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863850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9667366)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78638508" w:id="1"/>
    <w:p>
      <w:pPr>
        <w:sectPr>
          <w:pgSz w:w="11906" w:h="16383" w:orient="portrait"/>
        </w:sectPr>
      </w:pPr>
    </w:p>
    <w:bookmarkEnd w:id="1"/>
    <w:bookmarkEnd w:id="0"/>
    <w:bookmarkStart w:name="block-78638507"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bookmarkStart w:name="b1cb9ba3-8936-440c-ac0f-95944fbe2f65" w:id="3"/>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bookmarkStart w:name="block-78638507" w:id="4"/>
    <w:p>
      <w:pPr>
        <w:sectPr>
          <w:pgSz w:w="11906" w:h="16383" w:orient="portrait"/>
        </w:sectPr>
      </w:pPr>
    </w:p>
    <w:bookmarkEnd w:id="4"/>
    <w:bookmarkEnd w:id="2"/>
    <w:bookmarkStart w:name="block-78638509"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78638509" w:id="6"/>
    <w:p>
      <w:pPr>
        <w:sectPr>
          <w:pgSz w:w="11906" w:h="16383" w:orient="portrait"/>
        </w:sectPr>
      </w:pPr>
    </w:p>
    <w:bookmarkEnd w:id="6"/>
    <w:bookmarkEnd w:id="5"/>
    <w:bookmarkStart w:name="block-78638510" w:id="7"/>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78638510" w:id="8"/>
    <w:p>
      <w:pPr>
        <w:sectPr>
          <w:pgSz w:w="11906" w:h="16383" w:orient="portrait"/>
        </w:sectPr>
      </w:pPr>
    </w:p>
    <w:bookmarkEnd w:id="8"/>
    <w:bookmarkEnd w:id="7"/>
    <w:bookmarkStart w:name="block-78638511" w:id="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https://m.edsoo.ru/262455fd</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https://m.edsoo.ru/262455fd</w:t>
              </w:r>
            </w:hyperlink>
          </w:p>
        </w:tc>
      </w:tr>
      <w:tr>
        <w:trPr>
          <w:trHeight w:val="12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https://m.edsoo.ru/262455fd</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https://m.edsoo.ru/262455fd</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https://m.edsoo.ru/262455fd</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https://m.edsoo.ru/262455fd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https://m.edsoo.ru/142c7e77</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https://m.edsoo.ru/142c7e77</w:t>
              </w:r>
            </w:hyperlink>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https://m.edsoo.ru/142c7e77</w:t>
              </w:r>
            </w:hyperlink>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https://m.edsoo.ru/142c7e77</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https://m.edsoo.ru/142c7e77</w:t>
              </w:r>
            </w:hyperlink>
          </w:p>
        </w:tc>
      </w:tr>
      <w:tr>
        <w:trPr>
          <w:trHeight w:val="17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https://m.edsoo.ru/142c7e77</w:t>
              </w:r>
            </w:hyperlink>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https://m.edsoo.ru/142c7e77</w:t>
              </w:r>
            </w:hyperlink>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https://m.edsoo.ru/142c7e77</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https://m.edsoo.ru/142c7e77</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78638511" w:id="10"/>
    <w:p>
      <w:pPr>
        <w:sectPr>
          <w:pgSz w:w="16383" w:h="11906" w:orient="landscape"/>
        </w:sectPr>
      </w:pPr>
    </w:p>
    <w:bookmarkEnd w:id="10"/>
    <w:bookmarkEnd w:id="9"/>
    <w:bookmarkStart w:name="block-78638512" w:id="1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93"/>
        <w:gridCol w:w="3600"/>
        <w:gridCol w:w="1026"/>
        <w:gridCol w:w="1997"/>
        <w:gridCol w:w="2152"/>
        <w:gridCol w:w="1588"/>
        <w:gridCol w:w="2638"/>
      </w:tblGrid>
      <w:tr>
        <w:trPr>
          <w:trHeight w:val="300" w:hRule="atLeast"/>
          <w:trHeight w:val="144" w:hRule="atLeast"/>
        </w:trPr>
        <w:tc>
          <w:tcPr>
            <w:tcW w:w="4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https://m.edsoo.ru/7e039d7a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https://m.edsoo.ru/95d9a694</w:t>
              </w:r>
            </w:hyperlink>
          </w:p>
        </w:tc>
      </w:tr>
      <w:tr>
        <w:trPr>
          <w:trHeight w:val="204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https://m.edsoo.ru/3ab5bc8b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https://m.edsoo.ru/c00887af</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https://m.edsoo.ru/0c05017d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https://m.edsoo.ru/470533a0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https://m.edsoo.ru/33960b68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https://m.edsoo.ru/96f90ef6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https://m.edsoo.ru/b4ca5f95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https://m.edsoo.ru/4d49105e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https://m.edsoo.ru/afa94e7b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https://m.edsoo.ru/3e68c596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https://m.edsoo.ru/aa35d065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https://m.edsoo.ru/a0053b7f</w:t>
              </w:r>
            </w:hyperlink>
          </w:p>
        </w:tc>
      </w:tr>
      <w:tr>
        <w:trPr>
          <w:trHeight w:val="217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https://m.edsoo.ru/e1e0fa66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https://m.edsoo.ru/8678f003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https://m.edsoo.ru/d2ec749b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https://m.edsoo.ru/c7410dc1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https://m.edsoo.ru/d320d6e1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https://m.edsoo.ru/87c3471e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https://m.edsoo.ru/1d547524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https://m.edsoo.ru/eefec8f2</w:t>
              </w:r>
            </w:hyperlink>
          </w:p>
        </w:tc>
      </w:tr>
      <w:tr>
        <w:trPr>
          <w:trHeight w:val="163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https://m.edsoo.ru/6a8ff056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https://m.edsoo.ru/0d94afbb</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https://m.edsoo.ru/764381d3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https://m.edsoo.ru/41ece32e</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https://m.edsoo.ru/06f558ae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https://m.edsoo.ru/c9e25e52</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https://m.edsoo.ru/234320fb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https://m.edsoo.ru/ff9865ba</w:t>
              </w:r>
            </w:hyperlink>
          </w:p>
        </w:tc>
      </w:tr>
      <w:tr>
        <w:trPr>
          <w:trHeight w:val="115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https://m.edsoo.ru/7a4b607e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https://m.edsoo.ru/052c684c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https://m.edsoo.ru/18f88a92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https://m.edsoo.ru/8f7e31a3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https://m.edsoo.ru/d9067eb2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https://m.edsoo.ru/574e3fe1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https://m.edsoo.ru/a6dfbb16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https://m.edsoo.ru/3cc71a71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https://m.edsoo.ru/67278943</w:t>
              </w:r>
            </w:hyperlink>
          </w:p>
        </w:tc>
      </w:tr>
      <w:tr>
        <w:trPr>
          <w:trHeight w:val="244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https://m.edsoo.ru/7cafafa9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https://m.edsoo.ru/452c55c7</w:t>
              </w:r>
            </w:hyperlink>
          </w:p>
        </w:tc>
      </w:tr>
      <w:tr>
        <w:trPr>
          <w:trHeight w:val="244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https://m.edsoo.ru/859fc366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https://m.edsoo.ru/e447ca2f</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https://m.edsoo.ru/e469c442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https://m.edsoo.ru/398977b2</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https://m.edsoo.ru/20d3c1d2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https://m.edsoo.ru/df31e554</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https://m.edsoo.ru/afabe885 </w:t>
            </w:r>
          </w:p>
        </w:tc>
        <w:tc>
          <w:tcPr>
            <w:tcW w:w="1846" w:type="dxa"/>
            <w:tcBorders/>
            <w:tcMar>
              <w:top w:w="50" w:type="dxa"/>
              <w:left w:w="100" w:type="dxa"/>
            </w:tcMar>
            <w:vAlign w:val="center"/>
          </w:tcPr>
          <w:p>
            <w:pPr>
              <w:spacing w:before="0" w:after="0"/>
              <w:ind w:left="135"/>
              <w:jc w:val="left"/>
            </w:pPr>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https://m.edsoo.ru/14ac10f5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https://m.edsoo.ru/5f09c016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https://m.edsoo.ru/465686da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https://m.edsoo.ru/6b37e877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https://m.edsoo.ru/2d40d3e4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https://m.edsoo.ru/7c1c8a78</w:t>
              </w:r>
            </w:hyperlink>
          </w:p>
        </w:tc>
      </w:tr>
      <w:tr>
        <w:trPr>
          <w:trHeight w:val="336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https://m.edsoo.ru/6d4ac0d9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https://m.edsoo.ru/dbbd7587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https://m.edsoo.ru/560f4830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https://m.edsoo.ru/c9d57a24</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https://m.edsoo.ru/2d7ab4ba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https://m.edsoo.ru/fc02a466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https://m.edsoo.ru/ca04262b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https://m.edsoo.ru/0aa9de33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https://m.edsoo.ru/7d982dc7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https://m.edsoo.ru/7881bb8b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https://m.edsoo.ru/8359891c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https://m.edsoo.ru/9c3dfcc3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https://m.edsoo.ru/fc91bbbb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https://m.edsoo.ru/6054cd6c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https://m.edsoo.ru/053237b4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https://m.edsoo.ru/8a77ab82</w:t>
              </w:r>
            </w:hyperlink>
          </w:p>
        </w:tc>
      </w:tr>
      <w:tr>
        <w:trPr>
          <w:trHeight w:val="163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https://m.edsoo.ru/d1b399da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https://m.edsoo.ru/ee1f5e7b</w:t>
              </w:r>
            </w:hyperlink>
          </w:p>
        </w:tc>
      </w:tr>
      <w:tr>
        <w:trPr>
          <w:trHeight w:val="163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https://m.edsoo.ru/c9d86d0e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https://m.edsoo.ru/9cdef7ca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https://m.edsoo.ru/6ca373e0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https://m.edsoo.ru/2970a3ba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https://m.edsoo.ru/07b974f1</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https://m.edsoo.ru/4d09b761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https://m.edsoo.ru/5ed8a9cf</w:t>
              </w:r>
            </w:hyperlink>
          </w:p>
        </w:tc>
      </w:tr>
      <w:tr>
        <w:trPr>
          <w:trHeight w:val="121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https://m.edsoo.ru/7339f058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https://m.edsoo.ru/8ec400c9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https://m.edsoo.ru/886d161b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https://m.edsoo.ru/b835281f</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https://m.edsoo.ru/ea91c213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https://m.edsoo.ru/7578897d</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https://m.edsoo.ru/5bca5b4c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https://m.edsoo.ru/64cc30e3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https://m.edsoo.ru/32d84f4b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https://m.edsoo.ru/07b974f1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https://m.edsoo.ru/a9308044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https://m.edsoo.ru/d7d7f2ac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https://m.edsoo.ru/568edb51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https://m.edsoo.ru/f11a620d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https://m.edsoo.ru/1b50e204</w:t>
              </w:r>
            </w:hyperlink>
          </w:p>
        </w:tc>
      </w:tr>
      <w:tr>
        <w:trPr>
          <w:trHeight w:val="217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https://m.edsoo.ru/1bcdedc1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https://m.edsoo.ru/893805d2</w:t>
              </w:r>
            </w:hyperlink>
          </w:p>
        </w:tc>
      </w:tr>
      <w:tr>
        <w:trPr>
          <w:trHeight w:val="217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https://m.edsoo.ru/86e3f953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https://m.edsoo.ru/64d2b182</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https://m.edsoo.ru/ff05306d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https://m.edsoo.ru/fdfe5cbc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https://m.edsoo.ru/61e1eca9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https://m.edsoo.ru/bf57ccf0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https://m.edsoo.ru/3c8c6dbe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https://m.edsoo.ru/c6c1b5ba</w:t>
              </w:r>
            </w:hyperlink>
          </w:p>
        </w:tc>
      </w:tr>
      <w:tr>
        <w:trPr>
          <w:trHeight w:val="22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https://m.edsoo.ru/c9a217cf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https://m.edsoo.ru/116b101d</w:t>
              </w:r>
            </w:hyperlink>
            <w:r>
              <w:rPr>
                <w:rFonts w:ascii="Times New Roman" w:hAnsi="Times New Roman"/>
                <w:b w:val="false"/>
                <w:i w:val="false"/>
                <w:color w:val="000000"/>
                <w:sz w:val="24"/>
              </w:rPr>
              <w:t xml:space="preserve"> </w:t>
            </w:r>
            <w:hyperlink r:id="rId79">
              <w:r>
                <w:rPr>
                  <w:rFonts w:ascii="Times New Roman" w:hAnsi="Times New Roman"/>
                  <w:b w:val="false"/>
                  <w:i w:val="false"/>
                  <w:color w:val="0000ff"/>
                  <w:sz w:val="22"/>
                  <w:u w:val="single"/>
                </w:rPr>
                <w:t>https://m.edsoo.ru/d54f5f2f</w:t>
              </w:r>
            </w:hyperlink>
            <w:r>
              <w:rPr>
                <w:rFonts w:ascii="Times New Roman" w:hAnsi="Times New Roman"/>
                <w:b w:val="false"/>
                <w:i w:val="false"/>
                <w:color w:val="000000"/>
                <w:sz w:val="24"/>
              </w:rPr>
              <w:t xml:space="preserve"> </w:t>
            </w:r>
            <w:hyperlink r:id="rId80">
              <w:r>
                <w:rPr>
                  <w:rFonts w:ascii="Times New Roman" w:hAnsi="Times New Roman"/>
                  <w:b w:val="false"/>
                  <w:i w:val="false"/>
                  <w:color w:val="0000ff"/>
                  <w:sz w:val="22"/>
                  <w:u w:val="single"/>
                </w:rPr>
                <w:t>https://m.edsoo.ru/317cf3fa</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https://m.edsoo.ru/eeeae908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https://m.edsoo.ru/1df9a695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https://m.edsoo.ru/9974ef94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https://m.edsoo.ru/063ecac2</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https://m.edsoo.ru/67010bcc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https://m.edsoo.ru/57670a62</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https://m.edsoo.ru/46788525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https://m.edsoo.ru/c18997e5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https://m.edsoo.ru/41e101a3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https://m.edsoo.ru/76c641a2</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https://m.edsoo.ru/74d8cc0b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https://m.edsoo.ru/8330c3a8</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https://m.edsoo.ru/74f5314a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https://m.edsoo.ru/1d78d7ab</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https://m.edsoo.ru/30e16300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https://m.edsoo.ru/91737089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https://m.edsoo.ru/f5877d47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https://m.edsoo.ru/b7d04800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https://m.edsoo.ru/a7da8167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https://m.edsoo.ru/d4341c8c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https://m.edsoo.ru/3274e12b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https://m.edsoo.ru/f6c50ebb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https://m.edsoo.ru/0ce9d5a4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https://m.edsoo.ru/69369b0a</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https://m.edsoo.ru/dbc9116f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https://m.edsoo.ru/f45f07b8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https://m.edsoo.ru/3ceddb7b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https://m.edsoo.ru/19ab64ae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https://m.edsoo.ru/3b7fc9bb</w:t>
              </w:r>
            </w:hyperlink>
          </w:p>
        </w:tc>
      </w:tr>
      <w:tr>
        <w:trPr>
          <w:trHeight w:val="13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https://m.edsoo.ru/afc4aaac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https://m.edsoo.ru/4c0245de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https://m.edsoo.ru/6dea824a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https://m.edsoo.ru/0d746d08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https://m.edsoo.ru/f9074930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https://m.edsoo.ru/66843f5c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https://m.edsoo.ru/faca1e55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https://m.edsoo.ru/fe33cda9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https://m.edsoo.ru/67d18867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https://m.edsoo.ru/41f98430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https://m.edsoo.ru/c03288ad</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https://m.edsoo.ru/0ce0becb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https://m.edsoo.ru/a3718251</w:t>
              </w:r>
            </w:hyperlink>
          </w:p>
        </w:tc>
      </w:tr>
      <w:tr>
        <w:trPr>
          <w:trHeight w:val="19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https://m.edsoo.ru/85c837a9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https://m.edsoo.ru/e8a53fdb</w:t>
              </w:r>
            </w:hyperlink>
          </w:p>
        </w:tc>
      </w:tr>
      <w:tr>
        <w:trPr>
          <w:trHeight w:val="19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https://m.edsoo.ru/45d3f601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https://m.edsoo.ru/cbd5ca59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https://m.edsoo.ru/dc4d2a7b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https://m.edsoo.ru/3865d28f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https://m.edsoo.ru/83cf4c40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https://m.edsoo.ru/218d27fd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https://m.edsoo.ru/8cb8e51f</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https://m.edsoo.ru/65fe74f8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https://m.edsoo.ru/3a0bbeb6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https://m.edsoo.ru/b9b11c8a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https://m.edsoo.ru/27fa63e9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https://m.edsoo.ru/fdeafc77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https://m.edsoo.ru/31a707c1</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https://m.edsoo.ru/f143e9f7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https://m.edsoo.ru/42db0e88 </w:t>
            </w:r>
          </w:p>
        </w:tc>
        <w:tc>
          <w:tcPr>
            <w:tcW w:w="1846" w:type="dxa"/>
            <w:tcBorders/>
            <w:tcMar>
              <w:top w:w="50" w:type="dxa"/>
              <w:left w:w="100" w:type="dxa"/>
            </w:tcMar>
            <w:vAlign w:val="center"/>
          </w:tcPr>
          <w:p>
            <w:pPr>
              <w:spacing w:before="0" w:after="0"/>
              <w:ind w:left="135"/>
              <w:jc w:val="left"/>
            </w:pPr>
          </w:p>
        </w:tc>
      </w:tr>
      <w:tr>
        <w:trPr>
          <w:trHeight w:val="217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https://m.edsoo.ru/c5873d2b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https://m.edsoo.ru/b80aca84</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https://m.edsoo.ru/29498488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https://m.edsoo.ru/e513738d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https://m.edsoo.ru/1eb1f52f</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https://m.edsoo.ru/80bcd597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https://m.edsoo.ru/ef850ad4</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https://m.edsoo.ru/d74436db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https://m.edsoo.ru/41bb2e0e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https://m.edsoo.ru/362a7e00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https://m.edsoo.ru/6e45257c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https://m.edsoo.ru/5c263f0d</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 / Всероссийская проверочная работа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https://m.edsoo.ru/74d97586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https://m.edsoo.ru/a5a75237</w:t>
              </w:r>
            </w:hyperlink>
          </w:p>
        </w:tc>
      </w:tr>
      <w:tr>
        <w:trPr>
          <w:trHeight w:val="486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 Всероссийская проверочная работа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https://m.edsoo.ru/b7dc1a4b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https://m.edsoo.ru/e88530cd</w:t>
              </w:r>
            </w:hyperlink>
          </w:p>
        </w:tc>
      </w:tr>
      <w:tr>
        <w:trPr>
          <w:trHeight w:val="10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https://m.edsoo.ru/f8e5e413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https://m.edsoo.ru/a2f1f6f0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https://m.edsoo.ru/86630c64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https://m.edsoo.ru/e1753bc9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https://m.edsoo.ru/c7b95da3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https://m.edsoo.ru/320156f8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https://m.edsoo.ru/4e03ade1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https://m.edsoo.ru/99179e8e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https://m.edsoo.ru/f9b539fc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https://m.edsoo.ru/958b3012</w:t>
              </w:r>
            </w:hyperlink>
          </w:p>
        </w:tc>
      </w:tr>
      <w:tr>
        <w:trPr>
          <w:trHeight w:val="351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https://m.edsoo.ru/1b980673 </w:t>
            </w:r>
          </w:p>
        </w:tc>
        <w:tc>
          <w:tcPr>
            <w:tcW w:w="18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93"/>
        <w:gridCol w:w="3600"/>
        <w:gridCol w:w="1026"/>
        <w:gridCol w:w="1997"/>
        <w:gridCol w:w="2152"/>
        <w:gridCol w:w="1588"/>
        <w:gridCol w:w="2638"/>
      </w:tblGrid>
      <w:tr>
        <w:trPr>
          <w:trHeight w:val="300" w:hRule="atLeast"/>
          <w:trHeight w:val="144" w:hRule="atLeast"/>
        </w:trPr>
        <w:tc>
          <w:tcPr>
            <w:tcW w:w="4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https://m.edsoo.ru/7e19cec8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https://m.edsoo.ru/7a3834e8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https://m.edsoo.ru/2dffa52f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https://m.edsoo.ru/69a2e566</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https://m.edsoo.ru/cca37361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https://m.edsoo.ru/4bbabbb4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https://m.edsoo.ru/70e2cb56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https://m.edsoo.ru/e6c33e96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https://m.edsoo.ru/f79c54b5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https://m.edsoo.ru/969103c6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https://m.edsoo.ru/ce2a56a5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https://m.edsoo.ru/c16fa2c8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https://m.edsoo.ru/041ca175 </w:t>
            </w:r>
          </w:p>
        </w:tc>
        <w:tc>
          <w:tcPr>
            <w:tcW w:w="1846" w:type="dxa"/>
            <w:tcBorders/>
            <w:tcMar>
              <w:top w:w="50" w:type="dxa"/>
              <w:left w:w="100" w:type="dxa"/>
            </w:tcMar>
            <w:vAlign w:val="center"/>
          </w:tcPr>
          <w:p>
            <w:pPr>
              <w:spacing w:before="0" w:after="0"/>
              <w:ind w:left="135"/>
              <w:jc w:val="left"/>
            </w:pPr>
            <w:hyperlink r:id="rId125">
              <w:r>
                <w:rPr>
                  <w:rFonts w:ascii="Times New Roman" w:hAnsi="Times New Roman"/>
                  <w:b w:val="false"/>
                  <w:i w:val="false"/>
                  <w:color w:val="0000ff"/>
                  <w:sz w:val="22"/>
                  <w:u w:val="single"/>
                </w:rPr>
                <w:t>https://m.edsoo.ru/e407a96c</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https://m.edsoo.ru/8eece475 </w:t>
            </w:r>
          </w:p>
        </w:tc>
        <w:tc>
          <w:tcPr>
            <w:tcW w:w="1846" w:type="dxa"/>
            <w:tcBorders/>
            <w:tcMar>
              <w:top w:w="50" w:type="dxa"/>
              <w:left w:w="100" w:type="dxa"/>
            </w:tcMar>
            <w:vAlign w:val="center"/>
          </w:tcPr>
          <w:p>
            <w:pPr>
              <w:spacing w:before="0" w:after="0"/>
              <w:ind w:left="135"/>
              <w:jc w:val="left"/>
            </w:pPr>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https://m.edsoo.ru/2a889917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https://m.edsoo.ru/f029c3e6</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https://m.edsoo.ru/c58d17a7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https://m.edsoo.ru/02ccc3a9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https://m.edsoo.ru/f7a62fc7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https://m.edsoo.ru/4408296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https://m.edsoo.ru/8ae3bb01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https://m.edsoo.ru/70d00e44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https://m.edsoo.ru/72f588da</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https://m.edsoo.ru/d521c034 </w:t>
            </w:r>
          </w:p>
        </w:tc>
        <w:tc>
          <w:tcPr>
            <w:tcW w:w="1846" w:type="dxa"/>
            <w:tcBorders/>
            <w:tcMar>
              <w:top w:w="50" w:type="dxa"/>
              <w:left w:w="100" w:type="dxa"/>
            </w:tcMar>
            <w:vAlign w:val="center"/>
          </w:tcPr>
          <w:p>
            <w:pPr>
              <w:spacing w:before="0" w:after="0"/>
              <w:ind w:left="135"/>
              <w:jc w:val="left"/>
            </w:pPr>
          </w:p>
        </w:tc>
      </w:tr>
      <w:tr>
        <w:trPr>
          <w:trHeight w:val="217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https://m.edsoo.ru/84cc24fa </w:t>
            </w:r>
          </w:p>
        </w:tc>
        <w:tc>
          <w:tcPr>
            <w:tcW w:w="1846" w:type="dxa"/>
            <w:tcBorders/>
            <w:tcMar>
              <w:top w:w="50" w:type="dxa"/>
              <w:left w:w="100" w:type="dxa"/>
            </w:tcMar>
            <w:vAlign w:val="center"/>
          </w:tcPr>
          <w:p>
            <w:pPr>
              <w:spacing w:before="0" w:after="0"/>
              <w:ind w:left="135"/>
              <w:jc w:val="left"/>
            </w:pPr>
          </w:p>
        </w:tc>
      </w:tr>
      <w:tr>
        <w:trPr>
          <w:trHeight w:val="217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https://m.edsoo.ru/f0f50be1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https://m.edsoo.ru/8c474d29</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https://m.edsoo.ru/8391c35d </w:t>
            </w:r>
          </w:p>
        </w:tc>
        <w:tc>
          <w:tcPr>
            <w:tcW w:w="1846" w:type="dxa"/>
            <w:tcBorders/>
            <w:tcMar>
              <w:top w:w="50" w:type="dxa"/>
              <w:left w:w="100" w:type="dxa"/>
            </w:tcMar>
            <w:vAlign w:val="center"/>
          </w:tcPr>
          <w:p>
            <w:pPr>
              <w:spacing w:before="0" w:after="0"/>
              <w:ind w:left="135"/>
              <w:jc w:val="left"/>
            </w:pPr>
          </w:p>
        </w:tc>
      </w:tr>
      <w:tr>
        <w:trPr>
          <w:trHeight w:val="153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https://m.edsoo.ru/c1eb0b3d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https://m.edsoo.ru/ecada900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https://m.edsoo.ru/8c639c8d</w:t>
              </w:r>
            </w:hyperlink>
          </w:p>
        </w:tc>
      </w:tr>
      <w:tr>
        <w:trPr>
          <w:trHeight w:val="163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https://m.edsoo.ru/da1f963d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https://m.edsoo.ru/8addc986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https://m.edsoo.ru/257e843e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https://m.edsoo.ru/6c26e96b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https://m.edsoo.ru/4dfe3006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https://m.edsoo.ru/d3f4c005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https://m.edsoo.ru/642c7f02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https://m.edsoo.ru/c7b43830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https://m.edsoo.ru/0df3f300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https://m.edsoo.ru/747ce523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https://m.edsoo.ru/e2e13771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https://m.edsoo.ru/7a056b3d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https://m.edsoo.ru/f8d8683f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https://m.edsoo.ru/4,5487E+70</w:t>
              </w:r>
            </w:hyperlink>
          </w:p>
        </w:tc>
      </w:tr>
      <w:tr>
        <w:trPr>
          <w:trHeight w:val="244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https://m.edsoo.ru/c107dd84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https://m.edsoo.ru/78b690ac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https://m.edsoo.ru/49018d14 </w:t>
            </w:r>
          </w:p>
        </w:tc>
        <w:tc>
          <w:tcPr>
            <w:tcW w:w="1846" w:type="dxa"/>
            <w:tcBorders/>
            <w:tcMar>
              <w:top w:w="50" w:type="dxa"/>
              <w:left w:w="100" w:type="dxa"/>
            </w:tcMar>
            <w:vAlign w:val="center"/>
          </w:tcPr>
          <w:p>
            <w:pPr>
              <w:spacing w:before="0" w:after="0"/>
              <w:ind w:left="135"/>
              <w:jc w:val="left"/>
            </w:pPr>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https://m.edsoo.ru/f45ee813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https://m.edsoo.ru/70eb0176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https://m.edsoo.ru/62d28b1f </w:t>
            </w:r>
          </w:p>
        </w:tc>
        <w:tc>
          <w:tcPr>
            <w:tcW w:w="1846" w:type="dxa"/>
            <w:tcBorders/>
            <w:tcMar>
              <w:top w:w="50" w:type="dxa"/>
              <w:left w:w="100" w:type="dxa"/>
            </w:tcMar>
            <w:vAlign w:val="center"/>
          </w:tcPr>
          <w:p>
            <w:pPr>
              <w:spacing w:before="0" w:after="0"/>
              <w:ind w:left="135"/>
              <w:jc w:val="left"/>
            </w:pPr>
          </w:p>
        </w:tc>
      </w:tr>
      <w:tr>
        <w:trPr>
          <w:trHeight w:val="88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https://m.edsoo.ru/e7fd76f2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https://m.edsoo.ru/b8ccbf44</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https://m.edsoo.ru/cdc4651e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https://m.edsoo.ru/af9971d3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https://m.edsoo.ru/b82d5410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https://m.edsoo.ru/cf0228ca</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https://m.edsoo.ru/097ef71a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https://m.edsoo.ru/5d84a687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https://m.edsoo.ru/ec5468d7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https://m.edsoo.ru/1449fdce</w:t>
              </w:r>
            </w:hyperlink>
          </w:p>
        </w:tc>
      </w:tr>
      <w:tr>
        <w:trPr>
          <w:trHeight w:val="378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https://m.edsoo.ru/01269c99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https://m.edsoo.ru/b8c0962b</w:t>
              </w:r>
            </w:hyperlink>
          </w:p>
        </w:tc>
      </w:tr>
      <w:tr>
        <w:trPr>
          <w:trHeight w:val="378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https://m.edsoo.ru/c5985e5b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https://m.edsoo.ru/98c564ee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https://m.edsoo.ru/acfdd315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https://m.edsoo.ru/592ab697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https://m.edsoo.ru/abbbb5e5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https://m.edsoo.ru/91111868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https://m.edsoo.ru/49ab9311</w:t>
              </w:r>
            </w:hyperlink>
          </w:p>
        </w:tc>
      </w:tr>
      <w:tr>
        <w:trPr>
          <w:trHeight w:val="13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https://m.edsoo.ru/51e77465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https://m.edsoo.ru/8335f701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https://m.edsoo.ru/46ad0e9d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https://m.edsoo.ru/3048c65b</w:t>
              </w:r>
            </w:hyperlink>
          </w:p>
        </w:tc>
      </w:tr>
      <w:tr>
        <w:trPr>
          <w:trHeight w:val="19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https://m.edsoo.ru/595c1c68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https://m.edsoo.ru/00a89f77</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https://m.edsoo.ru/1fdcb937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https://m.edsoo.ru/6919c6f7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https://m.edsoo.ru/20358f62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https://m.edsoo.ru/1e5c7b7a</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https://m.edsoo.ru/40214881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https://m.edsoo.ru/ada62261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https://m.edsoo.ru/f774c1ac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https://m.edsoo.ru/42ccbb4e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https://m.edsoo.ru/47fe0bc1 </w:t>
            </w:r>
          </w:p>
        </w:tc>
        <w:tc>
          <w:tcPr>
            <w:tcW w:w="1846" w:type="dxa"/>
            <w:tcBorders/>
            <w:tcMar>
              <w:top w:w="50" w:type="dxa"/>
              <w:left w:w="100" w:type="dxa"/>
            </w:tcMar>
            <w:vAlign w:val="center"/>
          </w:tcPr>
          <w:p>
            <w:pPr>
              <w:spacing w:before="0" w:after="0"/>
              <w:ind w:left="135"/>
              <w:jc w:val="left"/>
            </w:pPr>
          </w:p>
        </w:tc>
      </w:tr>
      <w:tr>
        <w:trPr>
          <w:trHeight w:val="244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https://m.edsoo.ru/6723d05c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https://m.edsoo.ru/553e4fd0</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https://m.edsoo.ru/7b3f20d1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https://m.edsoo.ru/faeb5201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https://m.edsoo.ru/5c8559d4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https://m.edsoo.ru/16990f69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https://m.edsoo.ru/cf1ce126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https://m.edsoo.ru/b0b53f8d</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https://m.edsoo.ru/28285aa1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https://m.edsoo.ru/052fda2c</w:t>
              </w:r>
            </w:hyperlink>
          </w:p>
        </w:tc>
      </w:tr>
      <w:tr>
        <w:trPr>
          <w:trHeight w:val="20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https://m.edsoo.ru/60c0d7c3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https://m.edsoo.ru/f5643207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https://m.edsoo.ru/740cfb03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https://m.edsoo.ru/ee0a863c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https://m.edsoo.ru/307c12d4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https://m.edsoo.ru/85a66e88</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https://m.edsoo.ru/218ed9c4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https://m.edsoo.ru/2600e09a</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https://m.edsoo.ru/b870693a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https://m.edsoo.ru/fa4ce21d</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https://m.edsoo.ru/19325ce8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https://m.edsoo.ru/e69234f5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https://m.edsoo.ru/20f1c49a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https://m.edsoo.ru/d34837e4</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https://m.edsoo.ru/b8b5a2ee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https://m.edsoo.ru/76261698</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https://m.edsoo.ru/9f74660c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https://m.edsoo.ru/6a80b358</w:t>
              </w:r>
            </w:hyperlink>
          </w:p>
        </w:tc>
      </w:tr>
      <w:tr>
        <w:trPr>
          <w:trHeight w:val="136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https://m.edsoo.ru/9272ea36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https://m.edsoo.ru/c7842acc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https://m.edsoo.ru/dd917eac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https://m.edsoo.ru/c8ee55e0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https://m.edsoo.ru/7a9e0f25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https://m.edsoo.ru/8002f228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https://m.edsoo.ru/97d9bc2d</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https://m.edsoo.ru/5108ea01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https://m.edsoo.ru/de736398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https://m.edsoo.ru/83cf67e1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https://m.edsoo.ru/16cdd2d8</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https://m.edsoo.ru/0ce53e3c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https://m.edsoo.ru/672642d5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77">
              <w:r>
                <w:rPr>
                  <w:rFonts w:ascii="Times New Roman" w:hAnsi="Times New Roman"/>
                  <w:b w:val="false"/>
                  <w:i w:val="false"/>
                  <w:color w:val="0000ff"/>
                  <w:sz w:val="22"/>
                  <w:u w:val="single"/>
                </w:rPr>
                <w:t>https://m.edsoo.ru/9cfed566</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https://m.edsoo.ru/c7204113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https://m.edsoo.ru/2a53a84b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https://m.edsoo.ru/aa863115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https://m.edsoo.ru/9e5311dc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https://m.edsoo.ru/03228094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https://m.edsoo.ru/1b90355b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https://m.edsoo.ru/f4d3c36c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https://m.edsoo.ru/25fd3acb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https://m.edsoo.ru/a9d826a3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https://m.edsoo.ru/f9cd89a1</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https://m.edsoo.ru/f9d80059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https://m.edsoo.ru/1b1eb5c8</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https://m.edsoo.ru/0ec5b3b7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https://m.edsoo.ru/27cc06b5</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https://m.edsoo.ru/e1830e79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https://m.edsoo.ru/2a2aa944</w:t>
              </w:r>
            </w:hyperlink>
          </w:p>
        </w:tc>
      </w:tr>
      <w:tr>
        <w:trPr>
          <w:trHeight w:val="19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https://m.edsoo.ru/ef381fec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https://m.edsoo.ru/5aa2f566</w:t>
              </w:r>
            </w:hyperlink>
          </w:p>
        </w:tc>
      </w:tr>
      <w:tr>
        <w:trPr>
          <w:trHeight w:val="19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https://m.edsoo.ru/50e5f0f6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https://m.edsoo.ru/f345d55b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https://m.edsoo.ru/9592fa74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https://m.edsoo.ru/c2119b0b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https://m.edsoo.ru/f23dcfda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https://m.edsoo.ru/7f6a09d7</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https://m.edsoo.ru/39b93c2a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https://m.edsoo.ru/82ee45fd</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https://m.edsoo.ru/68bc73d7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https://m.edsoo.ru/d9e10a70</w:t>
              </w:r>
            </w:hyperlink>
          </w:p>
        </w:tc>
      </w:tr>
      <w:tr>
        <w:trPr>
          <w:trHeight w:val="271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https://m.edsoo.ru/ca08b935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https://m.edsoo.ru/13c7453c</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https://m.edsoo.ru/abd0346b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https://m.edsoo.ru/8e48f63d</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https://m.edsoo.ru/2397f3f6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https://m.edsoo.ru/8816b2cf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https://m.edsoo.ru/3bde6efd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https://m.edsoo.ru/17233f8e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https://m.edsoo.ru/193cbd13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https://m.edsoo.ru/3f1d7ee8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https://m.edsoo.ru/41c55927 </w:t>
            </w:r>
          </w:p>
        </w:tc>
        <w:tc>
          <w:tcPr>
            <w:tcW w:w="1846" w:type="dxa"/>
            <w:tcBorders/>
            <w:tcMar>
              <w:top w:w="50" w:type="dxa"/>
              <w:left w:w="100" w:type="dxa"/>
            </w:tcMar>
            <w:vAlign w:val="center"/>
          </w:tcPr>
          <w:p>
            <w:pPr>
              <w:spacing w:before="0" w:after="0"/>
              <w:ind w:left="135"/>
              <w:jc w:val="left"/>
            </w:pPr>
          </w:p>
        </w:tc>
      </w:tr>
      <w:tr>
        <w:trPr>
          <w:trHeight w:val="405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https://m.edsoo.ru/d9360a5e </w:t>
            </w:r>
          </w:p>
        </w:tc>
        <w:tc>
          <w:tcPr>
            <w:tcW w:w="1846" w:type="dxa"/>
            <w:tcBorders/>
            <w:tcMar>
              <w:top w:w="50" w:type="dxa"/>
              <w:left w:w="100" w:type="dxa"/>
            </w:tcMar>
            <w:vAlign w:val="center"/>
          </w:tcPr>
          <w:p>
            <w:pPr>
              <w:spacing w:before="0" w:after="0"/>
              <w:ind w:left="135"/>
              <w:jc w:val="left"/>
            </w:pPr>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https://m.edsoo.ru/2c39f9e4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https://m.edsoo.ru/9fb17b25</w:t>
              </w:r>
            </w:hyperlink>
          </w:p>
        </w:tc>
      </w:tr>
      <w:tr>
        <w:trPr>
          <w:trHeight w:val="160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https://m.edsoo.ru/9af7732d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https://m.edsoo.ru/a2349f3c</w:t>
              </w:r>
            </w:hyperlink>
          </w:p>
        </w:tc>
      </w:tr>
      <w:tr>
        <w:trPr>
          <w:trHeight w:val="109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https://m.edsoo.ru/0f09a7f7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https://m.edsoo.ru/6ddb9d13</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https://m.edsoo.ru/4bc0b305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https://m.edsoo.ru/3e9a1d4e</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https://m.edsoo.ru/8e9dc827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https://m.edsoo.ru/5c15368b</w:t>
              </w:r>
            </w:hyperlink>
          </w:p>
        </w:tc>
      </w:tr>
      <w:tr>
        <w:trPr>
          <w:trHeight w:val="825"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https://m.edsoo.ru/0f500498 </w:t>
            </w:r>
          </w:p>
        </w:tc>
        <w:tc>
          <w:tcPr>
            <w:tcW w:w="1846" w:type="dxa"/>
            <w:tcBorders/>
            <w:tcMar>
              <w:top w:w="50" w:type="dxa"/>
              <w:left w:w="100" w:type="dxa"/>
            </w:tcMar>
            <w:vAlign w:val="center"/>
          </w:tcPr>
          <w:p>
            <w:pPr>
              <w:spacing w:before="0" w:after="0"/>
              <w:ind w:left="135"/>
              <w:jc w:val="left"/>
            </w:pPr>
          </w:p>
        </w:tc>
      </w:tr>
      <w:tr>
        <w:trPr>
          <w:trHeight w:val="3510" w:hRule="atLeast"/>
          <w:trHeight w:val="144" w:hRule="atLeast"/>
        </w:trPr>
        <w:tc>
          <w:tcPr>
            <w:tcW w:w="41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https://m.edsoo.ru/1785ebbd </w:t>
            </w:r>
          </w:p>
        </w:tc>
        <w:tc>
          <w:tcPr>
            <w:tcW w:w="18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https://m.edsoo.ru/6a866f02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8638512" w:id="12"/>
    <w:p>
      <w:pPr>
        <w:sectPr>
          <w:pgSz w:w="16383" w:h="11906" w:orient="landscape"/>
        </w:sectPr>
      </w:pPr>
    </w:p>
    <w:bookmarkEnd w:id="12"/>
    <w:bookmarkEnd w:id="11"/>
    <w:bookmarkStart w:name="block-78638514" w:id="13"/>
    <w:p>
      <w:pPr>
        <w:spacing w:before="199" w:after="199"/>
        <w:ind w:left="120"/>
        <w:jc w:val="left"/>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spacing w:before="199" w:after="199"/>
        <w:ind w:left="120"/>
        <w:jc w:val="left"/>
      </w:pPr>
    </w:p>
    <w:p>
      <w:pPr>
        <w:spacing w:before="199" w:after="199"/>
        <w:ind w:left="120"/>
        <w:jc w:val="left"/>
      </w:pPr>
      <w:r>
        <w:rPr>
          <w:rFonts w:ascii="Times New Roman" w:hAnsi="Times New Roman"/>
          <w:b/>
          <w:i w:val="false"/>
          <w:color w:val="000000"/>
          <w:sz w:val="28"/>
        </w:rPr>
        <w:t xml:space="preserve">10 КЛАСС </w:t>
      </w:r>
    </w:p>
    <w:tbl>
      <w:tblPr>
        <w:tblW w:w="0" w:type="auto"/>
        <w:tblCellSpacing w:w="0" w:type="nil"/>
        <w:tblInd w:w="144" w:type="dxa"/>
        <w:tblBorders>
          <w:top w:val="single"/>
          <w:left w:val="single"/>
          <w:bottom w:val="single"/>
          <w:right w:val="single"/>
          <w:insideH w:val="single"/>
          <w:insideV w:val="single"/>
        </w:tblBorders>
      </w:tblPr>
      <w:tblGrid>
        <w:gridCol w:w="2840"/>
        <w:gridCol w:w="10766"/>
      </w:tblGrid>
      <w:tr>
        <w:trPr>
          <w:trHeight w:val="1185" w:hRule="atLeast"/>
          <w:trHeight w:val="144" w:hRule="atLeast"/>
        </w:trPr>
        <w:tc>
          <w:tcPr>
            <w:tcW w:w="1988"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Код проверяемого результата </w:t>
            </w:r>
          </w:p>
        </w:tc>
        <w:tc>
          <w:tcPr>
            <w:tcW w:w="11842"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среднего общего образования </w:t>
            </w:r>
          </w:p>
        </w:tc>
      </w:tr>
      <w:tr>
        <w:trPr>
          <w:trHeight w:val="2820" w:hRule="atLeast"/>
          <w:trHeight w:val="144" w:hRule="atLeast"/>
        </w:trPr>
        <w:tc>
          <w:tcPr>
            <w:tcW w:w="1988" w:type="dxa"/>
            <w:tcBorders/>
            <w:tcMar>
              <w:top w:w="50" w:type="dxa"/>
              <w:left w:w="100" w:type="dxa"/>
            </w:tcMar>
            <w:vAlign w:val="center"/>
          </w:tcPr>
          <w:p>
            <w:pPr>
              <w:spacing w:before="0" w:after="0"/>
              <w:ind w:left="336"/>
              <w:jc w:val="left"/>
            </w:pP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Предметные результаты</w:t>
            </w:r>
            <w:r>
              <w:rPr>
                <w:rFonts w:ascii="Times New Roman" w:hAnsi="Times New Roman"/>
                <w:b w:val="false"/>
                <w:i w:val="false"/>
                <w:color w:val="000000"/>
                <w:sz w:val="24"/>
              </w:rPr>
              <w:t xml:space="preserve">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trPr>
          <w:trHeight w:val="138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w:t>
            </w:r>
          </w:p>
        </w:tc>
        <w:tc>
          <w:tcPr>
            <w:tcW w:w="11842" w:type="dxa"/>
            <w:tcBorders/>
            <w:tcMar>
              <w:top w:w="50" w:type="dxa"/>
              <w:left w:w="100" w:type="dxa"/>
            </w:tcMar>
            <w:vAlign w:val="center"/>
          </w:tcPr>
          <w:p>
            <w:pPr>
              <w:spacing w:before="0" w:after="0" w:line="336"/>
              <w:ind w:left="336"/>
              <w:jc w:val="left"/>
            </w:pPr>
            <w:r>
              <w:rPr>
                <w:rFonts w:ascii="Times New Roman" w:hAnsi="Times New Roman"/>
                <w:b w:val="false"/>
                <w:i w:val="false"/>
                <w:color w:val="000000"/>
                <w:sz w:val="24"/>
              </w:rPr>
              <w:t>Коммуникативные умения</w:t>
            </w:r>
          </w:p>
          <w:p>
            <w:pPr>
              <w:spacing w:before="0" w:after="0" w:line="336"/>
              <w:ind w:left="336"/>
              <w:jc w:val="both"/>
            </w:pPr>
            <w:r>
              <w:rPr>
                <w:rFonts w:ascii="Times New Roman" w:hAnsi="Times New Roman"/>
                <w:b w:val="false"/>
                <w:i w:val="false"/>
                <w:color w:val="000000"/>
                <w:sz w:val="24"/>
              </w:rPr>
              <w:t>Владеть основными видами речевой деятельности</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Устно излагать результаты выполненной проектной работы (объём – до 14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Аудирование</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Смысловое чтение</w:t>
            </w:r>
            <w:r>
              <w:rPr>
                <w:rFonts w:ascii="Times New Roman" w:hAnsi="Times New Roman"/>
                <w:b w:val="false"/>
                <w:i w:val="false"/>
                <w:color w:val="000000"/>
                <w:sz w:val="24"/>
              </w:rPr>
              <w:t xml:space="preserve"> </w:t>
            </w:r>
          </w:p>
        </w:tc>
      </w:tr>
      <w:tr>
        <w:trPr>
          <w:trHeight w:val="375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w:t>
            </w:r>
            <w:r>
              <w:rPr>
                <w:rFonts w:ascii="Times New Roman" w:hAnsi="Times New Roman"/>
                <w:b w:val="false"/>
                <w:i w:val="false"/>
                <w:color w:val="000000"/>
                <w:sz w:val="24"/>
              </w:rPr>
              <w:t xml:space="preserve">читать про себя и устанавливать причинно-следственную взаимосвязь изложенных в тексте фактов и событий; </w:t>
            </w:r>
            <w:r>
              <w:rPr>
                <w:rFonts w:ascii="Times New Roman" w:hAnsi="Times New Roman"/>
                <w:b w:val="false"/>
                <w:i w:val="false"/>
                <w:color w:val="000000"/>
                <w:sz w:val="24"/>
              </w:rPr>
              <w:t>читать про себя несплошные тексты (таблицы, диаграммы, графики и другие)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Письменная речь</w:t>
            </w:r>
          </w:p>
        </w:tc>
      </w:tr>
      <w:tr>
        <w:trPr>
          <w:trHeight w:val="12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Заполнять таблицу, кратко фиксируя содержание прочитанного (прослушанного) текста или дополняя информацию в таблице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Письменно представлять результаты выполненной проектной работы (объём – до 150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Лексическая сторона речи</w:t>
            </w:r>
          </w:p>
        </w:tc>
      </w:tr>
      <w:tr>
        <w:trPr>
          <w:trHeight w:val="270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-ise/-ize</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in-/im-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ship</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pacing w:val="-2"/>
                <w:sz w:val="24"/>
              </w:rPr>
              <w:t>inter-</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 xml:space="preserve">non- </w:t>
            </w:r>
            <w:r>
              <w:rPr>
                <w:rFonts w:ascii="Times New Roman" w:hAnsi="Times New Roman"/>
                <w:b w:val="false"/>
                <w:i w:val="false"/>
                <w:color w:val="000000"/>
                <w:spacing w:val="-2"/>
                <w:sz w:val="24"/>
              </w:rPr>
              <w:t xml:space="preserve">и суффиксов </w:t>
            </w:r>
            <w:r>
              <w:rPr>
                <w:rFonts w:ascii="Times New Roman" w:hAnsi="Times New Roman"/>
                <w:b w:val="false"/>
                <w:i/>
                <w:color w:val="000000"/>
                <w:spacing w:val="-2"/>
                <w:sz w:val="24"/>
              </w:rPr>
              <w:t>-</w:t>
            </w:r>
            <w:r>
              <w:rPr>
                <w:rFonts w:ascii="Times New Roman" w:hAnsi="Times New Roman"/>
                <w:b w:val="false"/>
                <w:i/>
                <w:color w:val="000000"/>
                <w:spacing w:val="-2"/>
                <w:sz w:val="24"/>
              </w:rPr>
              <w:t>able/-ible</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al</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ed</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ese</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ful</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ian/-an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ing</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ish</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ive</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less</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ly</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ous</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y</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и суффикса </w:t>
            </w:r>
            <w:r>
              <w:rPr>
                <w:rFonts w:ascii="Times New Roman" w:hAnsi="Times New Roman"/>
                <w:b w:val="false"/>
                <w:i/>
                <w:color w:val="000000"/>
                <w:sz w:val="24"/>
              </w:rPr>
              <w:t>-ly</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b w:val="false"/>
                <w:i/>
                <w:color w:val="000000"/>
                <w:spacing w:val="-2"/>
                <w:sz w:val="24"/>
              </w:rPr>
              <w:t>football</w:t>
            </w:r>
            <w:r>
              <w:rPr>
                <w:rFonts w:ascii="Times New Roman" w:hAnsi="Times New Roman"/>
                <w:b w:val="false"/>
                <w:i w:val="false"/>
                <w:color w:val="000000"/>
                <w:spacing w:val="-2"/>
                <w:sz w:val="24"/>
              </w:rPr>
              <w:t>); сложные существительные путём соединения основы прилагательного с основой существительного (</w:t>
            </w:r>
            <w:r>
              <w:rPr>
                <w:rFonts w:ascii="Times New Roman" w:hAnsi="Times New Roman"/>
                <w:b w:val="false"/>
                <w:i/>
                <w:color w:val="000000"/>
                <w:spacing w:val="-2"/>
                <w:sz w:val="24"/>
              </w:rPr>
              <w:t>bluebell</w:t>
            </w:r>
            <w:r>
              <w:rPr>
                <w:rFonts w:ascii="Times New Roman" w:hAnsi="Times New Roman"/>
                <w:b w:val="false"/>
                <w:i w:val="false"/>
                <w:color w:val="000000"/>
                <w:spacing w:val="-2"/>
                <w:sz w:val="24"/>
              </w:rPr>
              <w:t>); сложные существительные путём соединения основ существительных с предлогом (</w:t>
            </w:r>
            <w:r>
              <w:rPr>
                <w:rFonts w:ascii="Times New Roman" w:hAnsi="Times New Roman"/>
                <w:b w:val="false"/>
                <w:i/>
                <w:color w:val="000000"/>
                <w:spacing w:val="-2"/>
                <w:sz w:val="24"/>
              </w:rPr>
              <w:t>father-in-law</w:t>
            </w:r>
            <w:r>
              <w:rPr>
                <w:rFonts w:ascii="Times New Roman" w:hAnsi="Times New Roman"/>
                <w:b w:val="false"/>
                <w:i w:val="false"/>
                <w:color w:val="000000"/>
                <w:spacing w:val="-2"/>
                <w:sz w:val="24"/>
              </w:rPr>
              <w:t>)</w:t>
            </w:r>
          </w:p>
        </w:tc>
      </w:tr>
      <w:tr>
        <w:trPr>
          <w:trHeight w:val="28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b w:val="false"/>
                <w:i/>
                <w:color w:val="000000"/>
                <w:sz w:val="24"/>
              </w:rPr>
              <w:t xml:space="preserve">-ed </w:t>
            </w:r>
            <w:r>
              <w:rPr>
                <w:rFonts w:ascii="Times New Roman" w:hAnsi="Times New Roman"/>
                <w:b w:val="false"/>
                <w:i w:val="false"/>
                <w:color w:val="000000"/>
                <w:sz w:val="24"/>
              </w:rPr>
              <w:t>(</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сложные прилагательные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 сложные прилагательные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31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b w:val="false"/>
                <w:i/>
                <w:color w:val="000000"/>
                <w:sz w:val="24"/>
              </w:rPr>
              <w:t>to run</w:t>
            </w:r>
            <w:r>
              <w:rPr>
                <w:rFonts w:ascii="Times New Roman" w:hAnsi="Times New Roman"/>
                <w:b w:val="false"/>
                <w:i w:val="false"/>
                <w:color w:val="000000"/>
                <w:sz w:val="24"/>
              </w:rPr>
              <w:t xml:space="preserve"> – </w:t>
            </w:r>
            <w:r>
              <w:rPr>
                <w:rFonts w:ascii="Times New Roman" w:hAnsi="Times New Roman"/>
                <w:b w:val="false"/>
                <w:i/>
                <w:color w:val="000000"/>
                <w:sz w:val="24"/>
              </w:rPr>
              <w:t>a run</w:t>
            </w:r>
            <w:r>
              <w:rPr>
                <w:rFonts w:ascii="Times New Roman" w:hAnsi="Times New Roman"/>
                <w:b w:val="false"/>
                <w:i w:val="false"/>
                <w:color w:val="000000"/>
                <w:sz w:val="24"/>
              </w:rPr>
              <w:t>); имён существительных от прилагательных (</w:t>
            </w:r>
            <w:r>
              <w:rPr>
                <w:rFonts w:ascii="Times New Roman" w:hAnsi="Times New Roman"/>
                <w:b w:val="false"/>
                <w:i/>
                <w:color w:val="000000"/>
                <w:sz w:val="24"/>
              </w:rPr>
              <w:t>rich people</w:t>
            </w:r>
            <w:r>
              <w:rPr>
                <w:rFonts w:ascii="Times New Roman" w:hAnsi="Times New Roman"/>
                <w:b w:val="false"/>
                <w:i w:val="false"/>
                <w:color w:val="000000"/>
                <w:sz w:val="24"/>
              </w:rPr>
              <w:t xml:space="preserve"> – </w:t>
            </w:r>
            <w:r>
              <w:rPr>
                <w:rFonts w:ascii="Times New Roman" w:hAnsi="Times New Roman"/>
                <w:b w:val="false"/>
                <w:i/>
                <w:color w:val="000000"/>
                <w:sz w:val="24"/>
              </w:rPr>
              <w:t>the rich</w:t>
            </w:r>
            <w:r>
              <w:rPr>
                <w:rFonts w:ascii="Times New Roman" w:hAnsi="Times New Roman"/>
                <w:b w:val="false"/>
                <w:i w:val="false"/>
                <w:color w:val="000000"/>
                <w:sz w:val="24"/>
              </w:rPr>
              <w:t>); глаголов от имён существительных (</w:t>
            </w:r>
            <w:r>
              <w:rPr>
                <w:rFonts w:ascii="Times New Roman" w:hAnsi="Times New Roman"/>
                <w:b w:val="false"/>
                <w:i/>
                <w:color w:val="000000"/>
                <w:sz w:val="24"/>
              </w:rPr>
              <w:t>a a hand – to hand</w:t>
            </w:r>
            <w:r>
              <w:rPr>
                <w:rFonts w:ascii="Times New Roman" w:hAnsi="Times New Roman"/>
                <w:b w:val="false"/>
                <w:i w:val="false"/>
                <w:color w:val="000000"/>
                <w:sz w:val="24"/>
              </w:rPr>
              <w:t>);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 xml:space="preserve">-ing </w:t>
            </w:r>
            <w:r>
              <w:rPr>
                <w:rFonts w:ascii="Times New Roman" w:hAnsi="Times New Roman"/>
                <w:b w:val="false"/>
                <w:i w:val="false"/>
                <w:color w:val="000000"/>
                <w:sz w:val="24"/>
              </w:rPr>
              <w:t>(</w:t>
            </w:r>
            <w:r>
              <w:rPr>
                <w:rFonts w:ascii="Times New Roman" w:hAnsi="Times New Roman"/>
                <w:b w:val="false"/>
                <w:i/>
                <w:color w:val="000000"/>
                <w:sz w:val="24"/>
              </w:rPr>
              <w:t>excited</w:t>
            </w:r>
            <w:r>
              <w:rPr>
                <w:rFonts w:ascii="Times New Roman" w:hAnsi="Times New Roman"/>
                <w:b w:val="false"/>
                <w:i w:val="false"/>
                <w:color w:val="000000"/>
                <w:sz w:val="24"/>
              </w:rPr>
              <w:t xml:space="preserve"> – </w:t>
            </w:r>
            <w:r>
              <w:rPr>
                <w:rFonts w:ascii="Times New Roman" w:hAnsi="Times New Roman"/>
                <w:b w:val="false"/>
                <w:i/>
                <w:color w:val="000000"/>
                <w:sz w:val="24"/>
              </w:rPr>
              <w:t>exciting</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 xml:space="preserve">2.4 </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It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There + to be</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w:t>
            </w:r>
            <w:r>
              <w:rPr>
                <w:rFonts w:ascii="Times New Roman" w:hAnsi="Times New Roman"/>
                <w:b w:val="false"/>
                <w:i w:val="false"/>
                <w:color w:val="000000"/>
                <w:sz w:val="24"/>
              </w:rPr>
              <w:t xml:space="preserve"> </w:t>
            </w:r>
            <w:r>
              <w:rPr>
                <w:rFonts w:ascii="Times New Roman" w:hAnsi="Times New Roman"/>
                <w:b w:val="false"/>
                <w:i/>
                <w:color w:val="000000"/>
                <w:sz w:val="24"/>
              </w:rPr>
              <w:t>seem</w:t>
            </w:r>
            <w:r>
              <w:rPr>
                <w:rFonts w:ascii="Times New Roman" w:hAnsi="Times New Roman"/>
                <w:b w:val="false"/>
                <w:i w:val="false"/>
                <w:color w:val="000000"/>
                <w:sz w:val="24"/>
              </w:rPr>
              <w:t xml:space="preserve">, </w:t>
            </w:r>
            <w:r>
              <w:rPr>
                <w:rFonts w:ascii="Times New Roman" w:hAnsi="Times New Roman"/>
                <w:b w:val="false"/>
                <w:i/>
                <w:color w:val="000000"/>
                <w:sz w:val="24"/>
              </w:rPr>
              <w:t>to</w:t>
            </w:r>
            <w:r>
              <w:rPr>
                <w:rFonts w:ascii="Times New Roman" w:hAnsi="Times New Roman"/>
                <w:b w:val="false"/>
                <w:i w:val="false"/>
                <w:color w:val="000000"/>
                <w:sz w:val="24"/>
              </w:rPr>
              <w:t xml:space="preserve"> </w:t>
            </w:r>
            <w:r>
              <w:rPr>
                <w:rFonts w:ascii="Times New Roman" w:hAnsi="Times New Roman"/>
                <w:b w:val="false"/>
                <w:i/>
                <w:color w:val="000000"/>
                <w:sz w:val="24"/>
              </w:rPr>
              <w:t>feel</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cо сложным дополнением – Complex Object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r>
              <w:rPr>
                <w:rFonts w:ascii="Times New Roman" w:hAnsi="Times New Roman"/>
                <w:b w:val="false"/>
                <w:i w:val="false"/>
                <w:color w:val="000000"/>
                <w:sz w:val="24"/>
              </w:rPr>
              <w:t xml:space="preserve">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175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b w:val="false"/>
                <w:i w:val="false"/>
                <w:color w:val="000000"/>
                <w:spacing w:val="-4"/>
                <w:sz w:val="24"/>
              </w:rPr>
              <w:t xml:space="preserve">изъявительном наклонении (Conditional 0, Conditional I) </w:t>
            </w:r>
            <w:r>
              <w:rPr>
                <w:rFonts w:ascii="Times New Roman" w:hAnsi="Times New Roman"/>
                <w:b w:val="false"/>
                <w:i w:val="false"/>
                <w:color w:val="000000"/>
                <w:sz w:val="24"/>
              </w:rPr>
              <w:t>и с глаголами в сослагательном наклонении (Conditional II)</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b w:val="false"/>
                <w:i/>
                <w:color w:val="000000"/>
                <w:sz w:val="24"/>
              </w:rPr>
              <w:t>I wish</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 xml:space="preserve">to stop doing smth </w:t>
            </w:r>
            <w:r>
              <w:rPr>
                <w:rFonts w:ascii="Times New Roman" w:hAnsi="Times New Roman"/>
                <w:b w:val="false"/>
                <w:i w:val="false"/>
                <w:color w:val="000000"/>
                <w:sz w:val="24"/>
              </w:rPr>
              <w:t xml:space="preserve">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It takes me… to do smth</w:t>
            </w:r>
          </w:p>
        </w:tc>
      </w:tr>
      <w:tr>
        <w:trPr>
          <w:trHeight w:val="175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 xml:space="preserve">used to </w:t>
            </w:r>
            <w:r>
              <w:rPr>
                <w:rFonts w:ascii="Times New Roman" w:hAnsi="Times New Roman"/>
                <w:b w:val="false"/>
                <w:i w:val="false"/>
                <w:color w:val="000000"/>
                <w:sz w:val="24"/>
              </w:rPr>
              <w:t>+ инфинитив глагола</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color w:val="000000"/>
                <w:sz w:val="24"/>
              </w:rPr>
              <w:t>be/get used to smth</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be/get used to doing smth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и его согласование со сказуемым</w:t>
            </w:r>
          </w:p>
        </w:tc>
      </w:tr>
      <w:tr>
        <w:trPr>
          <w:trHeight w:val="28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Continuous</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Continuous</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Future</w:t>
            </w:r>
            <w:r>
              <w:rPr>
                <w:rFonts w:ascii="Times New Roman" w:hAnsi="Times New Roman"/>
                <w:b w:val="false"/>
                <w:i w:val="false"/>
                <w:color w:val="000000"/>
                <w:sz w:val="24"/>
              </w:rPr>
              <w:t>-</w:t>
            </w:r>
            <w:r>
              <w:rPr>
                <w:rFonts w:ascii="Times New Roman" w:hAnsi="Times New Roman"/>
                <w:b w:val="false"/>
                <w:i w:val="false"/>
                <w:color w:val="000000"/>
                <w:sz w:val="24"/>
              </w:rPr>
              <w:t>in</w:t>
            </w:r>
            <w:r>
              <w:rPr>
                <w:rFonts w:ascii="Times New Roman" w:hAnsi="Times New Roman"/>
                <w:b w:val="false"/>
                <w:i w:val="false"/>
                <w:color w:val="000000"/>
                <w:sz w:val="24"/>
              </w:rPr>
              <w:t>-</w:t>
            </w:r>
            <w:r>
              <w:rPr>
                <w:rFonts w:ascii="Times New Roman" w:hAnsi="Times New Roman"/>
                <w:b w:val="false"/>
                <w:i w:val="false"/>
                <w:color w:val="000000"/>
                <w:sz w:val="24"/>
              </w:rPr>
              <w:t>the</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и наиболее употребительных формах страдательного залога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Passive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Passive</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to be going to</w:t>
            </w:r>
            <w:r>
              <w:rPr>
                <w:rFonts w:ascii="Times New Roman" w:hAnsi="Times New Roman"/>
                <w:b w:val="false"/>
                <w:i w:val="false"/>
                <w:color w:val="000000"/>
                <w:sz w:val="24"/>
              </w:rPr>
              <w:t>, формы Future Simple Tense и Present Continuous Tense для выражения будущего действия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trPr>
          <w:trHeight w:val="22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b w:val="false"/>
                <w:i/>
                <w:color w:val="000000"/>
                <w:sz w:val="24"/>
              </w:rPr>
              <w:t>many/much</w:t>
            </w:r>
            <w:r>
              <w:rPr>
                <w:rFonts w:ascii="Times New Roman" w:hAnsi="Times New Roman"/>
                <w:b w:val="false"/>
                <w:i w:val="false"/>
                <w:color w:val="000000"/>
                <w:sz w:val="24"/>
              </w:rPr>
              <w:t xml:space="preserve">,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b w:val="false"/>
                <w:i/>
                <w:color w:val="000000"/>
                <w:sz w:val="24"/>
              </w:rPr>
              <w:t>none</w:t>
            </w:r>
            <w:r>
              <w:rPr>
                <w:rFonts w:ascii="Times New Roman" w:hAnsi="Times New Roman"/>
                <w:b w:val="false"/>
                <w:i w:val="false"/>
                <w:color w:val="000000"/>
                <w:sz w:val="24"/>
              </w:rPr>
              <w:t xml:space="preserve">, </w:t>
            </w:r>
            <w:r>
              <w:rPr>
                <w:rFonts w:ascii="Times New Roman" w:hAnsi="Times New Roman"/>
                <w:b w:val="false"/>
                <w:i/>
                <w:color w:val="000000"/>
                <w:sz w:val="24"/>
              </w:rPr>
              <w:t>no</w:t>
            </w:r>
            <w:r>
              <w:rPr>
                <w:rFonts w:ascii="Times New Roman" w:hAnsi="Times New Roman"/>
                <w:b w:val="false"/>
                <w:i w:val="false"/>
                <w:color w:val="000000"/>
                <w:sz w:val="24"/>
              </w:rPr>
              <w:t xml:space="preserve"> и производные последнего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nothing</w:t>
            </w:r>
            <w:r>
              <w:rPr>
                <w:rFonts w:ascii="Times New Roman" w:hAnsi="Times New Roman"/>
                <w:b w:val="false"/>
                <w:i w:val="false"/>
                <w:color w:val="000000"/>
                <w:sz w:val="24"/>
              </w:rPr>
              <w:t xml:space="preserve">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trPr>
          <w:trHeight w:val="36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Иметь базовые знания о социокультурном портрете и культурном наследии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Представлять родную страну и её культуру на иностранном языке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Проявлять уважение к иной культуре, соблюдать нормы вежливости в межкультурном общении</w:t>
            </w:r>
          </w:p>
        </w:tc>
      </w:tr>
      <w:tr>
        <w:trPr>
          <w:trHeight w:val="28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Компенсаторные умения</w:t>
            </w:r>
          </w:p>
          <w:p>
            <w:pPr>
              <w:spacing w:before="0" w:after="0" w:line="336"/>
              <w:ind w:left="336"/>
              <w:jc w:val="both"/>
            </w:pPr>
            <w:r>
              <w:rPr>
                <w:rFonts w:ascii="Times New Roman" w:hAnsi="Times New Roman"/>
                <w:b w:val="false"/>
                <w:i w:val="false"/>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pPr>
        <w:spacing w:before="0" w:after="0"/>
        <w:ind w:left="120"/>
        <w:jc w:val="left"/>
      </w:pPr>
    </w:p>
    <w:p>
      <w:pPr>
        <w:spacing w:before="199" w:after="199"/>
        <w:ind w:left="120"/>
        <w:jc w:val="left"/>
      </w:pPr>
      <w:r>
        <w:rPr>
          <w:rFonts w:ascii="Times New Roman" w:hAnsi="Times New Roman"/>
          <w:b/>
          <w:i w:val="false"/>
          <w:color w:val="000000"/>
          <w:sz w:val="28"/>
        </w:rPr>
        <w:t>11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761"/>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183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среднего общего образования </w:t>
            </w:r>
          </w:p>
        </w:tc>
      </w:tr>
      <w:tr>
        <w:trPr>
          <w:trHeight w:val="2820" w:hRule="atLeast"/>
          <w:trHeight w:val="144" w:hRule="atLeast"/>
        </w:trPr>
        <w:tc>
          <w:tcPr>
            <w:tcW w:w="1988" w:type="dxa"/>
            <w:tcBorders/>
            <w:tcMar>
              <w:top w:w="50" w:type="dxa"/>
              <w:left w:w="100" w:type="dxa"/>
            </w:tcMar>
            <w:vAlign w:val="center"/>
          </w:tcPr>
          <w:p>
            <w:pPr>
              <w:spacing w:before="0" w:after="0"/>
              <w:ind w:left="228"/>
              <w:jc w:val="left"/>
            </w:pP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Предметные результаты</w:t>
            </w:r>
            <w:r>
              <w:rPr>
                <w:rFonts w:ascii="Times New Roman" w:hAnsi="Times New Roman"/>
                <w:b w:val="false"/>
                <w:i w:val="false"/>
                <w:color w:val="000000"/>
                <w:sz w:val="24"/>
              </w:rPr>
              <w:t xml:space="preserve">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trPr>
          <w:trHeight w:val="133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Коммуникативные умения</w:t>
            </w:r>
          </w:p>
          <w:p>
            <w:pPr>
              <w:spacing w:before="0" w:after="0" w:line="336"/>
              <w:ind w:firstLine="600"/>
              <w:jc w:val="both"/>
            </w:pPr>
            <w:r>
              <w:rPr>
                <w:rFonts w:ascii="Times New Roman" w:hAnsi="Times New Roman"/>
                <w:b w:val="false"/>
                <w:i w:val="false"/>
                <w:color w:val="000000"/>
                <w:sz w:val="24"/>
              </w:rPr>
              <w:t xml:space="preserve">Владеть основными видами речевой деятельности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Устно излагать результаты выполненной проектной работы (объём – 14-15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Аудирование</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Смысловое чтение</w:t>
            </w:r>
          </w:p>
        </w:tc>
      </w:tr>
      <w:tr>
        <w:trPr>
          <w:trHeight w:val="375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w:t>
            </w:r>
            <w:r>
              <w:rPr>
                <w:rFonts w:ascii="Times New Roman" w:hAnsi="Times New Roman"/>
                <w:b w:val="false"/>
                <w:i w:val="false"/>
                <w:color w:val="000000"/>
                <w:sz w:val="24"/>
              </w:rPr>
              <w:t xml:space="preserve">читать про себя и устанавливать причинно-следственную взаимосвязь изложенных в тексте фактов и событий; </w:t>
            </w:r>
            <w:r>
              <w:rPr>
                <w:rFonts w:ascii="Times New Roman" w:hAnsi="Times New Roman"/>
                <w:b w:val="false"/>
                <w:i w:val="false"/>
                <w:color w:val="000000"/>
                <w:sz w:val="24"/>
              </w:rPr>
              <w:t>читать про себя несплошные тексты (таблицы, диаграммы, графики) и понимать представленную в них информацию</w:t>
            </w:r>
          </w:p>
        </w:tc>
      </w:tr>
      <w:tr>
        <w:trPr>
          <w:trHeight w:val="8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Заполнять таблицу, кратко фиксируя содержание прочитанного (прослушанного) текста или дополняя информацию в таблице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Письменно представлять результаты выполненной проектной работы (объём – до 180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Орфография и пунктуация</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trPr>
          <w:trHeight w:val="8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2"/>
                <w:sz w:val="24"/>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-ise/-ize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en</w:t>
            </w:r>
          </w:p>
        </w:tc>
      </w:tr>
      <w:tr>
        <w:trPr>
          <w:trHeight w:val="19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w:t>
            </w:r>
            <w:r>
              <w:rPr>
                <w:rFonts w:ascii="Times New Roman" w:hAnsi="Times New Roman"/>
                <w:b w:val="false"/>
                <w:i/>
                <w:color w:val="000000"/>
                <w:sz w:val="24"/>
              </w:rPr>
              <w:t xml:space="preserve"> 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ship</w:t>
            </w:r>
          </w:p>
        </w:tc>
      </w:tr>
      <w:tr>
        <w:trPr>
          <w:trHeight w:val="19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w:t>
            </w:r>
            <w:r>
              <w:rPr>
                <w:rFonts w:ascii="Times New Roman" w:hAnsi="Times New Roman"/>
                <w:b w:val="false"/>
                <w:i/>
                <w:color w:val="000000"/>
                <w:sz w:val="24"/>
              </w:rPr>
              <w:t>inter-</w:t>
            </w:r>
            <w:r>
              <w:rPr>
                <w:rFonts w:ascii="Times New Roman" w:hAnsi="Times New Roman"/>
                <w:b w:val="false"/>
                <w:i w:val="false"/>
                <w:color w:val="000000"/>
                <w:sz w:val="24"/>
              </w:rPr>
              <w:t xml:space="preserve">, </w:t>
            </w:r>
            <w:r>
              <w:rPr>
                <w:rFonts w:ascii="Times New Roman" w:hAnsi="Times New Roman"/>
                <w:b w:val="false"/>
                <w:i/>
                <w:color w:val="000000"/>
                <w:sz w:val="24"/>
              </w:rPr>
              <w:t>non-</w:t>
            </w:r>
            <w:r>
              <w:rPr>
                <w:rFonts w:ascii="Times New Roman" w:hAnsi="Times New Roman"/>
                <w:b w:val="false"/>
                <w:i w:val="false"/>
                <w:color w:val="000000"/>
                <w:sz w:val="24"/>
              </w:rPr>
              <w:t xml:space="preserve">, </w:t>
            </w:r>
            <w:r>
              <w:rPr>
                <w:rFonts w:ascii="Times New Roman" w:hAnsi="Times New Roman"/>
                <w:b w:val="false"/>
                <w:i/>
                <w:color w:val="000000"/>
                <w:sz w:val="24"/>
              </w:rPr>
              <w:t>post</w:t>
            </w:r>
            <w:r>
              <w:rPr>
                <w:rFonts w:ascii="Times New Roman" w:hAnsi="Times New Roman"/>
                <w:b w:val="false"/>
                <w:i w:val="false"/>
                <w:color w:val="000000"/>
                <w:sz w:val="24"/>
              </w:rPr>
              <w:t xml:space="preserve">-, </w:t>
            </w:r>
            <w:r>
              <w:rPr>
                <w:rFonts w:ascii="Times New Roman" w:hAnsi="Times New Roman"/>
                <w:b w:val="false"/>
                <w:i/>
                <w:color w:val="000000"/>
                <w:sz w:val="24"/>
              </w:rPr>
              <w:t>pre-</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w:t>
            </w:r>
            <w:r>
              <w:rPr>
                <w:rFonts w:ascii="Times New Roman" w:hAnsi="Times New Roman"/>
                <w:b w:val="false"/>
                <w:i/>
                <w:color w:val="000000"/>
                <w:sz w:val="24"/>
              </w:rPr>
              <w:t>able/-ible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ese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ian/-an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ish</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y</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и суффикса </w:t>
            </w:r>
            <w:r>
              <w:rPr>
                <w:rFonts w:ascii="Times New Roman" w:hAnsi="Times New Roman"/>
                <w:b w:val="false"/>
                <w:i/>
                <w:color w:val="000000"/>
                <w:sz w:val="24"/>
              </w:rPr>
              <w:t>-ly</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p>
        </w:tc>
      </w:tr>
      <w:tr>
        <w:trPr>
          <w:trHeight w:val="28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b w:val="false"/>
                <w:i/>
                <w:color w:val="000000"/>
                <w:sz w:val="24"/>
              </w:rPr>
              <w:t>football</w:t>
            </w:r>
            <w:r>
              <w:rPr>
                <w:rFonts w:ascii="Times New Roman" w:hAnsi="Times New Roman"/>
                <w:b w:val="false"/>
                <w:i w:val="false"/>
                <w:color w:val="000000"/>
                <w:sz w:val="24"/>
              </w:rPr>
              <w:t>); сложные существительные путём соединения основы прилагательного с основой существительного (</w:t>
            </w:r>
            <w:r>
              <w:rPr>
                <w:rFonts w:ascii="Times New Roman" w:hAnsi="Times New Roman"/>
                <w:b w:val="false"/>
                <w:i/>
                <w:color w:val="000000"/>
                <w:sz w:val="24"/>
              </w:rPr>
              <w:t>bluebell</w:t>
            </w:r>
            <w:r>
              <w:rPr>
                <w:rFonts w:ascii="Times New Roman" w:hAnsi="Times New Roman"/>
                <w:b w:val="false"/>
                <w:i w:val="false"/>
                <w:color w:val="000000"/>
                <w:sz w:val="24"/>
              </w:rPr>
              <w:t>); сложные существительные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340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сложные прилагательные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 сложные прилагательные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b w:val="false"/>
                <w:i/>
                <w:color w:val="000000"/>
                <w:sz w:val="24"/>
              </w:rPr>
              <w:t>to run – a run</w:t>
            </w:r>
            <w:r>
              <w:rPr>
                <w:rFonts w:ascii="Times New Roman" w:hAnsi="Times New Roman"/>
                <w:b w:val="false"/>
                <w:i w:val="false"/>
                <w:color w:val="000000"/>
                <w:sz w:val="24"/>
              </w:rPr>
              <w:t>); имён существительных от прилагательных (</w:t>
            </w:r>
            <w:r>
              <w:rPr>
                <w:rFonts w:ascii="Times New Roman" w:hAnsi="Times New Roman"/>
                <w:b w:val="false"/>
                <w:i/>
                <w:color w:val="000000"/>
                <w:sz w:val="24"/>
              </w:rPr>
              <w:t>rich people – the rich</w:t>
            </w:r>
            <w:r>
              <w:rPr>
                <w:rFonts w:ascii="Times New Roman" w:hAnsi="Times New Roman"/>
                <w:b w:val="false"/>
                <w:i w:val="false"/>
                <w:color w:val="000000"/>
                <w:sz w:val="24"/>
              </w:rPr>
              <w:t>); глаголов от имён существительных (</w:t>
            </w:r>
            <w:r>
              <w:rPr>
                <w:rFonts w:ascii="Times New Roman" w:hAnsi="Times New Roman"/>
                <w:b w:val="false"/>
                <w:i/>
                <w:color w:val="000000"/>
                <w:sz w:val="24"/>
              </w:rPr>
              <w:t>a hand – to hand</w:t>
            </w:r>
            <w:r>
              <w:rPr>
                <w:rFonts w:ascii="Times New Roman" w:hAnsi="Times New Roman"/>
                <w:b w:val="false"/>
                <w:i w:val="false"/>
                <w:color w:val="000000"/>
                <w:sz w:val="24"/>
              </w:rPr>
              <w:t>);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2.3.10</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и употреблять в устной и письменной речи 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excited – exciting</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 xml:space="preserve">2.4 </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It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There + to be</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 seem</w:t>
            </w:r>
            <w:r>
              <w:rPr>
                <w:rFonts w:ascii="Times New Roman" w:hAnsi="Times New Roman"/>
                <w:b w:val="false"/>
                <w:i w:val="false"/>
                <w:color w:val="000000"/>
                <w:sz w:val="24"/>
              </w:rPr>
              <w:t xml:space="preserve">, </w:t>
            </w:r>
            <w:r>
              <w:rPr>
                <w:rFonts w:ascii="Times New Roman" w:hAnsi="Times New Roman"/>
                <w:b w:val="false"/>
                <w:i/>
                <w:color w:val="000000"/>
                <w:sz w:val="24"/>
              </w:rPr>
              <w:t>to feel</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cо сложным дополнением – Complex </w:t>
            </w:r>
            <w:r>
              <w:rPr>
                <w:rFonts w:ascii="Times New Roman" w:hAnsi="Times New Roman"/>
                <w:b w:val="false"/>
                <w:i w:val="false"/>
                <w:color w:val="000000"/>
                <w:sz w:val="24"/>
              </w:rPr>
              <w:t>Sub</w:t>
            </w:r>
            <w:r>
              <w:rPr>
                <w:rFonts w:ascii="Times New Roman" w:hAnsi="Times New Roman"/>
                <w:b w:val="false"/>
                <w:i w:val="false"/>
                <w:color w:val="000000"/>
                <w:sz w:val="24"/>
              </w:rPr>
              <w:t>ject</w:t>
            </w:r>
          </w:p>
        </w:tc>
      </w:tr>
      <w:tr>
        <w:trPr>
          <w:trHeight w:val="12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cо сложным дополнением – Complex Objec</w:t>
            </w:r>
            <w:r>
              <w:rPr>
                <w:rFonts w:ascii="Times New Roman" w:hAnsi="Times New Roman"/>
                <w:b w:val="false"/>
                <w:i w:val="false"/>
                <w:color w:val="000000"/>
                <w:sz w:val="24"/>
              </w:rPr>
              <w:t>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r>
              <w:rPr>
                <w:rFonts w:ascii="Times New Roman" w:hAnsi="Times New Roman"/>
                <w:b w:val="false"/>
                <w:i w:val="false"/>
                <w:color w:val="000000"/>
                <w:sz w:val="24"/>
              </w:rPr>
              <w:t xml:space="preserve">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9</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10</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b w:val="false"/>
                <w:i w:val="false"/>
                <w:color w:val="000000"/>
                <w:spacing w:val="-4"/>
                <w:sz w:val="24"/>
              </w:rPr>
              <w:t xml:space="preserve">изъявительном наклонении (Conditional 0, Conditional I) </w:t>
            </w:r>
            <w:r>
              <w:rPr>
                <w:rFonts w:ascii="Times New Roman" w:hAnsi="Times New Roman"/>
                <w:b w:val="false"/>
                <w:i w:val="false"/>
                <w:color w:val="000000"/>
                <w:sz w:val="24"/>
              </w:rPr>
              <w:t>и с глаголами в сослагательном наклонении (Conditional II)</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звучащем</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употреблять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все</w:t>
            </w:r>
            <w:r>
              <w:rPr>
                <w:rFonts w:ascii="Times New Roman" w:hAnsi="Times New Roman"/>
                <w:b w:val="false"/>
                <w:i w:val="false"/>
                <w:color w:val="000000"/>
                <w:sz w:val="24"/>
              </w:rPr>
              <w:t xml:space="preserve"> </w:t>
            </w:r>
            <w:r>
              <w:rPr>
                <w:rFonts w:ascii="Times New Roman" w:hAnsi="Times New Roman"/>
                <w:b w:val="false"/>
                <w:i w:val="false"/>
                <w:color w:val="000000"/>
                <w:sz w:val="24"/>
              </w:rPr>
              <w:t>типы</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предложений</w:t>
            </w:r>
            <w:r>
              <w:rPr>
                <w:rFonts w:ascii="Times New Roman" w:hAnsi="Times New Roman"/>
                <w:b w:val="false"/>
                <w:i w:val="false"/>
                <w:color w:val="000000"/>
                <w:sz w:val="24"/>
              </w:rPr>
              <w:t xml:space="preserve"> (</w:t>
            </w:r>
            <w:r>
              <w:rPr>
                <w:rFonts w:ascii="Times New Roman" w:hAnsi="Times New Roman"/>
                <w:b w:val="false"/>
                <w:i w:val="false"/>
                <w:color w:val="000000"/>
                <w:sz w:val="24"/>
              </w:rPr>
              <w:t>общий</w:t>
            </w:r>
            <w:r>
              <w:rPr>
                <w:rFonts w:ascii="Times New Roman" w:hAnsi="Times New Roman"/>
                <w:b w:val="false"/>
                <w:i w:val="false"/>
                <w:color w:val="000000"/>
                <w:sz w:val="24"/>
              </w:rPr>
              <w:t xml:space="preserve">, </w:t>
            </w:r>
            <w:r>
              <w:rPr>
                <w:rFonts w:ascii="Times New Roman" w:hAnsi="Times New Roman"/>
                <w:b w:val="false"/>
                <w:i w:val="false"/>
                <w:color w:val="000000"/>
                <w:sz w:val="24"/>
              </w:rPr>
              <w:t>специальный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альтернативный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разделитель</w:t>
            </w:r>
            <w:r>
              <w:rPr>
                <w:rFonts w:ascii="Times New Roman" w:hAnsi="Times New Roman"/>
                <w:b w:val="false"/>
                <w:i w:val="false"/>
                <w:color w:val="000000"/>
                <w:sz w:val="24"/>
              </w:rPr>
              <w:t>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 Past Perfect Tense, Present Perfect Continuous Tense)</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124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7</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b w:val="false"/>
                <w:i/>
                <w:color w:val="000000"/>
                <w:sz w:val="24"/>
              </w:rPr>
              <w:t>I wish</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2.4.19</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 xml:space="preserve">to stop doing smth </w:t>
            </w:r>
            <w:r>
              <w:rPr>
                <w:rFonts w:ascii="Times New Roman" w:hAnsi="Times New Roman"/>
                <w:b w:val="false"/>
                <w:i w:val="false"/>
                <w:color w:val="000000"/>
                <w:sz w:val="24"/>
              </w:rPr>
              <w:t xml:space="preserve">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9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20</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It takes me… to do smth</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 xml:space="preserve">used to </w:t>
            </w:r>
            <w:r>
              <w:rPr>
                <w:rFonts w:ascii="Times New Roman" w:hAnsi="Times New Roman"/>
                <w:b w:val="false"/>
                <w:i w:val="false"/>
                <w:color w:val="000000"/>
                <w:sz w:val="24"/>
              </w:rPr>
              <w:t>+ инфинитив глагола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val="false"/>
                <w:color w:val="000000"/>
                <w:sz w:val="24"/>
              </w:rPr>
              <w:t>be</w:t>
            </w:r>
            <w:r>
              <w:rPr>
                <w:rFonts w:ascii="Times New Roman" w:hAnsi="Times New Roman"/>
                <w:b w:val="false"/>
                <w:i w:val="false"/>
                <w:color w:val="000000"/>
                <w:sz w:val="24"/>
              </w:rPr>
              <w:t>/</w:t>
            </w:r>
            <w:r>
              <w:rPr>
                <w:rFonts w:ascii="Times New Roman" w:hAnsi="Times New Roman"/>
                <w:b w:val="false"/>
                <w:i w:val="false"/>
                <w:color w:val="000000"/>
                <w:sz w:val="24"/>
              </w:rPr>
              <w:t>get</w:t>
            </w:r>
            <w:r>
              <w:rPr>
                <w:rFonts w:ascii="Times New Roman" w:hAnsi="Times New Roman"/>
                <w:b w:val="false"/>
                <w:i w:val="false"/>
                <w:color w:val="000000"/>
                <w:sz w:val="24"/>
              </w:rPr>
              <w:t xml:space="preserve"> </w:t>
            </w:r>
            <w:r>
              <w:rPr>
                <w:rFonts w:ascii="Times New Roman" w:hAnsi="Times New Roman"/>
                <w:b w:val="false"/>
                <w:i w:val="false"/>
                <w:color w:val="000000"/>
                <w:sz w:val="24"/>
              </w:rPr>
              <w:t>used</w:t>
            </w:r>
            <w:r>
              <w:rPr>
                <w:rFonts w:ascii="Times New Roman" w:hAnsi="Times New Roman"/>
                <w:b w:val="false"/>
                <w:i w:val="false"/>
                <w:color w:val="000000"/>
                <w:sz w:val="24"/>
              </w:rPr>
              <w:t xml:space="preserve"> </w:t>
            </w:r>
            <w:r>
              <w:rPr>
                <w:rFonts w:ascii="Times New Roman" w:hAnsi="Times New Roman"/>
                <w:b w:val="false"/>
                <w:i w:val="false"/>
                <w:color w:val="000000"/>
                <w:sz w:val="24"/>
              </w:rPr>
              <w:t>to</w:t>
            </w:r>
            <w:r>
              <w:rPr>
                <w:rFonts w:ascii="Times New Roman" w:hAnsi="Times New Roman"/>
                <w:b w:val="false"/>
                <w:i w:val="false"/>
                <w:color w:val="000000"/>
                <w:sz w:val="24"/>
              </w:rPr>
              <w:t xml:space="preserve"> </w:t>
            </w:r>
            <w:r>
              <w:rPr>
                <w:rFonts w:ascii="Times New Roman" w:hAnsi="Times New Roman"/>
                <w:b w:val="false"/>
                <w:i w:val="false"/>
                <w:color w:val="000000"/>
                <w:sz w:val="24"/>
              </w:rPr>
              <w:t>smth</w:t>
            </w:r>
            <w:r>
              <w:rPr>
                <w:rFonts w:ascii="Times New Roman" w:hAnsi="Times New Roman"/>
                <w:b w:val="false"/>
                <w:i w:val="false"/>
                <w:color w:val="000000"/>
                <w:sz w:val="24"/>
              </w:rPr>
              <w:t xml:space="preserve">, </w:t>
            </w:r>
            <w:r>
              <w:rPr>
                <w:rFonts w:ascii="Times New Roman" w:hAnsi="Times New Roman"/>
                <w:b w:val="false"/>
                <w:i w:val="false"/>
                <w:color w:val="000000"/>
                <w:sz w:val="24"/>
              </w:rPr>
              <w:t>be</w:t>
            </w:r>
            <w:r>
              <w:rPr>
                <w:rFonts w:ascii="Times New Roman" w:hAnsi="Times New Roman"/>
                <w:b w:val="false"/>
                <w:i w:val="false"/>
                <w:color w:val="000000"/>
                <w:sz w:val="24"/>
              </w:rPr>
              <w:t>/</w:t>
            </w:r>
            <w:r>
              <w:rPr>
                <w:rFonts w:ascii="Times New Roman" w:hAnsi="Times New Roman"/>
                <w:b w:val="false"/>
                <w:i w:val="false"/>
                <w:color w:val="000000"/>
                <w:sz w:val="24"/>
              </w:rPr>
              <w:t>get</w:t>
            </w:r>
            <w:r>
              <w:rPr>
                <w:rFonts w:ascii="Times New Roman" w:hAnsi="Times New Roman"/>
                <w:b w:val="false"/>
                <w:i w:val="false"/>
                <w:color w:val="000000"/>
                <w:sz w:val="24"/>
              </w:rPr>
              <w:t xml:space="preserve"> </w:t>
            </w:r>
            <w:r>
              <w:rPr>
                <w:rFonts w:ascii="Times New Roman" w:hAnsi="Times New Roman"/>
                <w:b w:val="false"/>
                <w:i w:val="false"/>
                <w:color w:val="000000"/>
                <w:sz w:val="24"/>
              </w:rPr>
              <w:t>used</w:t>
            </w:r>
            <w:r>
              <w:rPr>
                <w:rFonts w:ascii="Times New Roman" w:hAnsi="Times New Roman"/>
                <w:b w:val="false"/>
                <w:i w:val="false"/>
                <w:color w:val="000000"/>
                <w:sz w:val="24"/>
              </w:rPr>
              <w:t xml:space="preserve"> </w:t>
            </w:r>
            <w:r>
              <w:rPr>
                <w:rFonts w:ascii="Times New Roman" w:hAnsi="Times New Roman"/>
                <w:b w:val="false"/>
                <w:i w:val="false"/>
                <w:color w:val="000000"/>
                <w:sz w:val="24"/>
              </w:rPr>
              <w:t>to</w:t>
            </w:r>
            <w:r>
              <w:rPr>
                <w:rFonts w:ascii="Times New Roman" w:hAnsi="Times New Roman"/>
                <w:b w:val="false"/>
                <w:i w:val="false"/>
                <w:color w:val="000000"/>
                <w:sz w:val="24"/>
              </w:rPr>
              <w:t xml:space="preserve"> </w:t>
            </w:r>
            <w:r>
              <w:rPr>
                <w:rFonts w:ascii="Times New Roman" w:hAnsi="Times New Roman"/>
                <w:b w:val="false"/>
                <w:i w:val="false"/>
                <w:color w:val="000000"/>
                <w:sz w:val="24"/>
              </w:rPr>
              <w:t>doing</w:t>
            </w:r>
            <w:r>
              <w:rPr>
                <w:rFonts w:ascii="Times New Roman" w:hAnsi="Times New Roman"/>
                <w:b w:val="false"/>
                <w:i w:val="false"/>
                <w:color w:val="000000"/>
                <w:sz w:val="24"/>
              </w:rPr>
              <w:t xml:space="preserve"> </w:t>
            </w:r>
            <w:r>
              <w:rPr>
                <w:rFonts w:ascii="Times New Roman" w:hAnsi="Times New Roman"/>
                <w:b w:val="false"/>
                <w:i w:val="false"/>
                <w:color w:val="000000"/>
                <w:sz w:val="24"/>
              </w:rPr>
              <w:t>smth</w:t>
            </w:r>
            <w:r>
              <w:rPr>
                <w:rFonts w:ascii="Times New Roman" w:hAnsi="Times New Roman"/>
                <w:b w:val="false"/>
                <w:i w:val="false"/>
                <w:color w:val="000000"/>
                <w:sz w:val="24"/>
              </w:rPr>
              <w:t xml:space="preserve"> </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и его согласование со сказуемым</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звучащем</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употреблять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правильные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неправильные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видо</w:t>
            </w:r>
            <w:r>
              <w:rPr>
                <w:rFonts w:ascii="Times New Roman" w:hAnsi="Times New Roman"/>
                <w:b w:val="false"/>
                <w:i w:val="false"/>
                <w:color w:val="000000"/>
                <w:sz w:val="24"/>
              </w:rPr>
              <w:t>временных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залога</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изъявительном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наклонении</w:t>
            </w:r>
            <w:r>
              <w:rPr>
                <w:rFonts w:ascii="Times New Roman" w:hAnsi="Times New Roman"/>
                <w:b w:val="false"/>
                <w:i w:val="false"/>
                <w:color w:val="000000"/>
                <w:sz w:val="24"/>
              </w:rPr>
              <w:t xml:space="preserve"> (Present/Past/ Future Simple Tense, Present/Past/Future Continuous Tense, Present/Past Perfect Tense, Present Perfect Continuous Tense, Future-in-the-Past Tense)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наиболее</w:t>
            </w:r>
            <w:r>
              <w:rPr>
                <w:rFonts w:ascii="Times New Roman" w:hAnsi="Times New Roman"/>
                <w:b w:val="false"/>
                <w:i w:val="false"/>
                <w:color w:val="000000"/>
                <w:sz w:val="24"/>
              </w:rPr>
              <w:t xml:space="preserve"> </w:t>
            </w:r>
            <w:r>
              <w:rPr>
                <w:rFonts w:ascii="Times New Roman" w:hAnsi="Times New Roman"/>
                <w:b w:val="false"/>
                <w:i w:val="false"/>
                <w:color w:val="000000"/>
                <w:sz w:val="24"/>
              </w:rPr>
              <w:t>употребительных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w:t>
            </w:r>
            <w:r>
              <w:rPr>
                <w:rFonts w:ascii="Times New Roman" w:hAnsi="Times New Roman"/>
                <w:b w:val="false"/>
                <w:i w:val="false"/>
                <w:color w:val="000000"/>
                <w:sz w:val="24"/>
              </w:rPr>
              <w:t>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страдательного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залога </w:t>
            </w:r>
            <w:r>
              <w:rPr>
                <w:rFonts w:ascii="Times New Roman" w:hAnsi="Times New Roman"/>
                <w:b w:val="false"/>
                <w:i w:val="false"/>
                <w:color w:val="000000"/>
                <w:sz w:val="24"/>
              </w:rPr>
              <w:t>(Present/Past Simple Passive, Present Perfect Passive)</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to be going to</w:t>
            </w:r>
            <w:r>
              <w:rPr>
                <w:rFonts w:ascii="Times New Roman" w:hAnsi="Times New Roman"/>
                <w:b w:val="false"/>
                <w:i w:val="false"/>
                <w:color w:val="000000"/>
                <w:sz w:val="24"/>
              </w:rPr>
              <w:t>, формы Future Simple Tense и Present Continuous Tense для выражения будущего действия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7</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звучащем</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употреблять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20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употреблять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не</w:t>
            </w:r>
            <w:r>
              <w:rPr>
                <w:rFonts w:ascii="Times New Roman" w:hAnsi="Times New Roman"/>
                <w:b w:val="false"/>
                <w:i w:val="false"/>
                <w:color w:val="000000"/>
                <w:sz w:val="24"/>
              </w:rPr>
              <w:t>личные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формы</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глагола</w:t>
            </w:r>
            <w:r>
              <w:rPr>
                <w:rFonts w:ascii="Times New Roman" w:hAnsi="Times New Roman"/>
                <w:b w:val="false"/>
                <w:i w:val="false"/>
                <w:color w:val="000000"/>
                <w:sz w:val="24"/>
              </w:rPr>
              <w:t xml:space="preserve"> – </w:t>
            </w:r>
            <w:r>
              <w:rPr>
                <w:rFonts w:ascii="Times New Roman" w:hAnsi="Times New Roman"/>
                <w:b w:val="false"/>
                <w:i w:val="false"/>
                <w:color w:val="000000"/>
                <w:sz w:val="24"/>
              </w:rPr>
              <w:t>инфинитив</w:t>
            </w:r>
            <w:r>
              <w:rPr>
                <w:rFonts w:ascii="Times New Roman" w:hAnsi="Times New Roman"/>
                <w:b w:val="false"/>
                <w:i w:val="false"/>
                <w:color w:val="000000"/>
                <w:sz w:val="24"/>
              </w:rPr>
              <w:t xml:space="preserve">, </w:t>
            </w:r>
            <w:r>
              <w:rPr>
                <w:rFonts w:ascii="Times New Roman" w:hAnsi="Times New Roman"/>
                <w:b w:val="false"/>
                <w:i w:val="false"/>
                <w:color w:val="000000"/>
                <w:sz w:val="24"/>
              </w:rPr>
              <w:t>герун</w:t>
            </w:r>
            <w:r>
              <w:rPr>
                <w:rFonts w:ascii="Times New Roman" w:hAnsi="Times New Roman"/>
                <w:b w:val="false"/>
                <w:i w:val="false"/>
                <w:color w:val="000000"/>
                <w:sz w:val="24"/>
              </w:rPr>
              <w:t>дий</w:t>
            </w:r>
            <w:r>
              <w:rPr>
                <w:rFonts w:ascii="Times New Roman" w:hAnsi="Times New Roman"/>
                <w:b w:val="false"/>
                <w:i w:val="false"/>
                <w:color w:val="000000"/>
                <w:sz w:val="24"/>
              </w:rPr>
              <w:t xml:space="preserve">, </w:t>
            </w:r>
            <w:r>
              <w:rPr>
                <w:rFonts w:ascii="Times New Roman" w:hAnsi="Times New Roman"/>
                <w:b w:val="false"/>
                <w:i w:val="false"/>
                <w:color w:val="000000"/>
                <w:sz w:val="24"/>
              </w:rPr>
              <w:t>причастие</w:t>
            </w:r>
            <w:r>
              <w:rPr>
                <w:rFonts w:ascii="Times New Roman" w:hAnsi="Times New Roman"/>
                <w:b w:val="false"/>
                <w:i w:val="false"/>
                <w:color w:val="000000"/>
                <w:sz w:val="24"/>
              </w:rPr>
              <w:t xml:space="preserve"> (Participle I </w:t>
            </w:r>
            <w:r>
              <w:rPr>
                <w:rFonts w:ascii="Times New Roman" w:hAnsi="Times New Roman"/>
                <w:b w:val="false"/>
                <w:i w:val="false"/>
                <w:color w:val="000000"/>
                <w:sz w:val="24"/>
              </w:rPr>
              <w:t>и</w:t>
            </w:r>
            <w:r>
              <w:rPr>
                <w:rFonts w:ascii="Times New Roman" w:hAnsi="Times New Roman"/>
                <w:b w:val="false"/>
                <w:i w:val="false"/>
                <w:color w:val="000000"/>
                <w:sz w:val="24"/>
              </w:rPr>
              <w:t xml:space="preserve"> Participle II), </w:t>
            </w:r>
            <w:r>
              <w:rPr>
                <w:rFonts w:ascii="Times New Roman" w:hAnsi="Times New Roman"/>
                <w:b w:val="false"/>
                <w:i w:val="false"/>
                <w:color w:val="000000"/>
                <w:sz w:val="24"/>
              </w:rPr>
              <w:t>при</w:t>
            </w:r>
            <w:r>
              <w:rPr>
                <w:rFonts w:ascii="Times New Roman" w:hAnsi="Times New Roman"/>
                <w:b w:val="false"/>
                <w:i w:val="false"/>
                <w:color w:val="000000"/>
                <w:sz w:val="24"/>
              </w:rPr>
              <w:t>частия</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функции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определения</w:t>
            </w:r>
            <w:r>
              <w:rPr>
                <w:rFonts w:ascii="Times New Roman" w:hAnsi="Times New Roman"/>
                <w:b w:val="false"/>
                <w:i w:val="false"/>
                <w:color w:val="000000"/>
                <w:sz w:val="24"/>
              </w:rPr>
              <w:t xml:space="preserve">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9</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4"/>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30</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b w:val="false"/>
                <w:i/>
                <w:color w:val="000000"/>
                <w:sz w:val="24"/>
              </w:rPr>
              <w:t>many/much</w:t>
            </w:r>
            <w:r>
              <w:rPr>
                <w:rFonts w:ascii="Times New Roman" w:hAnsi="Times New Roman"/>
                <w:b w:val="false"/>
                <w:i w:val="false"/>
                <w:color w:val="000000"/>
                <w:sz w:val="24"/>
              </w:rPr>
              <w:t xml:space="preserve">,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7</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b w:val="false"/>
                <w:i/>
                <w:color w:val="000000"/>
                <w:sz w:val="24"/>
              </w:rPr>
              <w:t>none</w:t>
            </w:r>
            <w:r>
              <w:rPr>
                <w:rFonts w:ascii="Times New Roman" w:hAnsi="Times New Roman"/>
                <w:b w:val="false"/>
                <w:i w:val="false"/>
                <w:color w:val="000000"/>
                <w:sz w:val="24"/>
              </w:rPr>
              <w:t xml:space="preserve">, </w:t>
            </w:r>
            <w:r>
              <w:rPr>
                <w:rFonts w:ascii="Times New Roman" w:hAnsi="Times New Roman"/>
                <w:b w:val="false"/>
                <w:i/>
                <w:color w:val="000000"/>
                <w:sz w:val="24"/>
              </w:rPr>
              <w:t>no</w:t>
            </w:r>
            <w:r>
              <w:rPr>
                <w:rFonts w:ascii="Times New Roman" w:hAnsi="Times New Roman"/>
                <w:b w:val="false"/>
                <w:i w:val="false"/>
                <w:color w:val="000000"/>
                <w:sz w:val="24"/>
              </w:rPr>
              <w:t xml:space="preserve"> и производные последнего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nothing</w:t>
            </w:r>
            <w:r>
              <w:rPr>
                <w:rFonts w:ascii="Times New Roman" w:hAnsi="Times New Roman"/>
                <w:b w:val="false"/>
                <w:i w:val="false"/>
                <w:color w:val="000000"/>
                <w:sz w:val="24"/>
              </w:rPr>
              <w:t xml:space="preserve">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trPr>
          <w:trHeight w:val="17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9</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Иметь базовые знания о социокультурном портрете и культурном наследии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Представлять родную страну и её культуру на иностранном языке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Проявлять уважение к иной культуре, соблюдать нормы вежливости в межкультурном общении</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Компенсаторные умения</w:t>
            </w:r>
          </w:p>
          <w:p>
            <w:pPr>
              <w:spacing w:before="0" w:after="0" w:line="336"/>
              <w:ind w:firstLine="600"/>
              <w:jc w:val="both"/>
            </w:pPr>
            <w:r>
              <w:rPr>
                <w:rFonts w:ascii="Times New Roman" w:hAnsi="Times New Roman"/>
                <w:b w:val="false"/>
                <w:i w:val="false"/>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1837"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bookmarkStart w:name="block-78638514" w:id="14"/>
    <w:p>
      <w:pPr>
        <w:sectPr>
          <w:pgSz w:w="11906" w:h="16383" w:orient="portrait"/>
        </w:sectPr>
      </w:pPr>
    </w:p>
    <w:bookmarkEnd w:id="14"/>
    <w:bookmarkEnd w:id="13"/>
    <w:bookmarkStart w:name="block-78638513" w:id="15"/>
    <w:p>
      <w:pPr>
        <w:spacing w:before="199" w:after="199"/>
        <w:ind w:left="120"/>
        <w:jc w:val="left"/>
      </w:pPr>
      <w:r>
        <w:rPr>
          <w:rFonts w:ascii="Times New Roman" w:hAnsi="Times New Roman"/>
          <w:b/>
          <w:i w:val="false"/>
          <w:color w:val="000000"/>
          <w:sz w:val="28"/>
        </w:rPr>
        <w:t>ПРОВЕРЯЕМЫЕ ЭЛЕМЕНТЫ СОДЕРЖАНИЯ</w:t>
      </w:r>
    </w:p>
    <w:p>
      <w:pPr>
        <w:spacing w:before="199" w:after="199"/>
        <w:ind w:left="120"/>
        <w:jc w:val="left"/>
      </w:pPr>
    </w:p>
    <w:p>
      <w:pPr>
        <w:spacing w:before="199" w:after="199"/>
        <w:ind w:left="120"/>
        <w:jc w:val="left"/>
      </w:pPr>
      <w:r>
        <w:rPr>
          <w:rFonts w:ascii="Times New Roman" w:hAnsi="Times New Roman"/>
          <w:b/>
          <w:i w:val="false"/>
          <w:color w:val="000000"/>
          <w:sz w:val="28"/>
        </w:rPr>
        <w:t xml:space="preserve">10 КЛАСС </w:t>
      </w:r>
    </w:p>
    <w:p>
      <w:pPr>
        <w:spacing w:before="0" w:after="0"/>
        <w:ind w:left="120"/>
        <w:jc w:val="left"/>
      </w:pPr>
    </w:p>
    <w:tbl>
      <w:tblPr>
        <w:tblW w:w="0" w:type="auto"/>
        <w:tblCellSpacing w:w="0" w:type="nil"/>
        <w:tblInd w:w="144" w:type="dxa"/>
        <w:tblBorders>
          <w:top w:val="single"/>
          <w:left w:val="single"/>
          <w:bottom w:val="single"/>
          <w:right w:val="single"/>
          <w:insideH w:val="single"/>
          <w:insideV w:val="single"/>
        </w:tblBorders>
      </w:tblPr>
      <w:tblGrid>
        <w:gridCol w:w="1541"/>
        <w:gridCol w:w="11619"/>
      </w:tblGrid>
      <w:tr>
        <w:trPr>
          <w:trHeight w:val="405" w:hRule="atLeast"/>
          <w:trHeight w:val="144" w:hRule="atLeast"/>
        </w:trPr>
        <w:tc>
          <w:tcPr>
            <w:tcW w:w="1078"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Код </w:t>
            </w:r>
          </w:p>
        </w:tc>
        <w:tc>
          <w:tcPr>
            <w:tcW w:w="12780"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Проверяемый элемент содержания </w:t>
            </w:r>
          </w:p>
        </w:tc>
      </w:tr>
      <w:tr>
        <w:trPr>
          <w:trHeight w:val="1182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Коммуникативные умения</w:t>
            </w:r>
          </w:p>
          <w:p>
            <w:pPr>
              <w:spacing w:before="0" w:after="0" w:line="336"/>
              <w:ind w:left="336"/>
              <w:jc w:val="both"/>
            </w:pPr>
            <w:r>
              <w:rPr>
                <w:rFonts w:ascii="Times New Roman" w:hAnsi="Times New Roman"/>
                <w:b w:val="false"/>
                <w:i w:val="false"/>
                <w:color w:val="000000"/>
                <w:sz w:val="24"/>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pPr>
              <w:spacing w:before="0" w:after="0" w:line="336"/>
              <w:ind w:left="336"/>
              <w:jc w:val="both"/>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Говорение</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Диалогическая речь</w:t>
            </w:r>
          </w:p>
          <w:p>
            <w:pPr>
              <w:spacing w:before="0" w:after="0" w:line="336"/>
              <w:ind w:left="336"/>
              <w:jc w:val="both"/>
            </w:pPr>
            <w:r>
              <w:rPr>
                <w:rFonts w:ascii="Times New Roman" w:hAnsi="Times New Roman"/>
                <w:b w:val="false"/>
                <w:i w:val="false"/>
                <w:color w:val="000000"/>
                <w:sz w:val="24"/>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trPr>
          <w:trHeight w:val="41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Pr>
                <w:rFonts w:ascii="Times New Roman" w:hAnsi="Times New Roman"/>
                <w:b w:val="false"/>
                <w:i w:val="false"/>
                <w:color w:val="000000"/>
                <w:sz w:val="24"/>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1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Монологическая речь</w:t>
            </w:r>
          </w:p>
          <w:p>
            <w:pPr>
              <w:spacing w:before="0" w:after="0" w:line="336"/>
              <w:ind w:left="336"/>
              <w:jc w:val="both"/>
            </w:pPr>
            <w:r>
              <w:rPr>
                <w:rFonts w:ascii="Times New Roman" w:hAnsi="Times New Roman"/>
                <w:b w:val="false"/>
                <w:i w:val="false"/>
                <w:color w:val="000000"/>
                <w:sz w:val="24"/>
              </w:rPr>
              <w:t xml:space="preserve">Развитие коммуникативных умений монологической речи на базе умений, сформированных </w:t>
            </w:r>
            <w:r>
              <w:rPr>
                <w:rFonts w:ascii="Times New Roman" w:hAnsi="Times New Roman"/>
                <w:b w:val="false"/>
                <w:i w:val="false"/>
                <w:color w:val="000000"/>
                <w:sz w:val="24"/>
              </w:rPr>
              <w:t>на уровне основного общего образования</w:t>
            </w:r>
          </w:p>
        </w:tc>
      </w:tr>
      <w:tr>
        <w:trPr>
          <w:trHeight w:val="282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о</w:t>
            </w:r>
            <w:r>
              <w:rPr>
                <w:rFonts w:ascii="Times New Roman" w:hAnsi="Times New Roman"/>
                <w:b w:val="false"/>
                <w:i w:val="false"/>
                <w:color w:val="000000"/>
                <w:sz w:val="24"/>
              </w:rPr>
              <w:t xml:space="preserve">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Создание устного связного монологического высказывания с использованием одного из основных коммуникативных типов речи – </w:t>
            </w:r>
            <w:r>
              <w:rPr>
                <w:rFonts w:ascii="Times New Roman" w:hAnsi="Times New Roman"/>
                <w:b w:val="false"/>
                <w:i w:val="false"/>
                <w:color w:val="000000"/>
                <w:sz w:val="24"/>
              </w:rPr>
              <w:t>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р</w:t>
            </w:r>
            <w:r>
              <w:rPr>
                <w:rFonts w:ascii="Times New Roman" w:hAnsi="Times New Roman"/>
                <w:b w:val="false"/>
                <w:i w:val="false"/>
                <w:color w:val="000000"/>
                <w:sz w:val="24"/>
              </w:rPr>
              <w:t>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trPr>
          <w:trHeight w:val="175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Аудирование</w:t>
            </w:r>
          </w:p>
          <w:p>
            <w:pPr>
              <w:spacing w:before="0" w:after="0" w:line="336"/>
              <w:ind w:left="336"/>
              <w:jc w:val="both"/>
            </w:pPr>
            <w:r>
              <w:rPr>
                <w:rFonts w:ascii="Times New Roman" w:hAnsi="Times New Roman"/>
                <w:b w:val="false"/>
                <w:i w:val="false"/>
                <w:color w:val="000000"/>
                <w:sz w:val="24"/>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4"/>
              </w:rPr>
              <w:t>на уровне основного общего образования</w:t>
            </w:r>
          </w:p>
        </w:tc>
      </w:tr>
      <w:tr>
        <w:trPr>
          <w:trHeight w:val="328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trPr>
          <w:trHeight w:val="328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Смысловое чтение</w:t>
            </w:r>
          </w:p>
          <w:p>
            <w:pPr>
              <w:spacing w:before="0" w:after="0" w:line="336"/>
              <w:ind w:left="336"/>
              <w:jc w:val="both"/>
            </w:pPr>
            <w:r>
              <w:rPr>
                <w:rFonts w:ascii="Times New Roman" w:hAnsi="Times New Roman"/>
                <w:b w:val="false"/>
                <w:i w:val="false"/>
                <w:color w:val="000000"/>
                <w:sz w:val="24"/>
              </w:rPr>
              <w:t xml:space="preserve">Развитие сформированных </w:t>
            </w:r>
            <w:r>
              <w:rPr>
                <w:rFonts w:ascii="Times New Roman" w:hAnsi="Times New Roman"/>
                <w:b w:val="false"/>
                <w:i w:val="false"/>
                <w:color w:val="000000"/>
                <w:sz w:val="24"/>
              </w:rPr>
              <w:t>на уровне основного общего образования</w:t>
            </w:r>
            <w:r>
              <w:rPr>
                <w:rFonts w:ascii="Times New Roman" w:hAnsi="Times New Roman"/>
                <w:b w:val="false"/>
                <w:i w:val="false"/>
                <w:color w:val="000000"/>
                <w:sz w:val="24"/>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с пониманием основного содержания текста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trPr>
          <w:trHeight w:val="36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с пониманием нужной (интересующей, запрашиваемой) информации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trPr>
          <w:trHeight w:val="282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с полным пониманием – умения </w:t>
            </w:r>
            <w:r>
              <w:rPr>
                <w:rFonts w:ascii="Times New Roman" w:hAnsi="Times New Roman"/>
                <w:b w:val="false"/>
                <w:i w:val="false"/>
                <w:color w:val="000000"/>
                <w:sz w:val="24"/>
              </w:rPr>
              <w:t>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несплошных текстов (таблиц, диаграмм, графиков, схем, инфографики </w:t>
            </w:r>
            <w:r>
              <w:rPr>
                <w:rFonts w:ascii="Times New Roman" w:hAnsi="Times New Roman"/>
                <w:b w:val="false"/>
                <w:i w:val="false"/>
                <w:color w:val="000000"/>
                <w:sz w:val="24"/>
              </w:rPr>
              <w:t>и других</w:t>
            </w:r>
            <w:r>
              <w:rPr>
                <w:rFonts w:ascii="Times New Roman" w:hAnsi="Times New Roman"/>
                <w:b w:val="false"/>
                <w:i w:val="false"/>
                <w:color w:val="000000"/>
                <w:sz w:val="24"/>
              </w:rPr>
              <w:t>) и понимание представленной в них информации</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1.4</w:t>
            </w:r>
          </w:p>
        </w:tc>
        <w:tc>
          <w:tcPr>
            <w:tcW w:w="12780" w:type="dxa"/>
            <w:tcBorders/>
            <w:tcMar>
              <w:top w:w="50" w:type="dxa"/>
              <w:left w:w="100" w:type="dxa"/>
            </w:tcMar>
            <w:vAlign w:val="center"/>
          </w:tcPr>
          <w:p>
            <w:pPr>
              <w:spacing w:before="0" w:after="0" w:line="336"/>
              <w:ind w:left="336"/>
              <w:jc w:val="left"/>
            </w:pPr>
            <w:r>
              <w:rPr>
                <w:rFonts w:ascii="Times New Roman" w:hAnsi="Times New Roman"/>
                <w:b w:val="false"/>
                <w:i/>
                <w:color w:val="000000"/>
                <w:sz w:val="24"/>
              </w:rPr>
              <w:t>Письменная речь</w:t>
            </w:r>
          </w:p>
          <w:p>
            <w:pPr>
              <w:spacing w:before="0" w:after="0" w:line="336"/>
              <w:ind w:left="336"/>
              <w:jc w:val="both"/>
            </w:pPr>
            <w:r>
              <w:rPr>
                <w:rFonts w:ascii="Times New Roman" w:hAnsi="Times New Roman"/>
                <w:b w:val="false"/>
                <w:i w:val="false"/>
                <w:color w:val="000000"/>
                <w:sz w:val="24"/>
              </w:rPr>
              <w:t xml:space="preserve">Развитие умений письменной речи на базе умений, сформированных </w:t>
            </w:r>
            <w:r>
              <w:rPr>
                <w:rFonts w:ascii="Times New Roman" w:hAnsi="Times New Roman"/>
                <w:b w:val="false"/>
                <w:i w:val="false"/>
                <w:color w:val="000000"/>
                <w:sz w:val="24"/>
              </w:rPr>
              <w:t>на уровне основного общего образования</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Заполнение анкет и формуляров в соответствии с нормами, принятыми в стране (странах) изучаемого языка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Заполнение таблицы: краткая фиксация содержания прочитанного (прослушанного) текста или дополнение информации в таблице</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Письменное представление результатов выполненной проектной работы, в том числе в форме презентации (объём – до 150 слов)</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Фонетическая сторона речи</w:t>
            </w:r>
          </w:p>
        </w:tc>
      </w:tr>
      <w:tr>
        <w:trPr>
          <w:trHeight w:val="270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140 слов)</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Многозначные лексические единицы. Синонимы. Антонимы</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excited</w:t>
            </w:r>
            <w:r>
              <w:rPr>
                <w:rFonts w:ascii="Times New Roman" w:hAnsi="Times New Roman"/>
                <w:b w:val="false"/>
                <w:i w:val="false"/>
                <w:color w:val="000000"/>
                <w:sz w:val="24"/>
              </w:rPr>
              <w:t xml:space="preserve"> – </w:t>
            </w:r>
            <w:r>
              <w:rPr>
                <w:rFonts w:ascii="Times New Roman" w:hAnsi="Times New Roman"/>
                <w:b w:val="false"/>
                <w:i/>
                <w:color w:val="000000"/>
                <w:sz w:val="24"/>
              </w:rPr>
              <w:t>exciting</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Интернациональные слова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Сокращения и аббревиатуры</w:t>
            </w:r>
          </w:p>
        </w:tc>
      </w:tr>
      <w:tr>
        <w:trPr>
          <w:trHeight w:val="175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Образование глаголов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суффикса </w:t>
            </w:r>
            <w:r>
              <w:rPr>
                <w:rFonts w:ascii="Times New Roman" w:hAnsi="Times New Roman"/>
                <w:b w:val="false"/>
                <w:i/>
                <w:color w:val="000000"/>
                <w:sz w:val="24"/>
              </w:rPr>
              <w:t>-ise/-ize</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 xml:space="preserve">Образование имён существительных при помощи префиксов </w:t>
            </w:r>
            <w:r>
              <w:rPr>
                <w:rFonts w:ascii="Times New Roman" w:hAnsi="Times New Roman"/>
                <w:b w:val="false"/>
                <w:i/>
                <w:color w:val="000000"/>
                <w:spacing w:val="-2"/>
                <w:sz w:val="24"/>
              </w:rPr>
              <w:t>un-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in-/im-</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-ship</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4"/>
                <w:sz w:val="24"/>
              </w:rPr>
              <w:t xml:space="preserve">Образование имён прилагательных при помощи префиксов </w:t>
            </w:r>
            <w:r>
              <w:rPr>
                <w:rFonts w:ascii="Times New Roman" w:hAnsi="Times New Roman"/>
                <w:b w:val="false"/>
                <w:i/>
                <w:color w:val="000000"/>
                <w:spacing w:val="-4"/>
                <w:sz w:val="24"/>
              </w:rPr>
              <w:t>un-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in-/im-</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inter-</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 xml:space="preserve">non- </w:t>
            </w:r>
            <w:r>
              <w:rPr>
                <w:rFonts w:ascii="Times New Roman" w:hAnsi="Times New Roman"/>
                <w:b w:val="false"/>
                <w:i w:val="false"/>
                <w:color w:val="000000"/>
                <w:spacing w:val="-4"/>
                <w:sz w:val="24"/>
              </w:rPr>
              <w:t xml:space="preserve">и суффиксов </w:t>
            </w:r>
            <w:r>
              <w:rPr>
                <w:rFonts w:ascii="Times New Roman" w:hAnsi="Times New Roman"/>
                <w:b w:val="false"/>
                <w:i/>
                <w:color w:val="000000"/>
                <w:spacing w:val="-4"/>
                <w:sz w:val="24"/>
              </w:rPr>
              <w:t>-able/-ible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-al</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-ed</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-ese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-ful</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-ian/-an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-ing</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ish</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ive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less</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ly</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ous</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y</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w:t>
            </w:r>
            <w:r>
              <w:rPr>
                <w:rFonts w:ascii="Times New Roman" w:hAnsi="Times New Roman"/>
                <w:b w:val="false"/>
                <w:i w:val="false"/>
                <w:color w:val="000000"/>
                <w:spacing w:val="-4"/>
                <w:sz w:val="24"/>
              </w:rPr>
              <w:t xml:space="preserve">бразование наречий при помощи префиксов </w:t>
            </w:r>
            <w:r>
              <w:rPr>
                <w:rFonts w:ascii="Times New Roman" w:hAnsi="Times New Roman"/>
                <w:b w:val="false"/>
                <w:i/>
                <w:color w:val="000000"/>
                <w:spacing w:val="-4"/>
                <w:sz w:val="24"/>
              </w:rPr>
              <w:t>un-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in-/im-</w:t>
            </w:r>
            <w:r>
              <w:rPr>
                <w:rFonts w:ascii="Times New Roman" w:hAnsi="Times New Roman"/>
                <w:b w:val="false"/>
                <w:i w:val="false"/>
                <w:color w:val="000000"/>
                <w:spacing w:val="-4"/>
                <w:sz w:val="24"/>
              </w:rPr>
              <w:t xml:space="preserve"> и суффикса </w:t>
            </w:r>
            <w:r>
              <w:rPr>
                <w:rFonts w:ascii="Times New Roman" w:hAnsi="Times New Roman"/>
                <w:b w:val="false"/>
                <w:i/>
                <w:color w:val="000000"/>
                <w:spacing w:val="-4"/>
                <w:sz w:val="24"/>
              </w:rPr>
              <w:t>-ly</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Образование числительных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r>
              <w:rPr>
                <w:rFonts w:ascii="Times New Roman" w:hAnsi="Times New Roman"/>
                <w:b w:val="false"/>
                <w:i w:val="false"/>
                <w:color w:val="000000"/>
                <w:sz w:val="24"/>
              </w:rPr>
              <w:t xml:space="preserve">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Основные способы словообразования – словосложение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w:t>
            </w:r>
            <w:r>
              <w:rPr>
                <w:rFonts w:ascii="Times New Roman" w:hAnsi="Times New Roman"/>
                <w:b w:val="false"/>
                <w:i/>
                <w:color w:val="000000"/>
                <w:sz w:val="24"/>
              </w:rPr>
              <w:t>football</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b w:val="false"/>
                <w:i/>
                <w:color w:val="000000"/>
                <w:sz w:val="24"/>
              </w:rPr>
              <w:t>bl</w:t>
            </w:r>
            <w:r>
              <w:rPr>
                <w:rFonts w:ascii="Times New Roman" w:hAnsi="Times New Roman"/>
                <w:b w:val="false"/>
                <w:i/>
                <w:color w:val="000000"/>
                <w:sz w:val="24"/>
              </w:rPr>
              <w:t>ackboard</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xml:space="preserve">)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прилагательных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имён существительных от неопределённой формы глаголов (</w:t>
            </w:r>
            <w:r>
              <w:rPr>
                <w:rFonts w:ascii="Times New Roman" w:hAnsi="Times New Roman"/>
                <w:b w:val="false"/>
                <w:i/>
                <w:color w:val="000000"/>
                <w:sz w:val="24"/>
              </w:rPr>
              <w:t>to run – a run</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Образование имён существительных от прилагательных (</w:t>
            </w:r>
            <w:r>
              <w:rPr>
                <w:rFonts w:ascii="Times New Roman" w:hAnsi="Times New Roman"/>
                <w:b w:val="false"/>
                <w:i/>
                <w:color w:val="000000"/>
                <w:spacing w:val="-2"/>
                <w:sz w:val="24"/>
              </w:rPr>
              <w:t>rich people – the rich</w:t>
            </w:r>
            <w:r>
              <w:rPr>
                <w:rFonts w:ascii="Times New Roman" w:hAnsi="Times New Roman"/>
                <w:b w:val="false"/>
                <w:i w:val="false"/>
                <w:color w:val="000000"/>
                <w:spacing w:val="-2"/>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глаголов от имён существительных (</w:t>
            </w:r>
            <w:r>
              <w:rPr>
                <w:rFonts w:ascii="Times New Roman" w:hAnsi="Times New Roman"/>
                <w:b w:val="false"/>
                <w:i/>
                <w:color w:val="000000"/>
                <w:sz w:val="24"/>
              </w:rPr>
              <w:t>a hand – to hand</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Грамматическая сторона речи</w:t>
            </w:r>
          </w:p>
          <w:p>
            <w:pPr>
              <w:spacing w:before="0" w:after="0" w:line="336"/>
              <w:ind w:left="336"/>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222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b w:val="false"/>
                <w:i/>
                <w:color w:val="000000"/>
                <w:sz w:val="24"/>
              </w:rPr>
              <w:t>We moved to a new house last year.</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It</w:t>
            </w:r>
            <w:r>
              <w:rPr>
                <w:rFonts w:ascii="Times New Roman" w:hAnsi="Times New Roman"/>
                <w:b w:val="false"/>
                <w:i w:val="false"/>
                <w:color w:val="000000"/>
                <w:sz w:val="24"/>
              </w:rPr>
              <w:t xml:space="preserve">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There</w:t>
            </w:r>
            <w:r>
              <w:rPr>
                <w:rFonts w:ascii="Times New Roman" w:hAnsi="Times New Roman"/>
                <w:b w:val="false"/>
                <w:i w:val="false"/>
                <w:color w:val="000000"/>
                <w:sz w:val="24"/>
              </w:rPr>
              <w:t xml:space="preserve"> + </w:t>
            </w:r>
            <w:r>
              <w:rPr>
                <w:rFonts w:ascii="Times New Roman" w:hAnsi="Times New Roman"/>
                <w:b w:val="false"/>
                <w:i/>
                <w:color w:val="000000"/>
                <w:sz w:val="24"/>
              </w:rPr>
              <w:t>to be</w:t>
            </w:r>
            <w:r>
              <w:rPr>
                <w:rFonts w:ascii="Times New Roman" w:hAnsi="Times New Roman"/>
                <w:b w:val="false"/>
                <w:i w:val="false"/>
                <w:color w:val="000000"/>
                <w:sz w:val="24"/>
              </w:rPr>
              <w:t xml:space="preserve">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глагольными</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val="false"/>
                <w:color w:val="000000"/>
                <w:sz w:val="24"/>
              </w:rPr>
              <w:t>содержащими</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w:t>
            </w:r>
            <w:r>
              <w:rPr>
                <w:rFonts w:ascii="Times New Roman" w:hAnsi="Times New Roman"/>
                <w:b w:val="false"/>
                <w:i w:val="false"/>
                <w:color w:val="000000"/>
                <w:sz w:val="24"/>
              </w:rPr>
              <w:t>связки</w:t>
            </w:r>
            <w:r>
              <w:rPr>
                <w:rFonts w:ascii="Times New Roman" w:hAnsi="Times New Roman"/>
                <w:b w:val="false"/>
                <w:i w:val="false"/>
                <w:color w:val="000000"/>
                <w:sz w:val="24"/>
              </w:rPr>
              <w:t xml:space="preserve">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 seem</w:t>
            </w:r>
            <w:r>
              <w:rPr>
                <w:rFonts w:ascii="Times New Roman" w:hAnsi="Times New Roman"/>
                <w:b w:val="false"/>
                <w:i w:val="false"/>
                <w:color w:val="000000"/>
                <w:sz w:val="24"/>
              </w:rPr>
              <w:t xml:space="preserve">, </w:t>
            </w:r>
            <w:r>
              <w:rPr>
                <w:rFonts w:ascii="Times New Roman" w:hAnsi="Times New Roman"/>
                <w:b w:val="false"/>
                <w:i/>
                <w:color w:val="000000"/>
                <w:sz w:val="24"/>
              </w:rPr>
              <w:t>to feel</w:t>
            </w:r>
            <w:r>
              <w:rPr>
                <w:rFonts w:ascii="Times New Roman" w:hAnsi="Times New Roman"/>
                <w:b w:val="false"/>
                <w:i w:val="false"/>
                <w:color w:val="000000"/>
                <w:sz w:val="24"/>
              </w:rPr>
              <w:t xml:space="preserve"> (</w:t>
            </w:r>
            <w:r>
              <w:rPr>
                <w:rFonts w:ascii="Times New Roman" w:hAnsi="Times New Roman"/>
                <w:b w:val="false"/>
                <w:i/>
                <w:color w:val="000000"/>
                <w:sz w:val="24"/>
              </w:rPr>
              <w:t>He looks/seems/feels happy.</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c</w:t>
            </w:r>
            <w:r>
              <w:rPr>
                <w:rFonts w:ascii="Times New Roman" w:hAnsi="Times New Roman"/>
                <w:b w:val="false"/>
                <w:i w:val="false"/>
                <w:color w:val="000000"/>
                <w:sz w:val="24"/>
              </w:rPr>
              <w:t>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 Complex Object (</w:t>
            </w:r>
            <w:r>
              <w:rPr>
                <w:rFonts w:ascii="Times New Roman" w:hAnsi="Times New Roman"/>
                <w:b w:val="false"/>
                <w:i/>
                <w:color w:val="000000"/>
                <w:sz w:val="24"/>
              </w:rPr>
              <w:t>I want you to help me. I saw her cross/crossing the road. I want to have my hair cut.</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2.4.8</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2.4.9</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2.4.10</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4"/>
                <w:sz w:val="24"/>
              </w:rPr>
              <w:t>Условные предложения с глаголами в изъявительном наклонении (Conditional 0,</w:t>
            </w:r>
            <w:r>
              <w:rPr>
                <w:rFonts w:ascii="Times New Roman" w:hAnsi="Times New Roman"/>
                <w:b w:val="false"/>
                <w:i w:val="false"/>
                <w:color w:val="000000"/>
                <w:sz w:val="24"/>
              </w:rPr>
              <w:t xml:space="preserve"> Conditional I) и с глаголами в сослагательном наклонении (Conditional II)</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Все</w:t>
            </w:r>
            <w:r>
              <w:rPr>
                <w:rFonts w:ascii="Times New Roman" w:hAnsi="Times New Roman"/>
                <w:b w:val="false"/>
                <w:i w:val="false"/>
                <w:color w:val="000000"/>
                <w:sz w:val="24"/>
              </w:rPr>
              <w:t xml:space="preserve"> </w:t>
            </w:r>
            <w:r>
              <w:rPr>
                <w:rFonts w:ascii="Times New Roman" w:hAnsi="Times New Roman"/>
                <w:b w:val="false"/>
                <w:i w:val="false"/>
                <w:color w:val="000000"/>
                <w:sz w:val="24"/>
              </w:rPr>
              <w:t>типы</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предложений</w:t>
            </w:r>
            <w:r>
              <w:rPr>
                <w:rFonts w:ascii="Times New Roman" w:hAnsi="Times New Roman"/>
                <w:b w:val="false"/>
                <w:i w:val="false"/>
                <w:color w:val="000000"/>
                <w:sz w:val="24"/>
              </w:rPr>
              <w:t xml:space="preserve"> (</w:t>
            </w:r>
            <w:r>
              <w:rPr>
                <w:rFonts w:ascii="Times New Roman" w:hAnsi="Times New Roman"/>
                <w:b w:val="false"/>
                <w:i w:val="false"/>
                <w:color w:val="000000"/>
                <w:sz w:val="24"/>
              </w:rPr>
              <w:t>общий</w:t>
            </w:r>
            <w:r>
              <w:rPr>
                <w:rFonts w:ascii="Times New Roman" w:hAnsi="Times New Roman"/>
                <w:b w:val="false"/>
                <w:i w:val="false"/>
                <w:color w:val="000000"/>
                <w:sz w:val="24"/>
              </w:rPr>
              <w:t xml:space="preserve">, </w:t>
            </w:r>
            <w:r>
              <w:rPr>
                <w:rFonts w:ascii="Times New Roman" w:hAnsi="Times New Roman"/>
                <w:b w:val="false"/>
                <w:i w:val="false"/>
                <w:color w:val="000000"/>
                <w:sz w:val="24"/>
              </w:rPr>
              <w:t>специальный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альтернатив</w:t>
            </w:r>
            <w:r>
              <w:rPr>
                <w:rFonts w:ascii="Times New Roman" w:hAnsi="Times New Roman"/>
                <w:b w:val="false"/>
                <w:i w:val="false"/>
                <w:color w:val="000000"/>
                <w:sz w:val="24"/>
              </w:rPr>
              <w:t>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разделительный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Present/Past Perfect Tense, Present Perfect Continuous Tense)</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Повествовательные, вопросительные и побудительные предложения </w:t>
            </w:r>
            <w:r>
              <w:rPr>
                <w:rFonts w:ascii="Times New Roman" w:hAnsi="Times New Roman"/>
                <w:b w:val="false"/>
                <w:i w:val="false"/>
                <w:color w:val="000000"/>
                <w:sz w:val="24"/>
              </w:rPr>
              <w:t>в косвенной речи в настоящем и прошедшем времени, согласование времён в рамках сложного предложения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Предложения с </w:t>
            </w:r>
            <w:r>
              <w:rPr>
                <w:rFonts w:ascii="Times New Roman" w:hAnsi="Times New Roman"/>
                <w:b w:val="false"/>
                <w:i/>
                <w:color w:val="000000"/>
                <w:sz w:val="24"/>
              </w:rPr>
              <w:t>I wish</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2.4.18</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c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разница</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значении</w:t>
            </w:r>
            <w:r>
              <w:rPr>
                <w:rFonts w:ascii="Times New Roman" w:hAnsi="Times New Roman"/>
                <w:b w:val="false"/>
                <w:i w:val="false"/>
                <w:color w:val="000000"/>
                <w:sz w:val="24"/>
              </w:rPr>
              <w:t xml:space="preserve">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w:t>
            </w:r>
            <w:r>
              <w:rPr>
                <w:rFonts w:ascii="Times New Roman" w:hAnsi="Times New Roman"/>
                <w:b w:val="false"/>
                <w:i w:val="false"/>
                <w:color w:val="000000"/>
                <w:sz w:val="24"/>
              </w:rPr>
              <w:t>19</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It takes me… to do smth</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r>
              <w:rPr>
                <w:rFonts w:ascii="Times New Roman" w:hAnsi="Times New Roman"/>
                <w:b w:val="false"/>
                <w:i w:val="false"/>
                <w:color w:val="000000"/>
                <w:sz w:val="24"/>
              </w:rPr>
              <w:t>0</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 </w:t>
            </w:r>
          </w:p>
        </w:tc>
      </w:tr>
      <w:tr>
        <w:trPr>
          <w:trHeight w:val="8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r>
              <w:rPr>
                <w:rFonts w:ascii="Times New Roman" w:hAnsi="Times New Roman"/>
                <w:b w:val="false"/>
                <w:i w:val="false"/>
                <w:color w:val="000000"/>
                <w:sz w:val="24"/>
              </w:rPr>
              <w:t>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color w:val="000000"/>
                <w:sz w:val="24"/>
              </w:rPr>
              <w:t>be/get used to smth</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smth</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Подлежащее, выраженное собирательным существительным (</w:t>
            </w:r>
            <w:r>
              <w:rPr>
                <w:rFonts w:ascii="Times New Roman" w:hAnsi="Times New Roman"/>
                <w:b w:val="false"/>
                <w:i/>
                <w:color w:val="000000"/>
                <w:sz w:val="24"/>
              </w:rPr>
              <w:t>family, police</w:t>
            </w:r>
            <w:r>
              <w:rPr>
                <w:rFonts w:ascii="Times New Roman" w:hAnsi="Times New Roman"/>
                <w:b w:val="false"/>
                <w:i w:val="false"/>
                <w:color w:val="000000"/>
                <w:sz w:val="24"/>
              </w:rPr>
              <w:t>), и его согласование со сказуемым</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Глаголы (правильные и неправильные) в видовременных формах действительного залога в изъявительном наклонении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in</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the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и наиболее употребительных формах страдательного залога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to be going to</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формы</w:t>
            </w:r>
            <w:r>
              <w:rPr>
                <w:rFonts w:ascii="Times New Roman" w:hAnsi="Times New Roman"/>
                <w:b w:val="false"/>
                <w:i w:val="false"/>
                <w:color w:val="000000"/>
                <w:sz w:val="24"/>
              </w:rPr>
              <w:t xml:space="preserve"> Future Simple Tense </w:t>
            </w:r>
            <w:r>
              <w:rPr>
                <w:rFonts w:ascii="Times New Roman" w:hAnsi="Times New Roman"/>
                <w:b w:val="false"/>
                <w:i w:val="false"/>
                <w:color w:val="000000"/>
                <w:sz w:val="24"/>
              </w:rPr>
              <w:t>и</w:t>
            </w:r>
            <w:r>
              <w:rPr>
                <w:rFonts w:ascii="Times New Roman" w:hAnsi="Times New Roman"/>
                <w:b w:val="false"/>
                <w:i w:val="false"/>
                <w:color w:val="000000"/>
                <w:sz w:val="24"/>
              </w:rPr>
              <w:t xml:space="preserve"> Present Continuous Tense </w:t>
            </w:r>
            <w:r>
              <w:rPr>
                <w:rFonts w:ascii="Times New Roman" w:hAnsi="Times New Roman"/>
                <w:b w:val="false"/>
                <w:i w:val="false"/>
                <w:color w:val="000000"/>
                <w:sz w:val="24"/>
              </w:rPr>
              <w:t>для</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будущего</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действия</w:t>
            </w:r>
            <w:r>
              <w:rPr>
                <w:rFonts w:ascii="Times New Roman" w:hAnsi="Times New Roman"/>
                <w:b w:val="false"/>
                <w:i w:val="false"/>
                <w:color w:val="000000"/>
                <w:sz w:val="24"/>
              </w:rPr>
              <w:t xml:space="preserve">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2.4.28</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Определённый, неопределённый и нулевой артикли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2.4.29</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Имена существительные во множественном числе, образованные по правилу, и исключения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2.4.30</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Неисчисляемые имена существительные, имеющие форму только множественного числа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Притяжательный падеж имён существительных</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Порядок следования нескольких прилагательных (мнение – размер – возраст – цвет – происхождение)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Слова</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выражающие</w:t>
            </w:r>
            <w:r>
              <w:rPr>
                <w:rFonts w:ascii="Times New Roman" w:hAnsi="Times New Roman"/>
                <w:b w:val="false"/>
                <w:i w:val="false"/>
                <w:color w:val="000000"/>
                <w:sz w:val="24"/>
              </w:rPr>
              <w:t xml:space="preserve"> </w:t>
            </w:r>
            <w:r>
              <w:rPr>
                <w:rFonts w:ascii="Times New Roman" w:hAnsi="Times New Roman"/>
                <w:b w:val="false"/>
                <w:i w:val="false"/>
                <w:color w:val="000000"/>
                <w:sz w:val="24"/>
              </w:rPr>
              <w:t>количество</w:t>
            </w:r>
            <w:r>
              <w:rPr>
                <w:rFonts w:ascii="Times New Roman" w:hAnsi="Times New Roman"/>
                <w:b w:val="false"/>
                <w:i w:val="false"/>
                <w:color w:val="000000"/>
                <w:sz w:val="24"/>
              </w:rPr>
              <w:t xml:space="preserve"> (</w:t>
            </w:r>
            <w:r>
              <w:rPr>
                <w:rFonts w:ascii="Times New Roman" w:hAnsi="Times New Roman"/>
                <w:b w:val="false"/>
                <w:i/>
                <w:color w:val="000000"/>
                <w:sz w:val="24"/>
              </w:rPr>
              <w:t>many/much</w:t>
            </w:r>
            <w:r>
              <w:rPr>
                <w:rFonts w:ascii="Times New Roman" w:hAnsi="Times New Roman"/>
                <w:b w:val="false"/>
                <w:i w:val="false"/>
                <w:color w:val="000000"/>
                <w:sz w:val="24"/>
              </w:rPr>
              <w:t xml:space="preserve">,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b w:val="false"/>
                <w:i/>
                <w:color w:val="000000"/>
                <w:sz w:val="24"/>
              </w:rPr>
              <w:t>none</w:t>
            </w:r>
            <w:r>
              <w:rPr>
                <w:rFonts w:ascii="Times New Roman" w:hAnsi="Times New Roman"/>
                <w:b w:val="false"/>
                <w:i w:val="false"/>
                <w:color w:val="000000"/>
                <w:sz w:val="24"/>
              </w:rPr>
              <w:t xml:space="preserve">, </w:t>
            </w:r>
            <w:r>
              <w:rPr>
                <w:rFonts w:ascii="Times New Roman" w:hAnsi="Times New Roman"/>
                <w:b w:val="false"/>
                <w:i/>
                <w:color w:val="000000"/>
                <w:sz w:val="24"/>
              </w:rPr>
              <w:t>no</w:t>
            </w:r>
            <w:r>
              <w:rPr>
                <w:rFonts w:ascii="Times New Roman" w:hAnsi="Times New Roman"/>
                <w:b w:val="false"/>
                <w:i w:val="false"/>
                <w:color w:val="000000"/>
                <w:sz w:val="24"/>
              </w:rPr>
              <w:t xml:space="preserve"> и производные последнего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nothing </w:t>
            </w:r>
            <w:r>
              <w:rPr>
                <w:rFonts w:ascii="Times New Roman" w:hAnsi="Times New Roman"/>
                <w:b w:val="false"/>
                <w:i w:val="false"/>
                <w:color w:val="000000"/>
                <w:sz w:val="24"/>
              </w:rPr>
              <w:t xml:space="preserve">и другие)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Количественные и порядковые числительные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Предлоги места, времени, направления, предлоги, употребляемые с глаголами в страдательном залоге </w:t>
            </w:r>
          </w:p>
        </w:tc>
      </w:tr>
      <w:tr>
        <w:trPr>
          <w:trHeight w:val="8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Компенсаторные умения</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pPr>
        <w:spacing w:before="0" w:after="0"/>
        <w:ind w:left="120"/>
        <w:jc w:val="left"/>
      </w:pPr>
    </w:p>
    <w:p>
      <w:pPr>
        <w:spacing w:before="199" w:after="199"/>
        <w:ind w:left="120"/>
        <w:jc w:val="left"/>
      </w:pPr>
      <w:r>
        <w:rPr>
          <w:rFonts w:ascii="Times New Roman" w:hAnsi="Times New Roman"/>
          <w:b/>
          <w:i w:val="false"/>
          <w:color w:val="000000"/>
          <w:sz w:val="28"/>
        </w:rPr>
        <w:t>11 КЛАСС</w:t>
      </w:r>
    </w:p>
    <w:p>
      <w:pPr>
        <w:spacing w:before="0" w:after="0"/>
        <w:ind w:left="120"/>
        <w:jc w:val="left"/>
      </w:pPr>
    </w:p>
    <w:tbl>
      <w:tblPr>
        <w:tblW w:w="0" w:type="auto"/>
        <w:tblCellSpacing w:w="0" w:type="nil"/>
        <w:tblInd w:w="144" w:type="dxa"/>
        <w:tblBorders>
          <w:top w:val="single"/>
          <w:left w:val="single"/>
          <w:bottom w:val="single"/>
          <w:right w:val="single"/>
          <w:insideH w:val="single"/>
          <w:insideV w:val="single"/>
        </w:tblBorders>
      </w:tblPr>
      <w:tblGrid>
        <w:gridCol w:w="1542"/>
        <w:gridCol w:w="11842"/>
      </w:tblGrid>
      <w:tr>
        <w:trPr>
          <w:trHeight w:val="405" w:hRule="atLeast"/>
          <w:trHeight w:val="144" w:hRule="atLeast"/>
        </w:trPr>
        <w:tc>
          <w:tcPr>
            <w:tcW w:w="1079"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Код </w:t>
            </w:r>
          </w:p>
        </w:tc>
        <w:tc>
          <w:tcPr>
            <w:tcW w:w="13026"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Проверяемый элемент содержания </w:t>
            </w:r>
          </w:p>
        </w:tc>
      </w:tr>
      <w:tr>
        <w:trPr>
          <w:trHeight w:val="124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Коммуникативные умения</w:t>
            </w:r>
          </w:p>
          <w:p>
            <w:pPr>
              <w:spacing w:before="0" w:after="0" w:line="336"/>
              <w:ind w:firstLine="600"/>
              <w:jc w:val="both"/>
            </w:pPr>
            <w:r>
              <w:rPr>
                <w:rFonts w:ascii="Times New Roman" w:hAnsi="Times New Roman"/>
                <w:b w:val="false"/>
                <w:i w:val="false"/>
                <w:color w:val="000000"/>
                <w:sz w:val="24"/>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pPr>
              <w:spacing w:before="0" w:after="0" w:line="336"/>
              <w:ind w:firstLine="600"/>
              <w:jc w:val="both"/>
            </w:pPr>
            <w:r>
              <w:rPr>
                <w:rFonts w:ascii="Times New Roman" w:hAnsi="Times New Roman"/>
                <w:b w:val="false"/>
                <w:i w:val="false"/>
                <w:color w:val="000000"/>
                <w:spacing w:val="-2"/>
                <w:sz w:val="24"/>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Говорение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Диалогическая речь</w:t>
            </w:r>
          </w:p>
        </w:tc>
      </w:tr>
      <w:tr>
        <w:trPr>
          <w:trHeight w:val="409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Pr>
                <w:rFonts w:ascii="Times New Roman" w:hAnsi="Times New Roman"/>
                <w:b w:val="false"/>
                <w:i w:val="false"/>
                <w:color w:val="000000"/>
                <w:sz w:val="24"/>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Монологическая речь</w:t>
            </w:r>
          </w:p>
        </w:tc>
      </w:tr>
      <w:tr>
        <w:trPr>
          <w:trHeight w:val="31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о</w:t>
            </w:r>
            <w:r>
              <w:rPr>
                <w:rFonts w:ascii="Times New Roman" w:hAnsi="Times New Roman"/>
                <w:b w:val="false"/>
                <w:i w:val="false"/>
                <w:color w:val="000000"/>
                <w:sz w:val="24"/>
              </w:rPr>
              <w:t xml:space="preserve">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Создание устного связного монологического высказывания с использованием одного из основных коммуникативных типов речи – </w:t>
            </w:r>
            <w:r>
              <w:rPr>
                <w:rFonts w:ascii="Times New Roman" w:hAnsi="Times New Roman"/>
                <w:b w:val="false"/>
                <w:i w:val="false"/>
                <w:color w:val="000000"/>
                <w:sz w:val="24"/>
              </w:rPr>
              <w:t>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р</w:t>
            </w:r>
            <w:r>
              <w:rPr>
                <w:rFonts w:ascii="Times New Roman" w:hAnsi="Times New Roman"/>
                <w:b w:val="false"/>
                <w:i w:val="false"/>
                <w:color w:val="000000"/>
                <w:sz w:val="24"/>
              </w:rPr>
              <w:t>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Аудирование</w:t>
            </w:r>
          </w:p>
        </w:tc>
      </w:tr>
      <w:tr>
        <w:trPr>
          <w:trHeight w:val="32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trPr>
          <w:trHeight w:val="26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Смысловое чтение</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Чтение с пониманием основного содержания текста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trPr>
          <w:trHeight w:val="32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Чтение с пониманием нужной (интересующей, запрашиваемой) информации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trPr>
          <w:trHeight w:val="282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Чтение с полным пониманием – умения </w:t>
            </w:r>
            <w:r>
              <w:rPr>
                <w:rFonts w:ascii="Times New Roman" w:hAnsi="Times New Roman"/>
                <w:b w:val="false"/>
                <w:i w:val="false"/>
                <w:color w:val="000000"/>
                <w:sz w:val="24"/>
              </w:rPr>
              <w:t>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w:t>
            </w:r>
            <w:r>
              <w:rPr>
                <w:rFonts w:ascii="Times New Roman" w:hAnsi="Times New Roman"/>
                <w:b w:val="false"/>
                <w:i w:val="false"/>
                <w:color w:val="000000"/>
                <w:sz w:val="24"/>
              </w:rPr>
              <w:t>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Чтение несплошных текстов (таблиц, диаграмм, графиков и других) и понимание представленной в них информации</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1.4</w:t>
            </w:r>
          </w:p>
        </w:tc>
        <w:tc>
          <w:tcPr>
            <w:tcW w:w="13026" w:type="dxa"/>
            <w:tcBorders/>
            <w:tcMar>
              <w:top w:w="50" w:type="dxa"/>
              <w:left w:w="100" w:type="dxa"/>
            </w:tcMar>
            <w:vAlign w:val="center"/>
          </w:tcPr>
          <w:p>
            <w:pPr>
              <w:spacing w:before="0" w:after="0" w:line="336"/>
              <w:ind w:firstLine="600"/>
              <w:jc w:val="left"/>
            </w:pPr>
            <w:r>
              <w:rPr>
                <w:rFonts w:ascii="Times New Roman" w:hAnsi="Times New Roman"/>
                <w:b w:val="false"/>
                <w:i/>
                <w:color w:val="000000"/>
                <w:sz w:val="24"/>
              </w:rPr>
              <w:t>Письменная речь</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Заполнение анкет и формуляров в соответствии с нормами, принятыми в стране (странах) изучаемого языка </w:t>
            </w:r>
          </w:p>
        </w:tc>
      </w:tr>
      <w:tr>
        <w:trPr>
          <w:trHeight w:val="12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Заполнение таблицы: краткая фиксация содержания прочитанного (прослушанного) текста или дополнение информации в таблице </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Письменное представление результатов выполненной проектной работы, в том числе в форме презентации (объём – до 180 слов)</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trPr>
          <w:trHeight w:val="26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Многозначные лексические единицы. Синонимы. Антонимы</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excited</w:t>
            </w:r>
            <w:r>
              <w:rPr>
                <w:rFonts w:ascii="Times New Roman" w:hAnsi="Times New Roman"/>
                <w:b w:val="false"/>
                <w:i w:val="false"/>
                <w:color w:val="000000"/>
                <w:sz w:val="24"/>
              </w:rPr>
              <w:t xml:space="preserve"> – </w:t>
            </w:r>
            <w:r>
              <w:rPr>
                <w:rFonts w:ascii="Times New Roman" w:hAnsi="Times New Roman"/>
                <w:b w:val="false"/>
                <w:i/>
                <w:color w:val="000000"/>
                <w:sz w:val="24"/>
              </w:rPr>
              <w:t>exciting</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Интернациональные слова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Сокращения и аббревиатуры</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2.3.7</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Основные способы словообразования – аффиксация</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Образование глаголов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-ise/-ize</w:t>
            </w:r>
            <w:r>
              <w:rPr>
                <w:rFonts w:ascii="Times New Roman" w:hAnsi="Times New Roman"/>
                <w:b w:val="false"/>
                <w:i w:val="false"/>
                <w:color w:val="000000"/>
                <w:sz w:val="24"/>
              </w:rPr>
              <w:t xml:space="preserve">, </w:t>
            </w:r>
            <w:r>
              <w:rPr>
                <w:rFonts w:ascii="Times New Roman" w:hAnsi="Times New Roman"/>
                <w:b w:val="false"/>
                <w:i/>
                <w:color w:val="000000"/>
                <w:sz w:val="24"/>
              </w:rPr>
              <w:t>-en</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2"/>
                <w:sz w:val="24"/>
              </w:rPr>
              <w:t xml:space="preserve">Образование имён существительных при помощи префиксов </w:t>
            </w:r>
            <w:r>
              <w:rPr>
                <w:rFonts w:ascii="Times New Roman" w:hAnsi="Times New Roman"/>
                <w:b w:val="false"/>
                <w:i/>
                <w:color w:val="000000"/>
                <w:spacing w:val="-2"/>
                <w:sz w:val="24"/>
              </w:rPr>
              <w:t>un-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in-/im-</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il-/ir-</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-ship</w:t>
            </w:r>
          </w:p>
        </w:tc>
      </w:tr>
      <w:tr>
        <w:trPr>
          <w:trHeight w:val="145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Образование имён прилагательных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w:t>
            </w:r>
            <w:r>
              <w:rPr>
                <w:rFonts w:ascii="Times New Roman" w:hAnsi="Times New Roman"/>
                <w:b w:val="false"/>
                <w:i/>
                <w:color w:val="000000"/>
                <w:sz w:val="24"/>
              </w:rPr>
              <w:t>inter-</w:t>
            </w:r>
            <w:r>
              <w:rPr>
                <w:rFonts w:ascii="Times New Roman" w:hAnsi="Times New Roman"/>
                <w:b w:val="false"/>
                <w:i w:val="false"/>
                <w:color w:val="000000"/>
                <w:sz w:val="24"/>
              </w:rPr>
              <w:t xml:space="preserve">, </w:t>
            </w:r>
            <w:r>
              <w:rPr>
                <w:rFonts w:ascii="Times New Roman" w:hAnsi="Times New Roman"/>
                <w:b w:val="false"/>
                <w:i/>
                <w:color w:val="000000"/>
                <w:sz w:val="24"/>
              </w:rPr>
              <w:t>non-</w:t>
            </w:r>
            <w:r>
              <w:rPr>
                <w:rFonts w:ascii="Times New Roman" w:hAnsi="Times New Roman"/>
                <w:b w:val="false"/>
                <w:i w:val="false"/>
                <w:color w:val="000000"/>
                <w:sz w:val="24"/>
              </w:rPr>
              <w:t xml:space="preserve">, </w:t>
            </w:r>
            <w:r>
              <w:rPr>
                <w:rFonts w:ascii="Times New Roman" w:hAnsi="Times New Roman"/>
                <w:b w:val="false"/>
                <w:i/>
                <w:color w:val="000000"/>
                <w:sz w:val="24"/>
              </w:rPr>
              <w:t>post-</w:t>
            </w:r>
            <w:r>
              <w:rPr>
                <w:rFonts w:ascii="Times New Roman" w:hAnsi="Times New Roman"/>
                <w:b w:val="false"/>
                <w:i w:val="false"/>
                <w:color w:val="000000"/>
                <w:sz w:val="24"/>
              </w:rPr>
              <w:t xml:space="preserve">, </w:t>
            </w:r>
            <w:r>
              <w:rPr>
                <w:rFonts w:ascii="Times New Roman" w:hAnsi="Times New Roman"/>
                <w:b w:val="false"/>
                <w:i/>
                <w:color w:val="000000"/>
                <w:sz w:val="24"/>
              </w:rPr>
              <w:t>pre-</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-able/-ible</w:t>
            </w:r>
            <w:r>
              <w:rPr>
                <w:rFonts w:ascii="Times New Roman" w:hAnsi="Times New Roman"/>
                <w:b w:val="false"/>
                <w:i w:val="false"/>
                <w:color w:val="000000"/>
                <w:sz w:val="24"/>
              </w:rPr>
              <w:t xml:space="preserve">, </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-ese</w:t>
            </w:r>
            <w:r>
              <w:rPr>
                <w:rFonts w:ascii="Times New Roman" w:hAnsi="Times New Roman"/>
                <w:b w:val="false"/>
                <w:i w:val="false"/>
                <w:color w:val="000000"/>
                <w:sz w:val="24"/>
              </w:rPr>
              <w:t xml:space="preserve">, </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-ian/-an</w:t>
            </w:r>
            <w:r>
              <w:rPr>
                <w:rFonts w:ascii="Times New Roman" w:hAnsi="Times New Roman"/>
                <w:b w:val="false"/>
                <w:i w:val="false"/>
                <w:color w:val="000000"/>
                <w:sz w:val="24"/>
              </w:rPr>
              <w:t xml:space="preserve">, </w:t>
            </w:r>
            <w:r>
              <w:rPr>
                <w:rFonts w:ascii="Times New Roman" w:hAnsi="Times New Roman"/>
                <w:b w:val="false"/>
                <w:i/>
                <w:color w:val="000000"/>
                <w:sz w:val="24"/>
              </w:rPr>
              <w:t>-ical</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ish</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y</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w:t>
            </w:r>
            <w:r>
              <w:rPr>
                <w:rFonts w:ascii="Times New Roman" w:hAnsi="Times New Roman"/>
                <w:b w:val="false"/>
                <w:i w:val="false"/>
                <w:color w:val="000000"/>
                <w:spacing w:val="-4"/>
                <w:sz w:val="24"/>
              </w:rPr>
              <w:t xml:space="preserve">бразование наречий при помощи префиксов </w:t>
            </w:r>
            <w:r>
              <w:rPr>
                <w:rFonts w:ascii="Times New Roman" w:hAnsi="Times New Roman"/>
                <w:b w:val="false"/>
                <w:i/>
                <w:color w:val="000000"/>
                <w:spacing w:val="-4"/>
                <w:sz w:val="24"/>
              </w:rPr>
              <w:t>un-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in-/im-</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il-/ir-</w:t>
            </w:r>
            <w:r>
              <w:rPr>
                <w:rFonts w:ascii="Times New Roman" w:hAnsi="Times New Roman"/>
                <w:b w:val="false"/>
                <w:i w:val="false"/>
                <w:color w:val="000000"/>
                <w:spacing w:val="-4"/>
                <w:sz w:val="24"/>
              </w:rPr>
              <w:t xml:space="preserve"> и суффикса </w:t>
            </w:r>
            <w:r>
              <w:rPr>
                <w:rFonts w:ascii="Times New Roman" w:hAnsi="Times New Roman"/>
                <w:b w:val="false"/>
                <w:i/>
                <w:color w:val="000000"/>
                <w:spacing w:val="-4"/>
                <w:sz w:val="24"/>
              </w:rPr>
              <w:t>-ly</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Образование числительных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r>
              <w:rPr>
                <w:rFonts w:ascii="Times New Roman" w:hAnsi="Times New Roman"/>
                <w:b w:val="false"/>
                <w:i w:val="false"/>
                <w:color w:val="000000"/>
                <w:sz w:val="24"/>
              </w:rPr>
              <w:t xml:space="preserve">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Основные способы словообразования – словосложение</w:t>
            </w:r>
          </w:p>
        </w:tc>
      </w:tr>
      <w:tr>
        <w:trPr>
          <w:trHeight w:val="17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w:t>
            </w:r>
            <w:r>
              <w:rPr>
                <w:rFonts w:ascii="Times New Roman" w:hAnsi="Times New Roman"/>
                <w:b w:val="false"/>
                <w:i/>
                <w:color w:val="000000"/>
                <w:sz w:val="24"/>
              </w:rPr>
              <w:t>football</w:t>
            </w:r>
            <w:r>
              <w:rPr>
                <w:rFonts w:ascii="Times New Roman" w:hAnsi="Times New Roman"/>
                <w:b w:val="false"/>
                <w:i w:val="false"/>
                <w:color w:val="000000"/>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b w:val="false"/>
                <w:i/>
                <w:color w:val="000000"/>
                <w:sz w:val="24"/>
              </w:rPr>
              <w:t>blue-bell</w:t>
            </w:r>
            <w:r>
              <w:rPr>
                <w:rFonts w:ascii="Times New Roman" w:hAnsi="Times New Roman"/>
                <w:b w:val="false"/>
                <w:i w:val="false"/>
                <w:color w:val="000000"/>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xml:space="preserve">)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сложных прилагательных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Основные способы словообразования – конверсия</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имён существительных от неопределённой формы глаголов (</w:t>
            </w:r>
            <w:r>
              <w:rPr>
                <w:rFonts w:ascii="Times New Roman" w:hAnsi="Times New Roman"/>
                <w:b w:val="false"/>
                <w:i/>
                <w:color w:val="000000"/>
                <w:sz w:val="24"/>
              </w:rPr>
              <w:t>to run – a run</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2"/>
                <w:sz w:val="24"/>
              </w:rPr>
              <w:t>Образование имён существительных от прилагательных (</w:t>
            </w:r>
            <w:r>
              <w:rPr>
                <w:rFonts w:ascii="Times New Roman" w:hAnsi="Times New Roman"/>
                <w:b w:val="false"/>
                <w:i/>
                <w:color w:val="000000"/>
                <w:spacing w:val="-2"/>
                <w:sz w:val="24"/>
              </w:rPr>
              <w:t>rich people – the rich</w:t>
            </w:r>
            <w:r>
              <w:rPr>
                <w:rFonts w:ascii="Times New Roman" w:hAnsi="Times New Roman"/>
                <w:b w:val="false"/>
                <w:i w:val="false"/>
                <w:color w:val="000000"/>
                <w:spacing w:val="-2"/>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глаголов от имён существительных (</w:t>
            </w:r>
            <w:r>
              <w:rPr>
                <w:rFonts w:ascii="Times New Roman" w:hAnsi="Times New Roman"/>
                <w:b w:val="false"/>
                <w:i/>
                <w:color w:val="000000"/>
                <w:sz w:val="24"/>
              </w:rPr>
              <w:t>a hand – to hand</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Образование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color w:val="000000"/>
                <w:sz w:val="24"/>
              </w:rPr>
              <w:t>Грамматическая сторона речи</w:t>
            </w:r>
          </w:p>
          <w:p>
            <w:pPr>
              <w:spacing w:before="0" w:after="0" w:line="336"/>
              <w:ind w:firstLine="600"/>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2"/>
                <w:sz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b w:val="false"/>
                <w:i/>
                <w:color w:val="000000"/>
                <w:sz w:val="24"/>
              </w:rPr>
              <w:t>We moved to a new house last year.</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It</w:t>
            </w:r>
            <w:r>
              <w:rPr>
                <w:rFonts w:ascii="Times New Roman" w:hAnsi="Times New Roman"/>
                <w:b w:val="false"/>
                <w:i w:val="false"/>
                <w:color w:val="000000"/>
                <w:sz w:val="24"/>
              </w:rPr>
              <w:t xml:space="preserve">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There</w:t>
            </w:r>
            <w:r>
              <w:rPr>
                <w:rFonts w:ascii="Times New Roman" w:hAnsi="Times New Roman"/>
                <w:b w:val="false"/>
                <w:i w:val="false"/>
                <w:color w:val="000000"/>
                <w:sz w:val="24"/>
              </w:rPr>
              <w:t xml:space="preserve"> + </w:t>
            </w:r>
            <w:r>
              <w:rPr>
                <w:rFonts w:ascii="Times New Roman" w:hAnsi="Times New Roman"/>
                <w:b w:val="false"/>
                <w:i/>
                <w:color w:val="000000"/>
                <w:sz w:val="24"/>
              </w:rPr>
              <w:t>to be</w:t>
            </w:r>
            <w:r>
              <w:rPr>
                <w:rFonts w:ascii="Times New Roman" w:hAnsi="Times New Roman"/>
                <w:b w:val="false"/>
                <w:i w:val="false"/>
                <w:color w:val="000000"/>
                <w:sz w:val="24"/>
              </w:rPr>
              <w:t xml:space="preserve"> </w:t>
            </w:r>
          </w:p>
        </w:tc>
      </w:tr>
      <w:tr>
        <w:trPr>
          <w:trHeight w:val="175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глагольными</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val="false"/>
                <w:color w:val="000000"/>
                <w:sz w:val="24"/>
              </w:rPr>
              <w:t>содержащими</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w:t>
            </w:r>
            <w:r>
              <w:rPr>
                <w:rFonts w:ascii="Times New Roman" w:hAnsi="Times New Roman"/>
                <w:b w:val="false"/>
                <w:i w:val="false"/>
                <w:color w:val="000000"/>
                <w:sz w:val="24"/>
              </w:rPr>
              <w:t>связки</w:t>
            </w:r>
            <w:r>
              <w:rPr>
                <w:rFonts w:ascii="Times New Roman" w:hAnsi="Times New Roman"/>
                <w:b w:val="false"/>
                <w:i w:val="false"/>
                <w:color w:val="000000"/>
                <w:sz w:val="24"/>
              </w:rPr>
              <w:t xml:space="preserve">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 seem</w:t>
            </w:r>
            <w:r>
              <w:rPr>
                <w:rFonts w:ascii="Times New Roman" w:hAnsi="Times New Roman"/>
                <w:b w:val="false"/>
                <w:i w:val="false"/>
                <w:color w:val="000000"/>
                <w:sz w:val="24"/>
              </w:rPr>
              <w:t xml:space="preserve">, </w:t>
            </w:r>
            <w:r>
              <w:rPr>
                <w:rFonts w:ascii="Times New Roman" w:hAnsi="Times New Roman"/>
                <w:b w:val="false"/>
                <w:i/>
                <w:color w:val="000000"/>
                <w:sz w:val="24"/>
              </w:rPr>
              <w:t>to feel</w:t>
            </w:r>
            <w:r>
              <w:rPr>
                <w:rFonts w:ascii="Times New Roman" w:hAnsi="Times New Roman"/>
                <w:b w:val="false"/>
                <w:i w:val="false"/>
                <w:color w:val="000000"/>
                <w:sz w:val="24"/>
              </w:rPr>
              <w:t xml:space="preserve"> (</w:t>
            </w:r>
            <w:r>
              <w:rPr>
                <w:rFonts w:ascii="Times New Roman" w:hAnsi="Times New Roman"/>
                <w:b w:val="false"/>
                <w:i/>
                <w:color w:val="000000"/>
                <w:sz w:val="24"/>
              </w:rPr>
              <w:t>He looks/seems/feels happy.</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Предложения cо сложным подлежащим – Complex Subject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2.4.7</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c</w:t>
            </w:r>
            <w:r>
              <w:rPr>
                <w:rFonts w:ascii="Times New Roman" w:hAnsi="Times New Roman"/>
                <w:b w:val="false"/>
                <w:i w:val="false"/>
                <w:color w:val="000000"/>
                <w:sz w:val="24"/>
              </w:rPr>
              <w:t>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 Complex Object (</w:t>
            </w:r>
            <w:r>
              <w:rPr>
                <w:rFonts w:ascii="Times New Roman" w:hAnsi="Times New Roman"/>
                <w:b w:val="false"/>
                <w:i/>
                <w:color w:val="000000"/>
                <w:sz w:val="24"/>
              </w:rPr>
              <w:t>I want you to help me. I saw her cross/crossing the road. I want to have my hair cut.</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2.4.8</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2.4.9</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2.4.10</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4"/>
                <w:sz w:val="24"/>
              </w:rPr>
              <w:t>Условные предложения с глаголами в изъявительном наклонении (Conditional 0,</w:t>
            </w:r>
            <w:r>
              <w:rPr>
                <w:rFonts w:ascii="Times New Roman" w:hAnsi="Times New Roman"/>
                <w:b w:val="false"/>
                <w:i w:val="false"/>
                <w:color w:val="000000"/>
                <w:sz w:val="24"/>
              </w:rPr>
              <w:t xml:space="preserve"> Conditional I) и с глаголами в сослагательном наклонении (Conditional II)</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Все</w:t>
            </w:r>
            <w:r>
              <w:rPr>
                <w:rFonts w:ascii="Times New Roman" w:hAnsi="Times New Roman"/>
                <w:b w:val="false"/>
                <w:i w:val="false"/>
                <w:color w:val="000000"/>
                <w:sz w:val="24"/>
              </w:rPr>
              <w:t xml:space="preserve"> </w:t>
            </w:r>
            <w:r>
              <w:rPr>
                <w:rFonts w:ascii="Times New Roman" w:hAnsi="Times New Roman"/>
                <w:b w:val="false"/>
                <w:i w:val="false"/>
                <w:color w:val="000000"/>
                <w:sz w:val="24"/>
              </w:rPr>
              <w:t>типы</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предложений</w:t>
            </w:r>
            <w:r>
              <w:rPr>
                <w:rFonts w:ascii="Times New Roman" w:hAnsi="Times New Roman"/>
                <w:b w:val="false"/>
                <w:i w:val="false"/>
                <w:color w:val="000000"/>
                <w:sz w:val="24"/>
              </w:rPr>
              <w:t xml:space="preserve"> (</w:t>
            </w:r>
            <w:r>
              <w:rPr>
                <w:rFonts w:ascii="Times New Roman" w:hAnsi="Times New Roman"/>
                <w:b w:val="false"/>
                <w:i w:val="false"/>
                <w:color w:val="000000"/>
                <w:sz w:val="24"/>
              </w:rPr>
              <w:t>общий</w:t>
            </w:r>
            <w:r>
              <w:rPr>
                <w:rFonts w:ascii="Times New Roman" w:hAnsi="Times New Roman"/>
                <w:b w:val="false"/>
                <w:i w:val="false"/>
                <w:color w:val="000000"/>
                <w:sz w:val="24"/>
              </w:rPr>
              <w:t xml:space="preserve">, </w:t>
            </w:r>
            <w:r>
              <w:rPr>
                <w:rFonts w:ascii="Times New Roman" w:hAnsi="Times New Roman"/>
                <w:b w:val="false"/>
                <w:i w:val="false"/>
                <w:color w:val="000000"/>
                <w:sz w:val="24"/>
              </w:rPr>
              <w:t>специальный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альтернатив</w:t>
            </w:r>
            <w:r>
              <w:rPr>
                <w:rFonts w:ascii="Times New Roman" w:hAnsi="Times New Roman"/>
                <w:b w:val="false"/>
                <w:i w:val="false"/>
                <w:color w:val="000000"/>
                <w:sz w:val="24"/>
              </w:rPr>
              <w:t>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разделительный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Present/Past Perfect Tense, Present Perfect Continuous Tense)</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2.4.17</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Предложения с </w:t>
            </w:r>
            <w:r>
              <w:rPr>
                <w:rFonts w:ascii="Times New Roman" w:hAnsi="Times New Roman"/>
                <w:b w:val="false"/>
                <w:i/>
                <w:color w:val="000000"/>
                <w:sz w:val="24"/>
              </w:rPr>
              <w:t>I wish</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2.4.18</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2.4.19</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c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разница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значении</w:t>
            </w:r>
            <w:r>
              <w:rPr>
                <w:rFonts w:ascii="Times New Roman" w:hAnsi="Times New Roman"/>
                <w:b w:val="false"/>
                <w:i w:val="false"/>
                <w:color w:val="000000"/>
                <w:sz w:val="24"/>
              </w:rPr>
              <w:t xml:space="preserve">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2.4.20</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It takes me … to do smth</w:t>
            </w:r>
          </w:p>
        </w:tc>
      </w:tr>
      <w:tr>
        <w:trPr>
          <w:trHeight w:val="5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color w:val="000000"/>
                <w:sz w:val="24"/>
              </w:rPr>
              <w:t>be/get used to smth</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smth</w:t>
            </w:r>
          </w:p>
        </w:tc>
      </w:tr>
      <w:tr>
        <w:trPr>
          <w:trHeight w:val="9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26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2"/>
                <w:sz w:val="24"/>
              </w:rPr>
              <w:t>Глаголы (правильные и неправильные) в видовременных формах действительного залога в изъявительном наклонении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in</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the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и наиболее употребительных формах страдательного залога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to be going to</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формы</w:t>
            </w:r>
            <w:r>
              <w:rPr>
                <w:rFonts w:ascii="Times New Roman" w:hAnsi="Times New Roman"/>
                <w:b w:val="false"/>
                <w:i w:val="false"/>
                <w:color w:val="000000"/>
                <w:sz w:val="24"/>
              </w:rPr>
              <w:t xml:space="preserve"> Future Simple Tense </w:t>
            </w:r>
            <w:r>
              <w:rPr>
                <w:rFonts w:ascii="Times New Roman" w:hAnsi="Times New Roman"/>
                <w:b w:val="false"/>
                <w:i w:val="false"/>
                <w:color w:val="000000"/>
                <w:sz w:val="24"/>
              </w:rPr>
              <w:t>и</w:t>
            </w:r>
            <w:r>
              <w:rPr>
                <w:rFonts w:ascii="Times New Roman" w:hAnsi="Times New Roman"/>
                <w:b w:val="false"/>
                <w:i w:val="false"/>
                <w:color w:val="000000"/>
                <w:sz w:val="24"/>
              </w:rPr>
              <w:t xml:space="preserve"> Present Continuous Tense </w:t>
            </w:r>
            <w:r>
              <w:rPr>
                <w:rFonts w:ascii="Times New Roman" w:hAnsi="Times New Roman"/>
                <w:b w:val="false"/>
                <w:i w:val="false"/>
                <w:color w:val="000000"/>
                <w:sz w:val="24"/>
              </w:rPr>
              <w:t>для</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будущего</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действия</w:t>
            </w:r>
            <w:r>
              <w:rPr>
                <w:rFonts w:ascii="Times New Roman" w:hAnsi="Times New Roman"/>
                <w:b w:val="false"/>
                <w:i w:val="false"/>
                <w:color w:val="000000"/>
                <w:sz w:val="24"/>
              </w:rPr>
              <w:t xml:space="preserve">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145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2.4.27</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2.4.28</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Определённый, неопределённый и нулевой артикли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2.4.29</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Имена существительные во множественном числе, образованные по правилу и исключения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2.4.30</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Неисчисляемые имена существительные, имеющие форму только множественного числа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Притяжательный падеж имён существительных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Порядок следования нескольких прилагательных (мнение – размер – возраст – цвет – происхождение)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Слова</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выражающие</w:t>
            </w:r>
            <w:r>
              <w:rPr>
                <w:rFonts w:ascii="Times New Roman" w:hAnsi="Times New Roman"/>
                <w:b w:val="false"/>
                <w:i w:val="false"/>
                <w:color w:val="000000"/>
                <w:sz w:val="24"/>
              </w:rPr>
              <w:t xml:space="preserve"> </w:t>
            </w:r>
            <w:r>
              <w:rPr>
                <w:rFonts w:ascii="Times New Roman" w:hAnsi="Times New Roman"/>
                <w:b w:val="false"/>
                <w:i w:val="false"/>
                <w:color w:val="000000"/>
                <w:sz w:val="24"/>
              </w:rPr>
              <w:t>количество</w:t>
            </w:r>
            <w:r>
              <w:rPr>
                <w:rFonts w:ascii="Times New Roman" w:hAnsi="Times New Roman"/>
                <w:b w:val="false"/>
                <w:i w:val="false"/>
                <w:color w:val="000000"/>
                <w:sz w:val="24"/>
              </w:rPr>
              <w:t xml:space="preserve"> (many/much,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4"/>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b w:val="false"/>
                <w:i/>
                <w:color w:val="000000"/>
                <w:spacing w:val="-4"/>
                <w:sz w:val="24"/>
              </w:rPr>
              <w:t>none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no</w:t>
            </w:r>
            <w:r>
              <w:rPr>
                <w:rFonts w:ascii="Times New Roman" w:hAnsi="Times New Roman"/>
                <w:b w:val="false"/>
                <w:i w:val="false"/>
                <w:color w:val="000000"/>
                <w:spacing w:val="-4"/>
                <w:sz w:val="24"/>
              </w:rPr>
              <w:t xml:space="preserve"> и производные последнего (</w:t>
            </w:r>
            <w:r>
              <w:rPr>
                <w:rFonts w:ascii="Times New Roman" w:hAnsi="Times New Roman"/>
                <w:b w:val="false"/>
                <w:i/>
                <w:color w:val="000000"/>
                <w:spacing w:val="-4"/>
                <w:sz w:val="24"/>
              </w:rPr>
              <w:t>nobody</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nothing</w:t>
            </w:r>
            <w:r>
              <w:rPr>
                <w:rFonts w:ascii="Times New Roman" w:hAnsi="Times New Roman"/>
                <w:b w:val="false"/>
                <w:i w:val="false"/>
                <w:color w:val="000000"/>
                <w:spacing w:val="-4"/>
                <w:sz w:val="24"/>
              </w:rPr>
              <w:t xml:space="preserve">, </w:t>
            </w:r>
            <w:r>
              <w:rPr>
                <w:rFonts w:ascii="Times New Roman" w:hAnsi="Times New Roman"/>
                <w:b w:val="false"/>
                <w:i w:val="false"/>
                <w:color w:val="000000"/>
                <w:spacing w:val="-4"/>
                <w:sz w:val="24"/>
              </w:rPr>
              <w:t>etc</w:t>
            </w:r>
            <w:r>
              <w:rPr>
                <w:rFonts w:ascii="Times New Roman" w:hAnsi="Times New Roman"/>
                <w:b w:val="false"/>
                <w:i w:val="false"/>
                <w:color w:val="000000"/>
                <w:spacing w:val="-4"/>
                <w:sz w:val="24"/>
              </w:rPr>
              <w:t xml:space="preserve">.)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2.4.36</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Количественные и порядковые числительные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2.4.37</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 xml:space="preserve">Предлоги места, времени, направления; предлоги, употребляемые с глаголами в страдательном залоге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Социокультурные знания и умения</w:t>
            </w:r>
          </w:p>
        </w:tc>
      </w:tr>
      <w:tr>
        <w:trPr>
          <w:trHeight w:val="265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3.3</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3.5</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Компенсаторные умения</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4.1</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4.2</w:t>
            </w:r>
          </w:p>
        </w:tc>
        <w:tc>
          <w:tcPr>
            <w:tcW w:w="13026" w:type="dxa"/>
            <w:tcBorders/>
            <w:tcMar>
              <w:top w:w="50" w:type="dxa"/>
              <w:left w:w="100" w:type="dxa"/>
            </w:tcMar>
            <w:vAlign w:val="center"/>
          </w:tcPr>
          <w:p>
            <w:pPr>
              <w:spacing w:before="0" w:after="0" w:line="336"/>
              <w:ind w:firstLine="600"/>
              <w:jc w:val="both"/>
            </w:pPr>
            <w:r>
              <w:rPr>
                <w:rFonts w:ascii="Times New Roman" w:hAnsi="Times New Roman"/>
                <w:b w:val="false"/>
                <w:i w:val="false"/>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bookmarkStart w:name="block-78638513" w:id="16"/>
    <w:p>
      <w:pPr>
        <w:sectPr>
          <w:pgSz w:w="11906" w:h="16383" w:orient="portrait"/>
        </w:sectPr>
      </w:pPr>
    </w:p>
    <w:bookmarkEnd w:id="16"/>
    <w:bookmarkEnd w:id="15"/>
    <w:bookmarkStart w:name="block-78638515"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8638515"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262455fd" Type="http://schemas.openxmlformats.org/officeDocument/2006/relationships/hyperlink" Id="rId4"/>
    <Relationship TargetMode="External" Target="https://m.edsoo.ru/262455fd" Type="http://schemas.openxmlformats.org/officeDocument/2006/relationships/hyperlink" Id="rId5"/>
    <Relationship TargetMode="External" Target="https://m.edsoo.ru/262455fd" Type="http://schemas.openxmlformats.org/officeDocument/2006/relationships/hyperlink" Id="rId6"/>
    <Relationship TargetMode="External" Target="https://m.edsoo.ru/262455fd" Type="http://schemas.openxmlformats.org/officeDocument/2006/relationships/hyperlink" Id="rId7"/>
    <Relationship TargetMode="External" Target="https://m.edsoo.ru/262455fd" Type="http://schemas.openxmlformats.org/officeDocument/2006/relationships/hyperlink" Id="rId8"/>
    <Relationship TargetMode="External" Target="https://m.edsoo.ru/262455fd" Type="http://schemas.openxmlformats.org/officeDocument/2006/relationships/hyperlink" Id="rId9"/>
    <Relationship TargetMode="External" Target="https://m.edsoo.ru/262455fd" Type="http://schemas.openxmlformats.org/officeDocument/2006/relationships/hyperlink" Id="rId10"/>
    <Relationship TargetMode="External" Target="https://m.edsoo.ru/262455fd" Type="http://schemas.openxmlformats.org/officeDocument/2006/relationships/hyperlink" Id="rId11"/>
    <Relationship TargetMode="External" Target="https://m.edsoo.ru/262455fd" Type="http://schemas.openxmlformats.org/officeDocument/2006/relationships/hyperlink" Id="rId12"/>
    <Relationship TargetMode="External" Target="https://m.edsoo.ru/262455fd" Type="http://schemas.openxmlformats.org/officeDocument/2006/relationships/hyperlink" Id="rId13"/>
    <Relationship TargetMode="External" Target="https://m.edsoo.ru/262455fd" Type="http://schemas.openxmlformats.org/officeDocument/2006/relationships/hyperlink" Id="rId14"/>
    <Relationship TargetMode="External" Target="https://m.edsoo.ru/262455fd" Type="http://schemas.openxmlformats.org/officeDocument/2006/relationships/hyperlink" Id="rId15"/>
    <Relationship TargetMode="External" Target="https://m.edsoo.ru/142c7e77" Type="http://schemas.openxmlformats.org/officeDocument/2006/relationships/hyperlink" Id="rId16"/>
    <Relationship TargetMode="External" Target="https://m.edsoo.ru/142c7e77" Type="http://schemas.openxmlformats.org/officeDocument/2006/relationships/hyperlink" Id="rId17"/>
    <Relationship TargetMode="External" Target="https://m.edsoo.ru/142c7e77" Type="http://schemas.openxmlformats.org/officeDocument/2006/relationships/hyperlink" Id="rId18"/>
    <Relationship TargetMode="External" Target="https://m.edsoo.ru/142c7e77" Type="http://schemas.openxmlformats.org/officeDocument/2006/relationships/hyperlink" Id="rId19"/>
    <Relationship TargetMode="External" Target="https://m.edsoo.ru/142c7e77" Type="http://schemas.openxmlformats.org/officeDocument/2006/relationships/hyperlink" Id="rId20"/>
    <Relationship TargetMode="External" Target="https://m.edsoo.ru/142c7e77" Type="http://schemas.openxmlformats.org/officeDocument/2006/relationships/hyperlink" Id="rId21"/>
    <Relationship TargetMode="External" Target="https://m.edsoo.ru/142c7e77" Type="http://schemas.openxmlformats.org/officeDocument/2006/relationships/hyperlink" Id="rId22"/>
    <Relationship TargetMode="External" Target="https://m.edsoo.ru/142c7e77" Type="http://schemas.openxmlformats.org/officeDocument/2006/relationships/hyperlink" Id="rId23"/>
    <Relationship TargetMode="External" Target="https://m.edsoo.ru/142c7e77" Type="http://schemas.openxmlformats.org/officeDocument/2006/relationships/hyperlink" Id="rId24"/>
    <Relationship TargetMode="External" Target="https://m.edsoo.ru/142c7e77" Type="http://schemas.openxmlformats.org/officeDocument/2006/relationships/hyperlink" Id="rId25"/>
    <Relationship TargetMode="External" Target="https://m.edsoo.ru/142c7e77" Type="http://schemas.openxmlformats.org/officeDocument/2006/relationships/hyperlink" Id="rId26"/>
    <Relationship TargetMode="External" Target="https://m.edsoo.ru/142c7e77" Type="http://schemas.openxmlformats.org/officeDocument/2006/relationships/hyperlink" Id="rId27"/>
    <Relationship TargetMode="External" Target="https://m.edsoo.ru/95d9a694" Type="http://schemas.openxmlformats.org/officeDocument/2006/relationships/hyperlink" Id="rId28"/>
    <Relationship TargetMode="External" Target="https://m.edsoo.ru/c00887af" Type="http://schemas.openxmlformats.org/officeDocument/2006/relationships/hyperlink" Id="rId29"/>
    <Relationship TargetMode="External" Target="https://m.edsoo.ru/470533a0" Type="http://schemas.openxmlformats.org/officeDocument/2006/relationships/hyperlink" Id="rId30"/>
    <Relationship TargetMode="External" Target="https://m.edsoo.ru/96f90ef6" Type="http://schemas.openxmlformats.org/officeDocument/2006/relationships/hyperlink" Id="rId31"/>
    <Relationship TargetMode="External" Target="https://m.edsoo.ru/4d49105e" Type="http://schemas.openxmlformats.org/officeDocument/2006/relationships/hyperlink" Id="rId32"/>
    <Relationship TargetMode="External" Target="https://m.edsoo.ru/3e68c596" Type="http://schemas.openxmlformats.org/officeDocument/2006/relationships/hyperlink" Id="rId33"/>
    <Relationship TargetMode="External" Target="https://m.edsoo.ru/a0053b7f" Type="http://schemas.openxmlformats.org/officeDocument/2006/relationships/hyperlink" Id="rId34"/>
    <Relationship TargetMode="External" Target="https://m.edsoo.ru/8678f003" Type="http://schemas.openxmlformats.org/officeDocument/2006/relationships/hyperlink" Id="rId35"/>
    <Relationship TargetMode="External" Target="https://m.edsoo.ru/c7410dc1" Type="http://schemas.openxmlformats.org/officeDocument/2006/relationships/hyperlink" Id="rId36"/>
    <Relationship TargetMode="External" Target="https://m.edsoo.ru/87c3471e" Type="http://schemas.openxmlformats.org/officeDocument/2006/relationships/hyperlink" Id="rId37"/>
    <Relationship TargetMode="External" Target="https://m.edsoo.ru/eefec8f2" Type="http://schemas.openxmlformats.org/officeDocument/2006/relationships/hyperlink" Id="rId38"/>
    <Relationship TargetMode="External" Target="https://m.edsoo.ru/0d94afbb" Type="http://schemas.openxmlformats.org/officeDocument/2006/relationships/hyperlink" Id="rId39"/>
    <Relationship TargetMode="External" Target="https://m.edsoo.ru/41ece32e" Type="http://schemas.openxmlformats.org/officeDocument/2006/relationships/hyperlink" Id="rId40"/>
    <Relationship TargetMode="External" Target="https://m.edsoo.ru/c9e25e52" Type="http://schemas.openxmlformats.org/officeDocument/2006/relationships/hyperlink" Id="rId41"/>
    <Relationship TargetMode="External" Target="https://m.edsoo.ru/ff9865ba" Type="http://schemas.openxmlformats.org/officeDocument/2006/relationships/hyperlink" Id="rId42"/>
    <Relationship TargetMode="External" Target="https://m.edsoo.ru/052c684c" Type="http://schemas.openxmlformats.org/officeDocument/2006/relationships/hyperlink" Id="rId43"/>
    <Relationship TargetMode="External" Target="https://m.edsoo.ru/8f7e31a3" Type="http://schemas.openxmlformats.org/officeDocument/2006/relationships/hyperlink" Id="rId44"/>
    <Relationship TargetMode="External" Target="https://m.edsoo.ru/a6dfbb16" Type="http://schemas.openxmlformats.org/officeDocument/2006/relationships/hyperlink" Id="rId45"/>
    <Relationship TargetMode="External" Target="https://m.edsoo.ru/67278943" Type="http://schemas.openxmlformats.org/officeDocument/2006/relationships/hyperlink" Id="rId46"/>
    <Relationship TargetMode="External" Target="https://m.edsoo.ru/452c55c7" Type="http://schemas.openxmlformats.org/officeDocument/2006/relationships/hyperlink" Id="rId47"/>
    <Relationship TargetMode="External" Target="https://m.edsoo.ru/e447ca2f" Type="http://schemas.openxmlformats.org/officeDocument/2006/relationships/hyperlink" Id="rId48"/>
    <Relationship TargetMode="External" Target="https://m.edsoo.ru/398977b2" Type="http://schemas.openxmlformats.org/officeDocument/2006/relationships/hyperlink" Id="rId49"/>
    <Relationship TargetMode="External" Target="https://m.edsoo.ru/df31e554" Type="http://schemas.openxmlformats.org/officeDocument/2006/relationships/hyperlink" Id="rId50"/>
    <Relationship TargetMode="External" Target="https://m.edsoo.ru/5f09c016" Type="http://schemas.openxmlformats.org/officeDocument/2006/relationships/hyperlink" Id="rId51"/>
    <Relationship TargetMode="External" Target="https://m.edsoo.ru/6b37e877" Type="http://schemas.openxmlformats.org/officeDocument/2006/relationships/hyperlink" Id="rId52"/>
    <Relationship TargetMode="External" Target="https://m.edsoo.ru/7c1c8a78" Type="http://schemas.openxmlformats.org/officeDocument/2006/relationships/hyperlink" Id="rId53"/>
    <Relationship TargetMode="External" Target="https://m.edsoo.ru/dbbd7587" Type="http://schemas.openxmlformats.org/officeDocument/2006/relationships/hyperlink" Id="rId54"/>
    <Relationship TargetMode="External" Target="https://m.edsoo.ru/c9d57a24" Type="http://schemas.openxmlformats.org/officeDocument/2006/relationships/hyperlink" Id="rId55"/>
    <Relationship TargetMode="External" Target="https://m.edsoo.ru/fc02a466" Type="http://schemas.openxmlformats.org/officeDocument/2006/relationships/hyperlink" Id="rId56"/>
    <Relationship TargetMode="External" Target="https://m.edsoo.ru/0aa9de33" Type="http://schemas.openxmlformats.org/officeDocument/2006/relationships/hyperlink" Id="rId57"/>
    <Relationship TargetMode="External" Target="https://m.edsoo.ru/7881bb8b" Type="http://schemas.openxmlformats.org/officeDocument/2006/relationships/hyperlink" Id="rId58"/>
    <Relationship TargetMode="External" Target="https://m.edsoo.ru/9c3dfcc3" Type="http://schemas.openxmlformats.org/officeDocument/2006/relationships/hyperlink" Id="rId59"/>
    <Relationship TargetMode="External" Target="https://m.edsoo.ru/6054cd6c" Type="http://schemas.openxmlformats.org/officeDocument/2006/relationships/hyperlink" Id="rId60"/>
    <Relationship TargetMode="External" Target="https://m.edsoo.ru/8a77ab82" Type="http://schemas.openxmlformats.org/officeDocument/2006/relationships/hyperlink" Id="rId61"/>
    <Relationship TargetMode="External" Target="https://m.edsoo.ru/ee1f5e7b" Type="http://schemas.openxmlformats.org/officeDocument/2006/relationships/hyperlink" Id="rId62"/>
    <Relationship TargetMode="External" Target="https://m.edsoo.ru/6ca373e0" Type="http://schemas.openxmlformats.org/officeDocument/2006/relationships/hyperlink" Id="rId63"/>
    <Relationship TargetMode="External" Target="https://m.edsoo.ru/07b974f1" Type="http://schemas.openxmlformats.org/officeDocument/2006/relationships/hyperlink" Id="rId64"/>
    <Relationship TargetMode="External" Target="https://m.edsoo.ru/5ed8a9cf" Type="http://schemas.openxmlformats.org/officeDocument/2006/relationships/hyperlink" Id="rId65"/>
    <Relationship TargetMode="External" Target="https://m.edsoo.ru/8ec400c9" Type="http://schemas.openxmlformats.org/officeDocument/2006/relationships/hyperlink" Id="rId66"/>
    <Relationship TargetMode="External" Target="https://m.edsoo.ru/b835281f" Type="http://schemas.openxmlformats.org/officeDocument/2006/relationships/hyperlink" Id="rId67"/>
    <Relationship TargetMode="External" Target="https://m.edsoo.ru/7578897d" Type="http://schemas.openxmlformats.org/officeDocument/2006/relationships/hyperlink" Id="rId68"/>
    <Relationship TargetMode="External" Target="https://m.edsoo.ru/64cc30e3" Type="http://schemas.openxmlformats.org/officeDocument/2006/relationships/hyperlink" Id="rId69"/>
    <Relationship TargetMode="External" Target="https://m.edsoo.ru/07b974f1" Type="http://schemas.openxmlformats.org/officeDocument/2006/relationships/hyperlink" Id="rId70"/>
    <Relationship TargetMode="External" Target="https://m.edsoo.ru/568edb51" Type="http://schemas.openxmlformats.org/officeDocument/2006/relationships/hyperlink" Id="rId71"/>
    <Relationship TargetMode="External" Target="https://m.edsoo.ru/1b50e204" Type="http://schemas.openxmlformats.org/officeDocument/2006/relationships/hyperlink" Id="rId72"/>
    <Relationship TargetMode="External" Target="https://m.edsoo.ru/893805d2" Type="http://schemas.openxmlformats.org/officeDocument/2006/relationships/hyperlink" Id="rId73"/>
    <Relationship TargetMode="External" Target="https://m.edsoo.ru/64d2b182" Type="http://schemas.openxmlformats.org/officeDocument/2006/relationships/hyperlink" Id="rId74"/>
    <Relationship TargetMode="External" Target="https://m.edsoo.ru/fdfe5cbc" Type="http://schemas.openxmlformats.org/officeDocument/2006/relationships/hyperlink" Id="rId75"/>
    <Relationship TargetMode="External" Target="https://m.edsoo.ru/bf57ccf0" Type="http://schemas.openxmlformats.org/officeDocument/2006/relationships/hyperlink" Id="rId76"/>
    <Relationship TargetMode="External" Target="https://m.edsoo.ru/c6c1b5ba" Type="http://schemas.openxmlformats.org/officeDocument/2006/relationships/hyperlink" Id="rId77"/>
    <Relationship TargetMode="External" Target="https://m.edsoo.ru/116b101d" Type="http://schemas.openxmlformats.org/officeDocument/2006/relationships/hyperlink" Id="rId78"/>
    <Relationship TargetMode="External" Target="https://m.edsoo.ru/d54f5f2f" Type="http://schemas.openxmlformats.org/officeDocument/2006/relationships/hyperlink" Id="rId79"/>
    <Relationship TargetMode="External" Target="https://m.edsoo.ru/317cf3fa" Type="http://schemas.openxmlformats.org/officeDocument/2006/relationships/hyperlink" Id="rId80"/>
    <Relationship TargetMode="External" Target="https://m.edsoo.ru/1df9a695" Type="http://schemas.openxmlformats.org/officeDocument/2006/relationships/hyperlink" Id="rId81"/>
    <Relationship TargetMode="External" Target="https://m.edsoo.ru/063ecac2" Type="http://schemas.openxmlformats.org/officeDocument/2006/relationships/hyperlink" Id="rId82"/>
    <Relationship TargetMode="External" Target="https://m.edsoo.ru/57670a62" Type="http://schemas.openxmlformats.org/officeDocument/2006/relationships/hyperlink" Id="rId83"/>
    <Relationship TargetMode="External" Target="https://m.edsoo.ru/c18997e5" Type="http://schemas.openxmlformats.org/officeDocument/2006/relationships/hyperlink" Id="rId84"/>
    <Relationship TargetMode="External" Target="https://m.edsoo.ru/76c641a2" Type="http://schemas.openxmlformats.org/officeDocument/2006/relationships/hyperlink" Id="rId85"/>
    <Relationship TargetMode="External" Target="https://m.edsoo.ru/8330c3a8" Type="http://schemas.openxmlformats.org/officeDocument/2006/relationships/hyperlink" Id="rId86"/>
    <Relationship TargetMode="External" Target="https://m.edsoo.ru/1d78d7ab" Type="http://schemas.openxmlformats.org/officeDocument/2006/relationships/hyperlink" Id="rId87"/>
    <Relationship TargetMode="External" Target="https://m.edsoo.ru/91737089" Type="http://schemas.openxmlformats.org/officeDocument/2006/relationships/hyperlink" Id="rId88"/>
    <Relationship TargetMode="External" Target="https://m.edsoo.ru/b7d04800" Type="http://schemas.openxmlformats.org/officeDocument/2006/relationships/hyperlink" Id="rId89"/>
    <Relationship TargetMode="External" Target="https://m.edsoo.ru/d4341c8c" Type="http://schemas.openxmlformats.org/officeDocument/2006/relationships/hyperlink" Id="rId90"/>
    <Relationship TargetMode="External" Target="https://m.edsoo.ru/f6c50ebb" Type="http://schemas.openxmlformats.org/officeDocument/2006/relationships/hyperlink" Id="rId91"/>
    <Relationship TargetMode="External" Target="https://m.edsoo.ru/69369b0a" Type="http://schemas.openxmlformats.org/officeDocument/2006/relationships/hyperlink" Id="rId92"/>
    <Relationship TargetMode="External" Target="https://m.edsoo.ru/f45f07b8" Type="http://schemas.openxmlformats.org/officeDocument/2006/relationships/hyperlink" Id="rId93"/>
    <Relationship TargetMode="External" Target="https://m.edsoo.ru/3b7fc9bb" Type="http://schemas.openxmlformats.org/officeDocument/2006/relationships/hyperlink" Id="rId94"/>
    <Relationship TargetMode="External" Target="https://m.edsoo.ru/4c0245de" Type="http://schemas.openxmlformats.org/officeDocument/2006/relationships/hyperlink" Id="rId95"/>
    <Relationship TargetMode="External" Target="https://m.edsoo.ru/0d746d08" Type="http://schemas.openxmlformats.org/officeDocument/2006/relationships/hyperlink" Id="rId96"/>
    <Relationship TargetMode="External" Target="https://m.edsoo.ru/66843f5c" Type="http://schemas.openxmlformats.org/officeDocument/2006/relationships/hyperlink" Id="rId97"/>
    <Relationship TargetMode="External" Target="https://m.edsoo.ru/67d18867" Type="http://schemas.openxmlformats.org/officeDocument/2006/relationships/hyperlink" Id="rId98"/>
    <Relationship TargetMode="External" Target="https://m.edsoo.ru/c03288ad" Type="http://schemas.openxmlformats.org/officeDocument/2006/relationships/hyperlink" Id="rId99"/>
    <Relationship TargetMode="External" Target="https://m.edsoo.ru/a3718251" Type="http://schemas.openxmlformats.org/officeDocument/2006/relationships/hyperlink" Id="rId100"/>
    <Relationship TargetMode="External" Target="https://m.edsoo.ru/e8a53fdb" Type="http://schemas.openxmlformats.org/officeDocument/2006/relationships/hyperlink" Id="rId101"/>
    <Relationship TargetMode="External" Target="https://m.edsoo.ru/dc4d2a7b" Type="http://schemas.openxmlformats.org/officeDocument/2006/relationships/hyperlink" Id="rId102"/>
    <Relationship TargetMode="External" Target="https://m.edsoo.ru/83cf4c40" Type="http://schemas.openxmlformats.org/officeDocument/2006/relationships/hyperlink" Id="rId103"/>
    <Relationship TargetMode="External" Target="https://m.edsoo.ru/8cb8e51f" Type="http://schemas.openxmlformats.org/officeDocument/2006/relationships/hyperlink" Id="rId104"/>
    <Relationship TargetMode="External" Target="https://m.edsoo.ru/3a0bbeb6" Type="http://schemas.openxmlformats.org/officeDocument/2006/relationships/hyperlink" Id="rId105"/>
    <Relationship TargetMode="External" Target="https://m.edsoo.ru/27fa63e9" Type="http://schemas.openxmlformats.org/officeDocument/2006/relationships/hyperlink" Id="rId106"/>
    <Relationship TargetMode="External" Target="https://m.edsoo.ru/31a707c1" Type="http://schemas.openxmlformats.org/officeDocument/2006/relationships/hyperlink" Id="rId107"/>
    <Relationship TargetMode="External" Target="https://m.edsoo.ru/b80aca84" Type="http://schemas.openxmlformats.org/officeDocument/2006/relationships/hyperlink" Id="rId108"/>
    <Relationship TargetMode="External" Target="https://m.edsoo.ru/1eb1f52f" Type="http://schemas.openxmlformats.org/officeDocument/2006/relationships/hyperlink" Id="rId109"/>
    <Relationship TargetMode="External" Target="https://m.edsoo.ru/ef850ad4" Type="http://schemas.openxmlformats.org/officeDocument/2006/relationships/hyperlink" Id="rId110"/>
    <Relationship TargetMode="External" Target="https://m.edsoo.ru/362a7e00" Type="http://schemas.openxmlformats.org/officeDocument/2006/relationships/hyperlink" Id="rId111"/>
    <Relationship TargetMode="External" Target="https://m.edsoo.ru/5c263f0d" Type="http://schemas.openxmlformats.org/officeDocument/2006/relationships/hyperlink" Id="rId112"/>
    <Relationship TargetMode="External" Target="https://m.edsoo.ru/a5a75237" Type="http://schemas.openxmlformats.org/officeDocument/2006/relationships/hyperlink" Id="rId113"/>
    <Relationship TargetMode="External" Target="https://m.edsoo.ru/e88530cd" Type="http://schemas.openxmlformats.org/officeDocument/2006/relationships/hyperlink" Id="rId114"/>
    <Relationship TargetMode="External" Target="https://m.edsoo.ru/a2f1f6f0" Type="http://schemas.openxmlformats.org/officeDocument/2006/relationships/hyperlink" Id="rId115"/>
    <Relationship TargetMode="External" Target="https://m.edsoo.ru/e1753bc9" Type="http://schemas.openxmlformats.org/officeDocument/2006/relationships/hyperlink" Id="rId116"/>
    <Relationship TargetMode="External" Target="https://m.edsoo.ru/320156f8" Type="http://schemas.openxmlformats.org/officeDocument/2006/relationships/hyperlink" Id="rId117"/>
    <Relationship TargetMode="External" Target="https://m.edsoo.ru/99179e8e" Type="http://schemas.openxmlformats.org/officeDocument/2006/relationships/hyperlink" Id="rId118"/>
    <Relationship TargetMode="External" Target="https://m.edsoo.ru/958b3012" Type="http://schemas.openxmlformats.org/officeDocument/2006/relationships/hyperlink" Id="rId119"/>
    <Relationship TargetMode="External" Target="https://m.edsoo.ru/7a3834e8" Type="http://schemas.openxmlformats.org/officeDocument/2006/relationships/hyperlink" Id="rId120"/>
    <Relationship TargetMode="External" Target="https://m.edsoo.ru/69a2e566" Type="http://schemas.openxmlformats.org/officeDocument/2006/relationships/hyperlink" Id="rId121"/>
    <Relationship TargetMode="External" Target="https://m.edsoo.ru/70e2cb56" Type="http://schemas.openxmlformats.org/officeDocument/2006/relationships/hyperlink" Id="rId122"/>
    <Relationship TargetMode="External" Target="https://m.edsoo.ru/f79c54b5" Type="http://schemas.openxmlformats.org/officeDocument/2006/relationships/hyperlink" Id="rId123"/>
    <Relationship TargetMode="External" Target="https://m.edsoo.ru/c16fa2c8" Type="http://schemas.openxmlformats.org/officeDocument/2006/relationships/hyperlink" Id="rId124"/>
    <Relationship TargetMode="External" Target="https://m.edsoo.ru/e407a96c" Type="http://schemas.openxmlformats.org/officeDocument/2006/relationships/hyperlink" Id="rId125"/>
    <Relationship TargetMode="External" Target="https://m.edsoo.ru/f029c3e6" Type="http://schemas.openxmlformats.org/officeDocument/2006/relationships/hyperlink" Id="rId126"/>
    <Relationship TargetMode="External" Target="https://m.edsoo.ru/02ccc3a9" Type="http://schemas.openxmlformats.org/officeDocument/2006/relationships/hyperlink" Id="rId127"/>
    <Relationship TargetMode="External" Target="https://m.edsoo.ru/4408296" Type="http://schemas.openxmlformats.org/officeDocument/2006/relationships/hyperlink" Id="rId128"/>
    <Relationship TargetMode="External" Target="https://m.edsoo.ru/72f588da" Type="http://schemas.openxmlformats.org/officeDocument/2006/relationships/hyperlink" Id="rId129"/>
    <Relationship TargetMode="External" Target="https://m.edsoo.ru/8c474d29" Type="http://schemas.openxmlformats.org/officeDocument/2006/relationships/hyperlink" Id="rId130"/>
    <Relationship TargetMode="External" Target="https://m.edsoo.ru/8c639c8d" Type="http://schemas.openxmlformats.org/officeDocument/2006/relationships/hyperlink" Id="rId131"/>
    <Relationship TargetMode="External" Target="https://m.edsoo.ru/8addc986" Type="http://schemas.openxmlformats.org/officeDocument/2006/relationships/hyperlink" Id="rId132"/>
    <Relationship TargetMode="External" Target="https://m.edsoo.ru/6c26e96b" Type="http://schemas.openxmlformats.org/officeDocument/2006/relationships/hyperlink" Id="rId133"/>
    <Relationship TargetMode="External" Target="https://m.edsoo.ru/d3f4c005" Type="http://schemas.openxmlformats.org/officeDocument/2006/relationships/hyperlink" Id="rId134"/>
    <Relationship TargetMode="External" Target="https://m.edsoo.ru/c7b43830" Type="http://schemas.openxmlformats.org/officeDocument/2006/relationships/hyperlink" Id="rId135"/>
    <Relationship TargetMode="External" Target="https://m.edsoo.ru/e2e13771" Type="http://schemas.openxmlformats.org/officeDocument/2006/relationships/hyperlink" Id="rId136"/>
    <Relationship TargetMode="External" Target="https://m.edsoo.ru/4,5487E+70" Type="http://schemas.openxmlformats.org/officeDocument/2006/relationships/hyperlink" Id="rId137"/>
    <Relationship TargetMode="External" Target="https://m.edsoo.ru/78b690ac" Type="http://schemas.openxmlformats.org/officeDocument/2006/relationships/hyperlink" Id="rId138"/>
    <Relationship TargetMode="External" Target="https://m.edsoo.ru/70eb0176" Type="http://schemas.openxmlformats.org/officeDocument/2006/relationships/hyperlink" Id="rId139"/>
    <Relationship TargetMode="External" Target="https://m.edsoo.ru/b8ccbf44" Type="http://schemas.openxmlformats.org/officeDocument/2006/relationships/hyperlink" Id="rId140"/>
    <Relationship TargetMode="External" Target="https://m.edsoo.ru/af9971d3" Type="http://schemas.openxmlformats.org/officeDocument/2006/relationships/hyperlink" Id="rId141"/>
    <Relationship TargetMode="External" Target="https://m.edsoo.ru/cf0228ca" Type="http://schemas.openxmlformats.org/officeDocument/2006/relationships/hyperlink" Id="rId142"/>
    <Relationship TargetMode="External" Target="https://m.edsoo.ru/5d84a687" Type="http://schemas.openxmlformats.org/officeDocument/2006/relationships/hyperlink" Id="rId143"/>
    <Relationship TargetMode="External" Target="https://m.edsoo.ru/1449fdce" Type="http://schemas.openxmlformats.org/officeDocument/2006/relationships/hyperlink" Id="rId144"/>
    <Relationship TargetMode="External" Target="https://m.edsoo.ru/b8c0962b" Type="http://schemas.openxmlformats.org/officeDocument/2006/relationships/hyperlink" Id="rId145"/>
    <Relationship TargetMode="External" Target="https://m.edsoo.ru/98c564ee" Type="http://schemas.openxmlformats.org/officeDocument/2006/relationships/hyperlink" Id="rId146"/>
    <Relationship TargetMode="External" Target="https://m.edsoo.ru/592ab697" Type="http://schemas.openxmlformats.org/officeDocument/2006/relationships/hyperlink" Id="rId147"/>
    <Relationship TargetMode="External" Target="https://m.edsoo.ru/49ab9311" Type="http://schemas.openxmlformats.org/officeDocument/2006/relationships/hyperlink" Id="rId148"/>
    <Relationship TargetMode="External" Target="https://m.edsoo.ru/8335f701" Type="http://schemas.openxmlformats.org/officeDocument/2006/relationships/hyperlink" Id="rId149"/>
    <Relationship TargetMode="External" Target="https://m.edsoo.ru/3048c65b" Type="http://schemas.openxmlformats.org/officeDocument/2006/relationships/hyperlink" Id="rId150"/>
    <Relationship TargetMode="External" Target="https://m.edsoo.ru/00a89f77" Type="http://schemas.openxmlformats.org/officeDocument/2006/relationships/hyperlink" Id="rId151"/>
    <Relationship TargetMode="External" Target="https://m.edsoo.ru/6919c6f7" Type="http://schemas.openxmlformats.org/officeDocument/2006/relationships/hyperlink" Id="rId152"/>
    <Relationship TargetMode="External" Target="https://m.edsoo.ru/1e5c7b7a" Type="http://schemas.openxmlformats.org/officeDocument/2006/relationships/hyperlink" Id="rId153"/>
    <Relationship TargetMode="External" Target="https://m.edsoo.ru/ada62261" Type="http://schemas.openxmlformats.org/officeDocument/2006/relationships/hyperlink" Id="rId154"/>
    <Relationship TargetMode="External" Target="https://m.edsoo.ru/42ccbb4e" Type="http://schemas.openxmlformats.org/officeDocument/2006/relationships/hyperlink" Id="rId155"/>
    <Relationship TargetMode="External" Target="https://m.edsoo.ru/553e4fd0" Type="http://schemas.openxmlformats.org/officeDocument/2006/relationships/hyperlink" Id="rId156"/>
    <Relationship TargetMode="External" Target="https://m.edsoo.ru/faeb5201" Type="http://schemas.openxmlformats.org/officeDocument/2006/relationships/hyperlink" Id="rId157"/>
    <Relationship TargetMode="External" Target="https://m.edsoo.ru/16990f69" Type="http://schemas.openxmlformats.org/officeDocument/2006/relationships/hyperlink" Id="rId158"/>
    <Relationship TargetMode="External" Target="https://m.edsoo.ru/b0b53f8d" Type="http://schemas.openxmlformats.org/officeDocument/2006/relationships/hyperlink" Id="rId159"/>
    <Relationship TargetMode="External" Target="https://m.edsoo.ru/052fda2c" Type="http://schemas.openxmlformats.org/officeDocument/2006/relationships/hyperlink" Id="rId160"/>
    <Relationship TargetMode="External" Target="https://m.edsoo.ru/f5643207" Type="http://schemas.openxmlformats.org/officeDocument/2006/relationships/hyperlink" Id="rId161"/>
    <Relationship TargetMode="External" Target="https://m.edsoo.ru/ee0a863c" Type="http://schemas.openxmlformats.org/officeDocument/2006/relationships/hyperlink" Id="rId162"/>
    <Relationship TargetMode="External" Target="https://m.edsoo.ru/85a66e88" Type="http://schemas.openxmlformats.org/officeDocument/2006/relationships/hyperlink" Id="rId163"/>
    <Relationship TargetMode="External" Target="https://m.edsoo.ru/2600e09a" Type="http://schemas.openxmlformats.org/officeDocument/2006/relationships/hyperlink" Id="rId164"/>
    <Relationship TargetMode="External" Target="https://m.edsoo.ru/fa4ce21d" Type="http://schemas.openxmlformats.org/officeDocument/2006/relationships/hyperlink" Id="rId165"/>
    <Relationship TargetMode="External" Target="https://m.edsoo.ru/e69234f5" Type="http://schemas.openxmlformats.org/officeDocument/2006/relationships/hyperlink" Id="rId166"/>
    <Relationship TargetMode="External" Target="https://m.edsoo.ru/d34837e4" Type="http://schemas.openxmlformats.org/officeDocument/2006/relationships/hyperlink" Id="rId167"/>
    <Relationship TargetMode="External" Target="https://m.edsoo.ru/76261698" Type="http://schemas.openxmlformats.org/officeDocument/2006/relationships/hyperlink" Id="rId168"/>
    <Relationship TargetMode="External" Target="https://m.edsoo.ru/6a80b358" Type="http://schemas.openxmlformats.org/officeDocument/2006/relationships/hyperlink" Id="rId169"/>
    <Relationship TargetMode="External" Target="https://m.edsoo.ru/9b81edd9" Type="http://schemas.openxmlformats.org/officeDocument/2006/relationships/hyperlink" Id="rId170"/>
    <Relationship TargetMode="External" Target="https://m.edsoo.ru/dd917eac" Type="http://schemas.openxmlformats.org/officeDocument/2006/relationships/hyperlink" Id="rId171"/>
    <Relationship TargetMode="External" Target="https://m.edsoo.ru/7a9e0f25" Type="http://schemas.openxmlformats.org/officeDocument/2006/relationships/hyperlink" Id="rId172"/>
    <Relationship TargetMode="External" Target="https://m.edsoo.ru/97d9bc2d" Type="http://schemas.openxmlformats.org/officeDocument/2006/relationships/hyperlink" Id="rId173"/>
    <Relationship TargetMode="External" Target="https://m.edsoo.ru/de736398" Type="http://schemas.openxmlformats.org/officeDocument/2006/relationships/hyperlink" Id="rId174"/>
    <Relationship TargetMode="External" Target="https://m.edsoo.ru/16cdd2d8" Type="http://schemas.openxmlformats.org/officeDocument/2006/relationships/hyperlink" Id="rId175"/>
    <Relationship TargetMode="External" Target="https://m.edsoo.ru/9b81edd9" Type="http://schemas.openxmlformats.org/officeDocument/2006/relationships/hyperlink" Id="rId176"/>
    <Relationship TargetMode="External" Target="https://m.edsoo.ru/9cfed566" Type="http://schemas.openxmlformats.org/officeDocument/2006/relationships/hyperlink" Id="rId177"/>
    <Relationship TargetMode="External" Target="https://m.edsoo.ru/2a53a84b" Type="http://schemas.openxmlformats.org/officeDocument/2006/relationships/hyperlink" Id="rId178"/>
    <Relationship TargetMode="External" Target="https://m.edsoo.ru/9e5311dc" Type="http://schemas.openxmlformats.org/officeDocument/2006/relationships/hyperlink" Id="rId179"/>
    <Relationship TargetMode="External" Target="https://m.edsoo.ru/1b90355b" Type="http://schemas.openxmlformats.org/officeDocument/2006/relationships/hyperlink" Id="rId180"/>
    <Relationship TargetMode="External" Target="https://m.edsoo.ru/25fd3acb" Type="http://schemas.openxmlformats.org/officeDocument/2006/relationships/hyperlink" Id="rId181"/>
    <Relationship TargetMode="External" Target="https://m.edsoo.ru/f9cd89a1" Type="http://schemas.openxmlformats.org/officeDocument/2006/relationships/hyperlink" Id="rId182"/>
    <Relationship TargetMode="External" Target="https://m.edsoo.ru/1b1eb5c8" Type="http://schemas.openxmlformats.org/officeDocument/2006/relationships/hyperlink" Id="rId183"/>
    <Relationship TargetMode="External" Target="https://m.edsoo.ru/27cc06b5" Type="http://schemas.openxmlformats.org/officeDocument/2006/relationships/hyperlink" Id="rId184"/>
    <Relationship TargetMode="External" Target="https://m.edsoo.ru/2a2aa944" Type="http://schemas.openxmlformats.org/officeDocument/2006/relationships/hyperlink" Id="rId185"/>
    <Relationship TargetMode="External" Target="https://m.edsoo.ru/5aa2f566" Type="http://schemas.openxmlformats.org/officeDocument/2006/relationships/hyperlink" Id="rId186"/>
    <Relationship TargetMode="External" Target="https://m.edsoo.ru/f345d55b" Type="http://schemas.openxmlformats.org/officeDocument/2006/relationships/hyperlink" Id="rId187"/>
    <Relationship TargetMode="External" Target="https://m.edsoo.ru/c2119b0b" Type="http://schemas.openxmlformats.org/officeDocument/2006/relationships/hyperlink" Id="rId188"/>
    <Relationship TargetMode="External" Target="https://m.edsoo.ru/7f6a09d7" Type="http://schemas.openxmlformats.org/officeDocument/2006/relationships/hyperlink" Id="rId189"/>
    <Relationship TargetMode="External" Target="https://m.edsoo.ru/82ee45fd" Type="http://schemas.openxmlformats.org/officeDocument/2006/relationships/hyperlink" Id="rId190"/>
    <Relationship TargetMode="External" Target="https://m.edsoo.ru/d9e10a70" Type="http://schemas.openxmlformats.org/officeDocument/2006/relationships/hyperlink" Id="rId191"/>
    <Relationship TargetMode="External" Target="https://m.edsoo.ru/13c7453c" Type="http://schemas.openxmlformats.org/officeDocument/2006/relationships/hyperlink" Id="rId192"/>
    <Relationship TargetMode="External" Target="https://m.edsoo.ru/8e48f63d" Type="http://schemas.openxmlformats.org/officeDocument/2006/relationships/hyperlink" Id="rId193"/>
    <Relationship TargetMode="External" Target="https://m.edsoo.ru/193cbd13" Type="http://schemas.openxmlformats.org/officeDocument/2006/relationships/hyperlink" Id="rId194"/>
    <Relationship TargetMode="External" Target="https://m.edsoo.ru/9fb17b25" Type="http://schemas.openxmlformats.org/officeDocument/2006/relationships/hyperlink" Id="rId195"/>
    <Relationship TargetMode="External" Target="https://m.edsoo.ru/a2349f3c" Type="http://schemas.openxmlformats.org/officeDocument/2006/relationships/hyperlink" Id="rId196"/>
    <Relationship TargetMode="External" Target="https://m.edsoo.ru/6ddb9d13" Type="http://schemas.openxmlformats.org/officeDocument/2006/relationships/hyperlink" Id="rId197"/>
    <Relationship TargetMode="External" Target="https://m.edsoo.ru/3e9a1d4e" Type="http://schemas.openxmlformats.org/officeDocument/2006/relationships/hyperlink" Id="rId198"/>
    <Relationship TargetMode="External" Target="https://m.edsoo.ru/5c15368b" Type="http://schemas.openxmlformats.org/officeDocument/2006/relationships/hyperlink" Id="rId199"/>
    <Relationship TargetMode="External" Target="https://m.edsoo.ru/6a866f02" Type="http://schemas.openxmlformats.org/officeDocument/2006/relationships/hyperlink" Id="rId20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