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863843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МОУ "Рамешковская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09E9A67E">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w:t>
            </w:r>
            <w:r w:rsidR="00CD0EDA">
              <w:rPr>
                <w:rFonts w:ascii="Times New Roman" w:hAnsi="Times New Roman" w:eastAsia="Times New Roman"/>
                <w:color w:val="000000"/>
                <w:sz w:val="28"/>
                <w:szCs w:val="28"/>
                <w:lang w:val="ru-RU"/>
              </w:rPr>
              <w:t>А</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46502FB3">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w:t>
            </w:r>
            <w:r w:rsidR="00CD0EDA">
              <w:rPr>
                <w:rFonts w:ascii="Times New Roman" w:hAnsi="Times New Roman" w:eastAsia="Times New Roman"/>
                <w:color w:val="000000"/>
                <w:sz w:val="28"/>
                <w:szCs w:val="28"/>
                <w:lang w:val="ru-RU"/>
              </w:rPr>
              <w:t>А</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[год]</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5551731D">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w:t>
            </w:r>
            <w:r w:rsidR="00CD0EDA">
              <w:rPr>
                <w:rFonts w:ascii="Times New Roman" w:hAnsi="Times New Roman" w:eastAsia="Times New Roman"/>
                <w:color w:val="000000"/>
                <w:sz w:val="28"/>
                <w:szCs w:val="28"/>
                <w:lang w:val="ru-RU"/>
              </w:rPr>
              <w:t>А</w:t>
            </w:r>
            <w:bookmarkStart w:name="_GoBack" w:id="0"/>
            <w:bookmarkEnd w:id="0"/>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r w:rsidR="00E9175A">
              <w:rPr>
                <w:rFonts w:ascii="Times New Roman" w:hAnsi="Times New Roman" w:eastAsia="Times New Roman"/>
                <w:color w:val="000000"/>
                <w:sz w:val="24"/>
                <w:szCs w:val="24"/>
              </w:rPr>
            </w:r>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r w:rsidR="00344265">
              <w:rPr>
                <w:rFonts w:ascii="Times New Roman" w:hAnsi="Times New Roman" w:eastAsia="Times New Roman"/>
                <w:color w:val="000000"/>
                <w:sz w:val="24"/>
                <w:szCs w:val="24"/>
              </w:rPr>
            </w:r>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[год]</w:t>
            </w:r>
            <w:r w:rsidR="00344265">
              <w:rPr>
                <w:rFonts w:ascii="Times New Roman" w:hAnsi="Times New Roman" w:eastAsia="Times New Roman"/>
                <w:color w:val="000000"/>
                <w:sz w:val="24"/>
                <w:szCs w:val="24"/>
              </w:rPr>
            </w:r>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9667359)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78638438" w:id="1"/>
    <w:p>
      <w:pPr>
        <w:sectPr>
          <w:pgSz w:w="11906" w:h="16383" w:orient="portrait"/>
        </w:sectPr>
      </w:pPr>
    </w:p>
    <w:bookmarkEnd w:id="1"/>
    <w:bookmarkEnd w:id="0"/>
    <w:bookmarkStart w:name="block-78638439" w:id="2"/>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 </w:t>
      </w:r>
      <w:r>
        <w:rPr>
          <w:rFonts w:ascii="Times New Roman" w:hAnsi="Times New Roman"/>
          <w:b w:val="false"/>
          <w:i w:val="false"/>
          <w:color w:val="000000"/>
          <w:sz w:val="28"/>
        </w:rPr>
        <w:t xml:space="preserve">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даёт представление о целях образования, развития и воспитания обучающихся на </w:t>
      </w:r>
      <w:r>
        <w:rPr>
          <w:rFonts w:ascii="Times New Roman" w:hAnsi="Times New Roman"/>
          <w:b w:val="false"/>
          <w:i w:val="false"/>
          <w:color w:val="000000"/>
          <w:sz w:val="28"/>
        </w:rPr>
        <w:t xml:space="preserve">уровне основного общего образования </w:t>
      </w:r>
      <w:r>
        <w:rPr>
          <w:rFonts w:ascii="Times New Roman" w:hAnsi="Times New Roman"/>
          <w:b w:val="false"/>
          <w:i w:val="false"/>
          <w:color w:val="000000"/>
          <w:sz w:val="28"/>
        </w:rPr>
        <w:t xml:space="preserve">средствами учебного предмета, </w:t>
      </w:r>
      <w:r>
        <w:rPr>
          <w:rFonts w:ascii="Times New Roman" w:hAnsi="Times New Roman"/>
          <w:b w:val="false"/>
          <w:i w:val="false"/>
          <w:color w:val="000000"/>
          <w:sz w:val="28"/>
        </w:rPr>
        <w:t>определяет обязательную (инвариантную) часть содержания программы по иностранному (английскому)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межпредметных связей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с содержанием </w:t>
      </w:r>
      <w:r>
        <w:rPr>
          <w:rFonts w:ascii="Times New Roman" w:hAnsi="Times New Roman"/>
          <w:b w:val="false"/>
          <w:i w:val="false"/>
          <w:color w:val="000000"/>
          <w:sz w:val="28"/>
        </w:rPr>
        <w:t xml:space="preserve">учебных </w:t>
      </w:r>
      <w:r>
        <w:rPr>
          <w:rFonts w:ascii="Times New Roman" w:hAnsi="Times New Roman"/>
          <w:b w:val="false"/>
          <w:i w:val="false"/>
          <w:color w:val="000000"/>
          <w:sz w:val="28"/>
        </w:rPr>
        <w:t xml:space="preserve">предметов, изучаемых </w:t>
      </w:r>
      <w:r>
        <w:rPr>
          <w:rFonts w:ascii="Times New Roman" w:hAnsi="Times New Roman"/>
          <w:b w:val="false"/>
          <w:i w:val="false"/>
          <w:color w:val="000000"/>
          <w:sz w:val="28"/>
        </w:rPr>
        <w:t xml:space="preserve">на уровне основного общего образования, </w:t>
      </w:r>
      <w:r>
        <w:rPr>
          <w:rFonts w:ascii="Times New Roman" w:hAnsi="Times New Roman"/>
          <w:b w:val="false"/>
          <w:i w:val="false"/>
          <w:color w:val="000000"/>
          <w:sz w:val="28"/>
        </w:rPr>
        <w:t xml:space="preserve">с учётом возрастных особенностей обучающихся. В программе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xml:space="preserve">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w:t>
      </w:r>
      <w:r>
        <w:rPr>
          <w:rFonts w:ascii="Times New Roman" w:hAnsi="Times New Roman"/>
          <w:b w:val="false"/>
          <w:i w:val="false"/>
          <w:color w:val="000000"/>
          <w:sz w:val="28"/>
        </w:rPr>
        <w:t>х</w:t>
      </w:r>
      <w:r>
        <w:rPr>
          <w:rFonts w:ascii="Times New Roman" w:hAnsi="Times New Roman"/>
          <w:b w:val="false"/>
          <w:i w:val="false"/>
          <w:color w:val="000000"/>
          <w:sz w:val="28"/>
        </w:rPr>
        <w:t xml:space="preserve">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рабоч</w:t>
      </w:r>
      <w:r>
        <w:rPr>
          <w:rFonts w:ascii="Times New Roman" w:hAnsi="Times New Roman"/>
          <w:b w:val="false"/>
          <w:i w:val="false"/>
          <w:color w:val="000000"/>
          <w:sz w:val="28"/>
        </w:rPr>
        <w:t>ей</w:t>
      </w:r>
      <w:r>
        <w:rPr>
          <w:rFonts w:ascii="Times New Roman" w:hAnsi="Times New Roman"/>
          <w:b w:val="false"/>
          <w:i w:val="false"/>
          <w:color w:val="000000"/>
          <w:sz w:val="28"/>
        </w:rPr>
        <w:t xml:space="preserve"> программ</w:t>
      </w:r>
      <w:r>
        <w:rPr>
          <w:rFonts w:ascii="Times New Roman" w:hAnsi="Times New Roman"/>
          <w:b w:val="false"/>
          <w:i w:val="false"/>
          <w:color w:val="000000"/>
          <w:sz w:val="28"/>
        </w:rPr>
        <w:t>е по иностранному (английскому) языку</w:t>
      </w:r>
      <w:r>
        <w:rPr>
          <w:rFonts w:ascii="Times New Roman" w:hAnsi="Times New Roman"/>
          <w:b w:val="false"/>
          <w:i w:val="false"/>
          <w:color w:val="000000"/>
          <w:sz w:val="28"/>
        </w:rPr>
        <w:t xml:space="preserve"> начального общего образования, что обеспечивает преемственность между </w:t>
      </w:r>
      <w:r>
        <w:rPr>
          <w:rFonts w:ascii="Times New Roman" w:hAnsi="Times New Roman"/>
          <w:b w:val="false"/>
          <w:i w:val="false"/>
          <w:color w:val="000000"/>
          <w:sz w:val="28"/>
        </w:rPr>
        <w:t>уровнями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общего</w:t>
      </w:r>
      <w:r>
        <w:rPr>
          <w:rFonts w:ascii="Times New Roman" w:hAnsi="Times New Roman"/>
          <w:b w:val="false"/>
          <w:i w:val="false"/>
          <w:color w:val="000000"/>
          <w:sz w:val="28"/>
        </w:rPr>
        <w:t xml:space="preserve">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 xml:space="preserve">языка направлено на формирование коммуникативной культуры обучающихся, осознание роли </w:t>
      </w:r>
      <w:r>
        <w:rPr>
          <w:rFonts w:ascii="Times New Roman" w:hAnsi="Times New Roman"/>
          <w:b w:val="false"/>
          <w:i w:val="false"/>
          <w:color w:val="000000"/>
          <w:sz w:val="28"/>
        </w:rPr>
        <w:t xml:space="preserve">иностранного </w:t>
      </w:r>
      <w:r>
        <w:rPr>
          <w:rFonts w:ascii="Times New Roman" w:hAnsi="Times New Roman"/>
          <w:b w:val="false"/>
          <w:i w:val="false"/>
          <w:color w:val="000000"/>
          <w:sz w:val="28"/>
        </w:rPr>
        <w:t>язык</w:t>
      </w:r>
      <w:r>
        <w:rPr>
          <w:rFonts w:ascii="Times New Roman" w:hAnsi="Times New Roman"/>
          <w:b w:val="false"/>
          <w:i w:val="false"/>
          <w:color w:val="000000"/>
          <w:sz w:val="28"/>
        </w:rPr>
        <w:t>а</w:t>
      </w:r>
      <w:r>
        <w:rPr>
          <w:rFonts w:ascii="Times New Roman" w:hAnsi="Times New Roman"/>
          <w:b w:val="false"/>
          <w:i w:val="false"/>
          <w:color w:val="000000"/>
          <w:sz w:val="28"/>
        </w:rPr>
        <w:t xml:space="preserve"> как инструмента межличностного и межкультурного взаимодействия, способствует общему речевому развитию</w:t>
      </w:r>
      <w:r>
        <w:rPr>
          <w:rFonts w:ascii="Times New Roman" w:hAnsi="Times New Roman"/>
          <w:b w:val="false"/>
          <w:i w:val="false"/>
          <w:color w:val="000000"/>
          <w:sz w:val="28"/>
        </w:rPr>
        <w:t xml:space="preserve"> обучающихся</w:t>
      </w:r>
      <w:r>
        <w:rPr>
          <w:rFonts w:ascii="Times New Roman" w:hAnsi="Times New Roman"/>
          <w:b w:val="false"/>
          <w:i w:val="false"/>
          <w:color w:val="000000"/>
          <w:sz w:val="28"/>
        </w:rPr>
        <w:t xml:space="preserve">,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 xml:space="preserve">Построение программы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имеет нелинейный характер и основано на концентрическом принципе. В каждом классе даются новые элементы содержания и </w:t>
      </w:r>
      <w:r>
        <w:rPr>
          <w:rFonts w:ascii="Times New Roman" w:hAnsi="Times New Roman"/>
          <w:b w:val="false"/>
          <w:i w:val="false"/>
          <w:color w:val="000000"/>
          <w:sz w:val="28"/>
        </w:rPr>
        <w:t xml:space="preserve">определяются </w:t>
      </w:r>
      <w:r>
        <w:rPr>
          <w:rFonts w:ascii="Times New Roman" w:hAnsi="Times New Roman"/>
          <w:b w:val="false"/>
          <w:i w:val="false"/>
          <w:color w:val="000000"/>
          <w:sz w:val="28"/>
        </w:rPr>
        <w:t>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w:t>
      </w:r>
      <w:r>
        <w:rPr>
          <w:rFonts w:ascii="Times New Roman" w:hAnsi="Times New Roman"/>
          <w:b w:val="false"/>
          <w:i w:val="false"/>
          <w:color w:val="000000"/>
          <w:sz w:val="28"/>
        </w:rPr>
        <w:t xml:space="preserve">озрастание значимости владения иностранными языками приводит к переосмыслению целей и содержания обучения </w:t>
      </w:r>
      <w:r>
        <w:rPr>
          <w:rFonts w:ascii="Times New Roman" w:hAnsi="Times New Roman"/>
          <w:b w:val="false"/>
          <w:i w:val="false"/>
          <w:color w:val="000000"/>
          <w:sz w:val="28"/>
        </w:rPr>
        <w:t>иностранному (английскому)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ели иноязычного образования формулируются на ценностном, когнитивном и прагматическом уровнях 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воплощаются в личностных, метапредметных и предметных результатах обучения. </w:t>
      </w:r>
      <w:r>
        <w:rPr>
          <w:rFonts w:ascii="Times New Roman" w:hAnsi="Times New Roman"/>
          <w:b w:val="false"/>
          <w:i w:val="false"/>
          <w:color w:val="000000"/>
          <w:sz w:val="28"/>
        </w:rPr>
        <w:t>И</w:t>
      </w:r>
      <w:r>
        <w:rPr>
          <w:rFonts w:ascii="Times New Roman" w:hAnsi="Times New Roman"/>
          <w:b w:val="false"/>
          <w:i w:val="false"/>
          <w:color w:val="000000"/>
          <w:sz w:val="28"/>
        </w:rPr>
        <w:t xml:space="preserve">ностранные языки </w:t>
      </w:r>
      <w:r>
        <w:rPr>
          <w:rFonts w:ascii="Times New Roman" w:hAnsi="Times New Roman"/>
          <w:b w:val="false"/>
          <w:i w:val="false"/>
          <w:color w:val="000000"/>
          <w:sz w:val="28"/>
        </w:rPr>
        <w:t xml:space="preserve">являются </w:t>
      </w:r>
      <w:r>
        <w:rPr>
          <w:rFonts w:ascii="Times New Roman" w:hAnsi="Times New Roman"/>
          <w:b w:val="false"/>
          <w:i w:val="false"/>
          <w:color w:val="000000"/>
          <w:sz w:val="28"/>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 xml:space="preserve">елью иноязычного образования </w:t>
      </w:r>
      <w:r>
        <w:rPr>
          <w:rFonts w:ascii="Times New Roman" w:hAnsi="Times New Roman"/>
          <w:b w:val="false"/>
          <w:i w:val="false"/>
          <w:color w:val="000000"/>
          <w:sz w:val="28"/>
        </w:rPr>
        <w:t xml:space="preserve">является </w:t>
      </w:r>
      <w:r>
        <w:rPr>
          <w:rFonts w:ascii="Times New Roman" w:hAnsi="Times New Roman"/>
          <w:b w:val="false"/>
          <w:i w:val="false"/>
          <w:color w:val="000000"/>
          <w:sz w:val="28"/>
        </w:rPr>
        <w:t>формирование коммуникативной компетенции обучающихся в единстве таких её составляющих, как</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w:t>
      </w:r>
      <w:r>
        <w:rPr>
          <w:rFonts w:ascii="Times New Roman" w:hAnsi="Times New Roman"/>
          <w:b w:val="false"/>
          <w:i w:val="false"/>
          <w:color w:val="000000"/>
          <w:sz w:val="28"/>
        </w:rPr>
        <w:t>)</w:t>
      </w:r>
      <w:r>
        <w:rPr>
          <w:rFonts w:ascii="Times New Roman" w:hAnsi="Times New Roman"/>
          <w:b w:val="false"/>
          <w:i w:val="false"/>
          <w:color w:val="000000"/>
          <w:sz w:val="28"/>
        </w:rPr>
        <w:t xml:space="preserve"> компетенция – приобщение к культуре, традициям</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стран (страны) изучаемого языка в рамках тем и ситуаций общения, отвечающих опыту, интересам, психологическим особенностям </w:t>
      </w:r>
      <w:r>
        <w:rPr>
          <w:rFonts w:ascii="Times New Roman" w:hAnsi="Times New Roman"/>
          <w:b w:val="false"/>
          <w:i w:val="false"/>
          <w:color w:val="000000"/>
          <w:sz w:val="28"/>
        </w:rPr>
        <w:t>об</w:t>
      </w:r>
      <w:r>
        <w:rPr>
          <w:rFonts w:ascii="Times New Roman" w:hAnsi="Times New Roman"/>
          <w:b w:val="false"/>
          <w:i w:val="false"/>
          <w:color w:val="000000"/>
          <w:sz w:val="28"/>
        </w:rPr>
        <w:t>уча</w:t>
      </w:r>
      <w:r>
        <w:rPr>
          <w:rFonts w:ascii="Times New Roman" w:hAnsi="Times New Roman"/>
          <w:b w:val="false"/>
          <w:i w:val="false"/>
          <w:color w:val="000000"/>
          <w:sz w:val="28"/>
        </w:rPr>
        <w:t>ю</w:t>
      </w:r>
      <w:r>
        <w:rPr>
          <w:rFonts w:ascii="Times New Roman" w:hAnsi="Times New Roman"/>
          <w:b w:val="false"/>
          <w:i w:val="false"/>
          <w:color w:val="000000"/>
          <w:sz w:val="28"/>
        </w:rPr>
        <w:t xml:space="preserve">щихся </w:t>
      </w:r>
      <w:r>
        <w:rPr>
          <w:rFonts w:ascii="Times New Roman" w:hAnsi="Times New Roman"/>
          <w:b w:val="false"/>
          <w:i w:val="false"/>
          <w:color w:val="000000"/>
          <w:sz w:val="28"/>
        </w:rPr>
        <w:t>5–9 классов на разных этапах (5–7 и 8–9 классы)</w:t>
      </w:r>
      <w:r>
        <w:rPr>
          <w:rFonts w:ascii="Times New Roman" w:hAnsi="Times New Roman"/>
          <w:b w:val="false"/>
          <w:i w:val="false"/>
          <w:color w:val="000000"/>
          <w:sz w:val="28"/>
        </w:rPr>
        <w:t>,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w:t>
      </w:r>
      <w:r>
        <w:rPr>
          <w:rFonts w:ascii="Times New Roman" w:hAnsi="Times New Roman"/>
          <w:b w:val="false"/>
          <w:i w:val="false"/>
          <w:color w:val="000000"/>
          <w:sz w:val="28"/>
        </w:rPr>
        <w:t>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языка 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w:t>
      </w:r>
      <w:r>
        <w:rPr>
          <w:rFonts w:ascii="Times New Roman" w:hAnsi="Times New Roman"/>
          <w:b w:val="false"/>
          <w:i w:val="false"/>
          <w:color w:val="000000"/>
          <w:sz w:val="28"/>
        </w:rPr>
        <w:t>сновными подходами к обучению иностранн</w:t>
      </w:r>
      <w:r>
        <w:rPr>
          <w:rFonts w:ascii="Times New Roman" w:hAnsi="Times New Roman"/>
          <w:b w:val="false"/>
          <w:i w:val="false"/>
          <w:color w:val="000000"/>
          <w:sz w:val="28"/>
        </w:rPr>
        <w:t>ому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(английскому) </w:t>
      </w:r>
      <w:r>
        <w:rPr>
          <w:rFonts w:ascii="Times New Roman" w:hAnsi="Times New Roman"/>
          <w:b w:val="false"/>
          <w:i w:val="false"/>
          <w:color w:val="000000"/>
          <w:sz w:val="28"/>
        </w:rPr>
        <w:t>язык</w:t>
      </w:r>
      <w:r>
        <w:rPr>
          <w:rFonts w:ascii="Times New Roman" w:hAnsi="Times New Roman"/>
          <w:b w:val="false"/>
          <w:i w:val="false"/>
          <w:color w:val="000000"/>
          <w:sz w:val="28"/>
        </w:rPr>
        <w:t xml:space="preserve">у </w:t>
      </w:r>
      <w:r>
        <w:rPr>
          <w:rFonts w:ascii="Times New Roman" w:hAnsi="Times New Roman"/>
          <w:b w:val="false"/>
          <w:i w:val="false"/>
          <w:color w:val="000000"/>
          <w:sz w:val="28"/>
        </w:rPr>
        <w:t>признаются компетентностный, системно-деятельностный, межкультурный и коммуникативно-когнитивный</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что </w:t>
      </w:r>
      <w:r>
        <w:rPr>
          <w:rFonts w:ascii="Times New Roman" w:hAnsi="Times New Roman"/>
          <w:b w:val="false"/>
          <w:i w:val="false"/>
          <w:color w:val="000000"/>
          <w:sz w:val="28"/>
        </w:rPr>
        <w:t xml:space="preserve">предполагает возможность реализовать поставленные цели, добиться достижения планируемых результатов в рамках содержания, отобранного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использования новых педагогических технологий (дифференциация, индивидуализация, проектная деятельность и други</w:t>
      </w:r>
      <w:r>
        <w:rPr>
          <w:rFonts w:ascii="Times New Roman" w:hAnsi="Times New Roman"/>
          <w:b w:val="false"/>
          <w:i w:val="false"/>
          <w:color w:val="000000"/>
          <w:sz w:val="28"/>
        </w:rPr>
        <w:t>е</w:t>
      </w:r>
      <w:r>
        <w:rPr>
          <w:rFonts w:ascii="Times New Roman" w:hAnsi="Times New Roman"/>
          <w:b w:val="false"/>
          <w:i w:val="false"/>
          <w:color w:val="000000"/>
          <w:sz w:val="28"/>
        </w:rPr>
        <w:t>) и использования современных средств обучения.</w:t>
      </w:r>
    </w:p>
    <w:p>
      <w:pPr>
        <w:spacing w:before="0" w:after="0" w:line="264"/>
        <w:ind w:firstLine="600"/>
        <w:jc w:val="both"/>
      </w:pPr>
      <w:bookmarkStart w:name="6aa83e48-2cda-48be-be58-b7f32ebffe8c" w:id="3"/>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p>
    <w:bookmarkStart w:name="block-78638439" w:id="4"/>
    <w:p>
      <w:pPr>
        <w:sectPr>
          <w:pgSz w:w="11906" w:h="16383" w:orient="portrait"/>
        </w:sectPr>
      </w:pPr>
    </w:p>
    <w:bookmarkEnd w:id="4"/>
    <w:bookmarkEnd w:id="2"/>
    <w:bookmarkStart w:name="block-78638440" w:id="5"/>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вопрос</w:t>
      </w:r>
      <w:r>
        <w:rPr>
          <w:rFonts w:ascii="Times New Roman" w:hAnsi="Times New Roman"/>
          <w:b w:val="false"/>
          <w:i w:val="false"/>
          <w:color w:val="000000"/>
          <w:sz w:val="28"/>
        </w:rPr>
        <w:t>ов</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 xml:space="preserve">и без </w:t>
      </w:r>
      <w:r>
        <w:rPr>
          <w:rFonts w:ascii="Times New Roman" w:hAnsi="Times New Roman"/>
          <w:b w:val="false"/>
          <w:i w:val="false"/>
          <w:color w:val="000000"/>
          <w:sz w:val="28"/>
        </w:rPr>
        <w:t>использования</w:t>
      </w:r>
      <w:r>
        <w:rPr>
          <w:rFonts w:ascii="Times New Roman" w:hAnsi="Times New Roman"/>
          <w:b w:val="false"/>
          <w:i w:val="false"/>
          <w:color w:val="000000"/>
          <w:sz w:val="28"/>
        </w:rPr>
        <w:t xml:space="preserve"> иллюстраци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 xml:space="preserve">написание коротких поздравлений с праздниками (с Новым годом, Рождеством, </w:t>
      </w:r>
      <w:r>
        <w:rPr>
          <w:rFonts w:ascii="Times New Roman" w:hAnsi="Times New Roman"/>
          <w:b w:val="false"/>
          <w:i w:val="false"/>
          <w:color w:val="000000"/>
          <w:sz w:val="28"/>
        </w:rPr>
        <w:t>д</w:t>
      </w:r>
      <w:r>
        <w:rPr>
          <w:rFonts w:ascii="Times New Roman" w:hAnsi="Times New Roman"/>
          <w:b w:val="false"/>
          <w:i w:val="false"/>
          <w:color w:val="000000"/>
          <w:sz w:val="28"/>
        </w:rPr>
        <w:t>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Объём изучаемой лексики: 625 лексических единиц для продуктивного использования (включая 500 лексических единиц, изученных в </w:t>
      </w:r>
      <w:r>
        <w:rPr>
          <w:rFonts w:ascii="Times New Roman" w:hAnsi="Times New Roman"/>
          <w:b w:val="false"/>
          <w:i w:val="false"/>
          <w:color w:val="000000"/>
          <w:sz w:val="28"/>
        </w:rPr>
        <w:t>2–4 классах</w:t>
      </w:r>
      <w:r>
        <w:rPr>
          <w:rFonts w:ascii="Times New Roman" w:hAnsi="Times New Roman"/>
          <w:b w:val="false"/>
          <w:i w:val="false"/>
          <w:color w:val="000000"/>
          <w:sz w:val="28"/>
        </w:rPr>
        <w:t>)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-er/-or (teacher/visitor), -ist (scientist, tourist), -sion/-tion (discussion/invitation);</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-ful (wonderful), -ian/-an (Russian/American);</w:t>
      </w:r>
    </w:p>
    <w:p>
      <w:pPr>
        <w:spacing w:before="0" w:after="0" w:line="264"/>
        <w:ind w:firstLine="600"/>
        <w:jc w:val="both"/>
      </w:pPr>
      <w:r>
        <w:rPr>
          <w:rFonts w:ascii="Times New Roman" w:hAnsi="Times New Roman"/>
          <w:b w:val="false"/>
          <w:i w:val="false"/>
          <w:color w:val="000000"/>
          <w:sz w:val="28"/>
        </w:rPr>
        <w:t>образование наречий при помощи суффикса -ly (recently);</w:t>
      </w:r>
    </w:p>
    <w:p>
      <w:pPr>
        <w:spacing w:before="0" w:after="0" w:line="264"/>
        <w:ind w:firstLine="600"/>
        <w:jc w:val="both"/>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(unhappy, unreality, unusually).</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w:t>
      </w:r>
      <w:r>
        <w:rPr>
          <w:rFonts w:ascii="Times New Roman" w:hAnsi="Times New Roman"/>
          <w:b w:val="false"/>
          <w:i w:val="false"/>
          <w:color w:val="000000"/>
          <w:sz w:val="28"/>
        </w:rPr>
        <w:t>(</w:t>
      </w:r>
      <w:r>
        <w:rPr>
          <w:rFonts w:ascii="Times New Roman" w:hAnsi="Times New Roman"/>
          <w:b w:val="false"/>
          <w:i w:val="false"/>
          <w:color w:val="000000"/>
          <w:sz w:val="28"/>
        </w:rPr>
        <w:t>стран</w:t>
      </w:r>
      <w:r>
        <w:rPr>
          <w:rFonts w:ascii="Times New Roman" w:hAnsi="Times New Roman"/>
          <w:b w:val="false"/>
          <w:i w:val="false"/>
          <w:color w:val="000000"/>
          <w:sz w:val="28"/>
        </w:rPr>
        <w:t>)</w:t>
      </w:r>
      <w:r>
        <w:rPr>
          <w:rFonts w:ascii="Times New Roman" w:hAnsi="Times New Roman"/>
          <w:b w:val="false"/>
          <w:i w:val="false"/>
          <w:color w:val="000000"/>
          <w:sz w:val="28"/>
        </w:rPr>
        <w:t xml:space="preserve"> изучаемого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w:t>
      </w:r>
      <w:r>
        <w:rPr>
          <w:rFonts w:ascii="Times New Roman" w:hAnsi="Times New Roman"/>
          <w:b w:val="false"/>
          <w:i w:val="false"/>
          <w:color w:val="000000"/>
          <w:sz w:val="28"/>
        </w:rPr>
        <w:t>ми</w:t>
      </w:r>
      <w:r>
        <w:rPr>
          <w:rFonts w:ascii="Times New Roman" w:hAnsi="Times New Roman"/>
          <w:b w:val="false"/>
          <w:i w:val="false"/>
          <w:color w:val="000000"/>
          <w:sz w:val="28"/>
        </w:rPr>
        <w:t>, выдающи</w:t>
      </w:r>
      <w:r>
        <w:rPr>
          <w:rFonts w:ascii="Times New Roman" w:hAnsi="Times New Roman"/>
          <w:b w:val="false"/>
          <w:i w:val="false"/>
          <w:color w:val="000000"/>
          <w:sz w:val="28"/>
        </w:rPr>
        <w:t>ми</w:t>
      </w:r>
      <w:r>
        <w:rPr>
          <w:rFonts w:ascii="Times New Roman" w:hAnsi="Times New Roman"/>
          <w:b w:val="false"/>
          <w:i w:val="false"/>
          <w:color w:val="000000"/>
          <w:sz w:val="28"/>
        </w:rPr>
        <w:t>ся люд</w:t>
      </w:r>
      <w:r>
        <w:rPr>
          <w:rFonts w:ascii="Times New Roman" w:hAnsi="Times New Roman"/>
          <w:b w:val="false"/>
          <w:i w:val="false"/>
          <w:color w:val="000000"/>
          <w:sz w:val="28"/>
        </w:rPr>
        <w:t>ьми и другое</w:t>
      </w:r>
      <w:r>
        <w:rPr>
          <w:rFonts w:ascii="Times New Roman" w:hAnsi="Times New Roman"/>
          <w:b w:val="false"/>
          <w:i w:val="false"/>
          <w:color w:val="000000"/>
          <w:sz w:val="28"/>
        </w:rPr>
        <w:t>),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 xml:space="preserve">Использование при </w:t>
      </w:r>
      <w:r>
        <w:rPr>
          <w:rFonts w:ascii="Times New Roman" w:hAnsi="Times New Roman"/>
          <w:b w:val="false"/>
          <w:i w:val="false"/>
          <w:color w:val="000000"/>
          <w:sz w:val="28"/>
        </w:rPr>
        <w:t>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w:t>
      </w:r>
      <w:r>
        <w:rPr>
          <w:rFonts w:ascii="Times New Roman" w:hAnsi="Times New Roman"/>
          <w:b w:val="false"/>
          <w:i w:val="false"/>
          <w:color w:val="000000"/>
          <w:sz w:val="28"/>
        </w:rPr>
        <w:t>)</w:t>
      </w:r>
      <w:r>
        <w:rPr>
          <w:rFonts w:ascii="Times New Roman" w:hAnsi="Times New Roman"/>
          <w:b w:val="false"/>
          <w:i w:val="false"/>
          <w:color w:val="000000"/>
          <w:sz w:val="28"/>
        </w:rPr>
        <w:t>.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 xml:space="preserve">й </w:t>
      </w:r>
      <w:r>
        <w:rPr>
          <w:rFonts w:ascii="Times New Roman" w:hAnsi="Times New Roman"/>
          <w:b w:val="false"/>
          <w:i w:val="false"/>
          <w:color w:val="000000"/>
          <w:sz w:val="28"/>
        </w:rPr>
        <w:t>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 xml:space="preserve">Объём диалога – до 5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таблиц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w:t>
      </w:r>
      <w:r>
        <w:rPr>
          <w:rFonts w:ascii="Times New Roman" w:hAnsi="Times New Roman"/>
          <w:b w:val="false"/>
          <w:i w:val="false"/>
          <w:color w:val="000000"/>
          <w:sz w:val="28"/>
        </w:rPr>
        <w:t xml:space="preserve"> </w:t>
      </w:r>
      <w:r>
        <w:rPr>
          <w:rFonts w:ascii="Times New Roman" w:hAnsi="Times New Roman"/>
          <w:b w:val="false"/>
          <w:i w:val="false"/>
          <w:color w:val="000000"/>
          <w:sz w:val="28"/>
        </w:rPr>
        <w:t>-ing (reading);</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al</w:t>
      </w:r>
      <w:r>
        <w:rPr>
          <w:rFonts w:ascii="Times New Roman" w:hAnsi="Times New Roman"/>
          <w:b w:val="false"/>
          <w:i w:val="false"/>
          <w:color w:val="000000"/>
          <w:sz w:val="28"/>
        </w:rPr>
        <w:t xml:space="preserve"> (</w:t>
      </w:r>
      <w:r>
        <w:rPr>
          <w:rFonts w:ascii="Times New Roman" w:hAnsi="Times New Roman"/>
          <w:b w:val="false"/>
          <w:i w:val="false"/>
          <w:color w:val="000000"/>
          <w:sz w:val="28"/>
        </w:rPr>
        <w:t>typical</w:t>
      </w:r>
      <w:r>
        <w:rPr>
          <w:rFonts w:ascii="Times New Roman" w:hAnsi="Times New Roman"/>
          <w:b w:val="false"/>
          <w:i w:val="false"/>
          <w:color w:val="000000"/>
          <w:sz w:val="28"/>
        </w:rPr>
        <w:t>), -</w:t>
      </w:r>
      <w:r>
        <w:rPr>
          <w:rFonts w:ascii="Times New Roman" w:hAnsi="Times New Roman"/>
          <w:b w:val="false"/>
          <w:i w:val="false"/>
          <w:color w:val="000000"/>
          <w:sz w:val="28"/>
        </w:rPr>
        <w:t>ing</w:t>
      </w:r>
      <w:r>
        <w:rPr>
          <w:rFonts w:ascii="Times New Roman" w:hAnsi="Times New Roman"/>
          <w:b w:val="false"/>
          <w:i w:val="false"/>
          <w:color w:val="000000"/>
          <w:sz w:val="28"/>
        </w:rPr>
        <w:t xml:space="preserve"> (</w:t>
      </w:r>
      <w:r>
        <w:rPr>
          <w:rFonts w:ascii="Times New Roman" w:hAnsi="Times New Roman"/>
          <w:b w:val="false"/>
          <w:i w:val="false"/>
          <w:color w:val="000000"/>
          <w:sz w:val="28"/>
        </w:rPr>
        <w:t>amazing</w:t>
      </w:r>
      <w:r>
        <w:rPr>
          <w:rFonts w:ascii="Times New Roman" w:hAnsi="Times New Roman"/>
          <w:b w:val="false"/>
          <w:i w:val="false"/>
          <w:color w:val="000000"/>
          <w:sz w:val="28"/>
        </w:rPr>
        <w:t>), -</w:t>
      </w:r>
      <w:r>
        <w:rPr>
          <w:rFonts w:ascii="Times New Roman" w:hAnsi="Times New Roman"/>
          <w:b w:val="false"/>
          <w:i w:val="false"/>
          <w:color w:val="000000"/>
          <w:sz w:val="28"/>
        </w:rPr>
        <w:t>less</w:t>
      </w:r>
      <w:r>
        <w:rPr>
          <w:rFonts w:ascii="Times New Roman" w:hAnsi="Times New Roman"/>
          <w:b w:val="false"/>
          <w:i w:val="false"/>
          <w:color w:val="000000"/>
          <w:sz w:val="28"/>
        </w:rPr>
        <w:t xml:space="preserve"> (</w:t>
      </w:r>
      <w:r>
        <w:rPr>
          <w:rFonts w:ascii="Times New Roman" w:hAnsi="Times New Roman"/>
          <w:b w:val="false"/>
          <w:i w:val="false"/>
          <w:color w:val="000000"/>
          <w:sz w:val="28"/>
        </w:rPr>
        <w:t>useless</w:t>
      </w:r>
      <w:r>
        <w:rPr>
          <w:rFonts w:ascii="Times New Roman" w:hAnsi="Times New Roman"/>
          <w:b w:val="false"/>
          <w:i w:val="false"/>
          <w:color w:val="000000"/>
          <w:sz w:val="28"/>
        </w:rPr>
        <w:t>), -</w:t>
      </w:r>
      <w:r>
        <w:rPr>
          <w:rFonts w:ascii="Times New Roman" w:hAnsi="Times New Roman"/>
          <w:b w:val="false"/>
          <w:i w:val="false"/>
          <w:color w:val="000000"/>
          <w:sz w:val="28"/>
        </w:rPr>
        <w:t>ive</w:t>
      </w:r>
      <w:r>
        <w:rPr>
          <w:rFonts w:ascii="Times New Roman" w:hAnsi="Times New Roman"/>
          <w:b w:val="false"/>
          <w:i w:val="false"/>
          <w:color w:val="000000"/>
          <w:sz w:val="28"/>
        </w:rPr>
        <w:t xml:space="preserve"> (</w:t>
      </w:r>
      <w:r>
        <w:rPr>
          <w:rFonts w:ascii="Times New Roman" w:hAnsi="Times New Roman"/>
          <w:b w:val="false"/>
          <w:i w:val="false"/>
          <w:color w:val="000000"/>
          <w:sz w:val="28"/>
        </w:rPr>
        <w:t>impressive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Синонимы. Антонимы.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must/have to, may, should, need).</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(little/a little, few/a few).</w:t>
      </w:r>
    </w:p>
    <w:p>
      <w:pPr>
        <w:spacing w:before="0" w:after="0" w:line="264"/>
        <w:ind w:firstLine="600"/>
        <w:jc w:val="both"/>
      </w:pPr>
      <w:r>
        <w:rPr>
          <w:rFonts w:ascii="Times New Roman" w:hAnsi="Times New Roman"/>
          <w:b w:val="false"/>
          <w:i w:val="false"/>
          <w:color w:val="000000"/>
          <w:sz w:val="28"/>
        </w:rPr>
        <w:t xml:space="preserve">Возвратные, неопределённые местоимения (some, any) и их производные (somebody, anybody; something, anything </w:t>
      </w:r>
      <w:r>
        <w:rPr>
          <w:rFonts w:ascii="Times New Roman" w:hAnsi="Times New Roman"/>
          <w:b w:val="false"/>
          <w:i w:val="false"/>
          <w:color w:val="000000"/>
          <w:sz w:val="28"/>
        </w:rPr>
        <w:t>и другие</w:t>
      </w:r>
      <w:r>
        <w:rPr>
          <w:rFonts w:ascii="Times New Roman" w:hAnsi="Times New Roman"/>
          <w:b w:val="false"/>
          <w:i w:val="false"/>
          <w:color w:val="000000"/>
          <w:sz w:val="28"/>
        </w:rPr>
        <w:t xml:space="preserve">) every и производные (everybody, everything </w:t>
      </w:r>
      <w:r>
        <w:rPr>
          <w:rFonts w:ascii="Times New Roman" w:hAnsi="Times New Roman"/>
          <w:b w:val="false"/>
          <w:i w:val="false"/>
          <w:color w:val="000000"/>
          <w:sz w:val="28"/>
        </w:rPr>
        <w:t>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w:t>
      </w:r>
      <w:r>
        <w:rPr>
          <w:rFonts w:ascii="Times New Roman" w:hAnsi="Times New Roman"/>
          <w:b w:val="false"/>
          <w:i w:val="false"/>
          <w:color w:val="000000"/>
          <w:sz w:val="28"/>
        </w:rPr>
        <w:t>,</w:t>
      </w:r>
      <w:r>
        <w:rPr>
          <w:rFonts w:ascii="Times New Roman" w:hAnsi="Times New Roman"/>
          <w:b w:val="false"/>
          <w:i w:val="false"/>
          <w:color w:val="000000"/>
          <w:sz w:val="28"/>
        </w:rPr>
        <w:t xml:space="preserve">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w:t>
      </w:r>
      <w:r>
        <w:rPr>
          <w:rFonts w:ascii="Times New Roman" w:hAnsi="Times New Roman"/>
          <w:b w:val="false"/>
          <w:i w:val="false"/>
          <w:color w:val="000000"/>
          <w:sz w:val="28"/>
        </w:rPr>
        <w:t>)</w:t>
      </w:r>
      <w:r>
        <w:rPr>
          <w:rFonts w:ascii="Times New Roman" w:hAnsi="Times New Roman"/>
          <w:b w:val="false"/>
          <w:i w:val="false"/>
          <w:color w:val="000000"/>
          <w:sz w:val="28"/>
        </w:rPr>
        <w:t>.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е слов, план</w:t>
      </w:r>
      <w:r>
        <w:rPr>
          <w:rFonts w:ascii="Times New Roman" w:hAnsi="Times New Roman"/>
          <w:b w:val="false"/>
          <w:i w:val="false"/>
          <w:color w:val="000000"/>
          <w:sz w:val="28"/>
        </w:rPr>
        <w:t>ов</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Распознавание в </w:t>
      </w:r>
      <w:r>
        <w:rPr>
          <w:rFonts w:ascii="Times New Roman" w:hAnsi="Times New Roman"/>
          <w:b w:val="false"/>
          <w:i w:val="false"/>
          <w:color w:val="000000"/>
          <w:sz w:val="28"/>
        </w:rPr>
        <w:t>устной речи</w:t>
      </w:r>
      <w:r>
        <w:rPr>
          <w:rFonts w:ascii="Times New Roman" w:hAnsi="Times New Roman"/>
          <w:b w:val="false"/>
          <w:i w:val="false"/>
          <w:color w:val="000000"/>
          <w:sz w:val="28"/>
        </w:rPr>
        <w:t xml:space="preserve">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(unreality) и при помощи суффиксов: -ment (development),</w:t>
      </w:r>
      <w:r>
        <w:rPr>
          <w:rFonts w:ascii="Times New Roman" w:hAnsi="Times New Roman"/>
          <w:b w:val="false"/>
          <w:i w:val="false"/>
          <w:color w:val="000000"/>
          <w:sz w:val="28"/>
        </w:rPr>
        <w:t xml:space="preserve"> </w:t>
      </w:r>
      <w:r>
        <w:rPr>
          <w:rFonts w:ascii="Times New Roman" w:hAnsi="Times New Roman"/>
          <w:b w:val="false"/>
          <w:i w:val="false"/>
          <w:color w:val="000000"/>
          <w:sz w:val="28"/>
        </w:rPr>
        <w:t>-ness (darkness);</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ly</w:t>
      </w:r>
      <w:r>
        <w:rPr>
          <w:rFonts w:ascii="Times New Roman" w:hAnsi="Times New Roman"/>
          <w:b w:val="false"/>
          <w:i w:val="false"/>
          <w:color w:val="000000"/>
          <w:sz w:val="28"/>
        </w:rPr>
        <w:t xml:space="preserve"> (</w:t>
      </w:r>
      <w:r>
        <w:rPr>
          <w:rFonts w:ascii="Times New Roman" w:hAnsi="Times New Roman"/>
          <w:b w:val="false"/>
          <w:i w:val="false"/>
          <w:color w:val="000000"/>
          <w:sz w:val="28"/>
        </w:rPr>
        <w:t>friendly</w:t>
      </w:r>
      <w:r>
        <w:rPr>
          <w:rFonts w:ascii="Times New Roman" w:hAnsi="Times New Roman"/>
          <w:b w:val="false"/>
          <w:i w:val="false"/>
          <w:color w:val="000000"/>
          <w:sz w:val="28"/>
        </w:rPr>
        <w:t>), -</w:t>
      </w:r>
      <w:r>
        <w:rPr>
          <w:rFonts w:ascii="Times New Roman" w:hAnsi="Times New Roman"/>
          <w:b w:val="false"/>
          <w:i w:val="false"/>
          <w:color w:val="000000"/>
          <w:sz w:val="28"/>
        </w:rPr>
        <w:t>ous</w:t>
      </w:r>
      <w:r>
        <w:rPr>
          <w:rFonts w:ascii="Times New Roman" w:hAnsi="Times New Roman"/>
          <w:b w:val="false"/>
          <w:i w:val="false"/>
          <w:color w:val="000000"/>
          <w:sz w:val="28"/>
        </w:rPr>
        <w:t xml:space="preserve"> (</w:t>
      </w:r>
      <w:r>
        <w:rPr>
          <w:rFonts w:ascii="Times New Roman" w:hAnsi="Times New Roman"/>
          <w:b w:val="false"/>
          <w:i w:val="false"/>
          <w:color w:val="000000"/>
          <w:sz w:val="28"/>
        </w:rPr>
        <w:t>famous</w:t>
      </w:r>
      <w:r>
        <w:rPr>
          <w:rFonts w:ascii="Times New Roman" w:hAnsi="Times New Roman"/>
          <w:b w:val="false"/>
          <w:i w:val="false"/>
          <w:color w:val="000000"/>
          <w:sz w:val="28"/>
        </w:rPr>
        <w:t>), -</w:t>
      </w:r>
      <w:r>
        <w:rPr>
          <w:rFonts w:ascii="Times New Roman" w:hAnsi="Times New Roman"/>
          <w:b w:val="false"/>
          <w:i w:val="false"/>
          <w:color w:val="000000"/>
          <w:sz w:val="28"/>
        </w:rPr>
        <w:t>y</w:t>
      </w:r>
      <w:r>
        <w:rPr>
          <w:rFonts w:ascii="Times New Roman" w:hAnsi="Times New Roman"/>
          <w:b w:val="false"/>
          <w:i w:val="false"/>
          <w:color w:val="000000"/>
          <w:sz w:val="28"/>
        </w:rPr>
        <w:t xml:space="preserve"> (</w:t>
      </w:r>
      <w:r>
        <w:rPr>
          <w:rFonts w:ascii="Times New Roman" w:hAnsi="Times New Roman"/>
          <w:b w:val="false"/>
          <w:i w:val="false"/>
          <w:color w:val="000000"/>
          <w:sz w:val="28"/>
        </w:rPr>
        <w:t>busy</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образование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имён</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наречий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in</w:t>
      </w:r>
      <w:r>
        <w:rPr>
          <w:rFonts w:ascii="Times New Roman" w:hAnsi="Times New Roman"/>
          <w:b w:val="false"/>
          <w:i w:val="false"/>
          <w:color w:val="000000"/>
          <w:sz w:val="28"/>
        </w:rPr>
        <w:t>-/</w:t>
      </w:r>
      <w:r>
        <w:rPr>
          <w:rFonts w:ascii="Times New Roman" w:hAnsi="Times New Roman"/>
          <w:b w:val="false"/>
          <w:i w:val="false"/>
          <w:color w:val="000000"/>
          <w:sz w:val="28"/>
        </w:rPr>
        <w:t>im</w:t>
      </w:r>
      <w:r>
        <w:rPr>
          <w:rFonts w:ascii="Times New Roman" w:hAnsi="Times New Roman"/>
          <w:b w:val="false"/>
          <w:i w:val="false"/>
          <w:color w:val="000000"/>
          <w:sz w:val="28"/>
        </w:rPr>
        <w:t>- (</w:t>
      </w:r>
      <w:r>
        <w:rPr>
          <w:rFonts w:ascii="Times New Roman" w:hAnsi="Times New Roman"/>
          <w:b w:val="false"/>
          <w:i w:val="false"/>
          <w:color w:val="000000"/>
          <w:sz w:val="28"/>
        </w:rPr>
        <w:t>informal</w:t>
      </w:r>
      <w:r>
        <w:rPr>
          <w:rFonts w:ascii="Times New Roman" w:hAnsi="Times New Roman"/>
          <w:b w:val="false"/>
          <w:i w:val="false"/>
          <w:color w:val="000000"/>
          <w:sz w:val="28"/>
        </w:rPr>
        <w:t xml:space="preserve">, </w:t>
      </w:r>
      <w:r>
        <w:rPr>
          <w:rFonts w:ascii="Times New Roman" w:hAnsi="Times New Roman"/>
          <w:b w:val="false"/>
          <w:i w:val="false"/>
          <w:color w:val="000000"/>
          <w:sz w:val="28"/>
        </w:rPr>
        <w:t>independently</w:t>
      </w:r>
      <w:r>
        <w:rPr>
          <w:rFonts w:ascii="Times New Roman" w:hAnsi="Times New Roman"/>
          <w:b w:val="false"/>
          <w:i w:val="false"/>
          <w:color w:val="000000"/>
          <w:sz w:val="28"/>
        </w:rPr>
        <w:t xml:space="preserve">, </w:t>
      </w:r>
      <w:r>
        <w:rPr>
          <w:rFonts w:ascii="Times New Roman" w:hAnsi="Times New Roman"/>
          <w:b w:val="false"/>
          <w:i w:val="false"/>
          <w:color w:val="000000"/>
          <w:sz w:val="28"/>
        </w:rPr>
        <w:t>impossible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w:t>
      </w:r>
      <w:r>
        <w:rPr>
          <w:rFonts w:ascii="Times New Roman" w:hAnsi="Times New Roman"/>
          <w:b w:val="false"/>
          <w:i w:val="false"/>
          <w:color w:val="000000"/>
          <w:sz w:val="28"/>
        </w:rPr>
        <w:t xml:space="preserve">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Pr>
          <w:rFonts w:ascii="Times New Roman" w:hAnsi="Times New Roman"/>
          <w:b w:val="false"/>
          <w:i w:val="false"/>
          <w:color w:val="000000"/>
          <w:sz w:val="28"/>
        </w:rPr>
        <w:t>аудирования</w:t>
      </w:r>
      <w:r>
        <w:rPr>
          <w:rFonts w:ascii="Times New Roman" w:hAnsi="Times New Roman"/>
          <w:b w:val="false"/>
          <w:i w:val="false"/>
          <w:color w:val="000000"/>
          <w:sz w:val="28"/>
        </w:rPr>
        <w:t>,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val="false"/>
          <w:color w:val="000000"/>
          <w:sz w:val="28"/>
        </w:rPr>
        <w:t>firstly</w:t>
      </w:r>
      <w:r>
        <w:rPr>
          <w:rFonts w:ascii="Times New Roman" w:hAnsi="Times New Roman"/>
          <w:b w:val="false"/>
          <w:i w:val="false"/>
          <w:color w:val="000000"/>
          <w:sz w:val="28"/>
        </w:rPr>
        <w:t>/</w:t>
      </w:r>
      <w:r>
        <w:rPr>
          <w:rFonts w:ascii="Times New Roman" w:hAnsi="Times New Roman"/>
          <w:b w:val="false"/>
          <w:i w:val="false"/>
          <w:color w:val="000000"/>
          <w:sz w:val="28"/>
        </w:rPr>
        <w:t>first</w:t>
      </w:r>
      <w:r>
        <w:rPr>
          <w:rFonts w:ascii="Times New Roman" w:hAnsi="Times New Roman"/>
          <w:b w:val="false"/>
          <w:i w:val="false"/>
          <w:color w:val="000000"/>
          <w:sz w:val="28"/>
        </w:rPr>
        <w:t xml:space="preserve"> </w:t>
      </w:r>
      <w:r>
        <w:rPr>
          <w:rFonts w:ascii="Times New Roman" w:hAnsi="Times New Roman"/>
          <w:b w:val="false"/>
          <w:i w:val="false"/>
          <w:color w:val="000000"/>
          <w:sz w:val="28"/>
        </w:rPr>
        <w:t>of</w:t>
      </w:r>
      <w:r>
        <w:rPr>
          <w:rFonts w:ascii="Times New Roman" w:hAnsi="Times New Roman"/>
          <w:b w:val="false"/>
          <w:i w:val="false"/>
          <w:color w:val="000000"/>
          <w:sz w:val="28"/>
        </w:rPr>
        <w:t xml:space="preserve"> </w:t>
      </w:r>
      <w:r>
        <w:rPr>
          <w:rFonts w:ascii="Times New Roman" w:hAnsi="Times New Roman"/>
          <w:b w:val="false"/>
          <w:i w:val="false"/>
          <w:color w:val="000000"/>
          <w:sz w:val="28"/>
        </w:rPr>
        <w:t>all</w:t>
      </w:r>
      <w:r>
        <w:rPr>
          <w:rFonts w:ascii="Times New Roman" w:hAnsi="Times New Roman"/>
          <w:b w:val="false"/>
          <w:i w:val="false"/>
          <w:color w:val="000000"/>
          <w:sz w:val="28"/>
        </w:rPr>
        <w:t xml:space="preserve">, </w:t>
      </w:r>
      <w:r>
        <w:rPr>
          <w:rFonts w:ascii="Times New Roman" w:hAnsi="Times New Roman"/>
          <w:b w:val="false"/>
          <w:i w:val="false"/>
          <w:color w:val="000000"/>
          <w:sz w:val="28"/>
        </w:rPr>
        <w:t>secondly</w:t>
      </w:r>
      <w:r>
        <w:rPr>
          <w:rFonts w:ascii="Times New Roman" w:hAnsi="Times New Roman"/>
          <w:b w:val="false"/>
          <w:i w:val="false"/>
          <w:color w:val="000000"/>
          <w:sz w:val="28"/>
        </w:rPr>
        <w:t xml:space="preserve">, </w:t>
      </w:r>
      <w:r>
        <w:rPr>
          <w:rFonts w:ascii="Times New Roman" w:hAnsi="Times New Roman"/>
          <w:b w:val="false"/>
          <w:i w:val="false"/>
          <w:color w:val="000000"/>
          <w:sz w:val="28"/>
        </w:rPr>
        <w:t>finally</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one</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other</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апострофа.</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w:t>
      </w:r>
      <w:r>
        <w:rPr>
          <w:rFonts w:ascii="Times New Roman" w:hAnsi="Times New Roman"/>
          <w:b w:val="false"/>
          <w:i w:val="false"/>
          <w:color w:val="000000"/>
          <w:sz w:val="28"/>
        </w:rPr>
        <w:t xml:space="preserve"> -ance/-ence (performance/residence), -ity (activity); -ship (friendship);</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префикса inter</w:t>
      </w:r>
      <w:r>
        <w:rPr>
          <w:rFonts w:ascii="Times New Roman" w:hAnsi="Times New Roman"/>
          <w:b w:val="false"/>
          <w:i w:val="false"/>
          <w:color w:val="000000"/>
          <w:sz w:val="28"/>
        </w:rPr>
        <w:t xml:space="preserve">- </w:t>
      </w:r>
      <w:r>
        <w:rPr>
          <w:rFonts w:ascii="Times New Roman" w:hAnsi="Times New Roman"/>
          <w:b w:val="false"/>
          <w:i w:val="false"/>
          <w:color w:val="000000"/>
          <w:sz w:val="28"/>
        </w:rPr>
        <w:t>(international);</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-ed и -ing (interested/interesting);</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spacing w:before="0" w:after="0" w:line="264"/>
        <w:ind w:firstLine="600"/>
        <w:jc w:val="both"/>
      </w:pPr>
      <w:r>
        <w:rPr>
          <w:rFonts w:ascii="Times New Roman" w:hAnsi="Times New Roman"/>
          <w:b w:val="false"/>
          <w:i w:val="false"/>
          <w:color w:val="000000"/>
          <w:sz w:val="28"/>
        </w:rPr>
        <w:t>образование глагола от имени существительного (a present – to present);</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прилагательного (rich – the rich);</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(Complex Object) (I saw her cross/crossing the road.).</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w:t>
      </w:r>
      <w:r>
        <w:rPr>
          <w:rFonts w:ascii="Times New Roman" w:hAnsi="Times New Roman"/>
          <w:b w:val="false"/>
          <w:i w:val="false"/>
          <w:color w:val="000000"/>
          <w:sz w:val="28"/>
        </w:rPr>
        <w:t xml:space="preserve"> -ing: to love/hate doing something.</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be/to look/to feel/to seem.</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w:t>
      </w:r>
      <w:r>
        <w:rPr>
          <w:rFonts w:ascii="Times New Roman" w:hAnsi="Times New Roman"/>
          <w:b w:val="false"/>
          <w:i w:val="false"/>
          <w:color w:val="000000"/>
          <w:sz w:val="28"/>
        </w:rPr>
        <w:t>, be/get used to doing something, be/get used to something.</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both … and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видо</w:t>
      </w:r>
      <w:r>
        <w:rPr>
          <w:rFonts w:ascii="Times New Roman" w:hAnsi="Times New Roman"/>
          <w:b w:val="false"/>
          <w:i w:val="false"/>
          <w:color w:val="000000"/>
          <w:sz w:val="28"/>
        </w:rPr>
        <w:t>-</w:t>
      </w:r>
      <w:r>
        <w:rPr>
          <w:rFonts w:ascii="Times New Roman" w:hAnsi="Times New Roman"/>
          <w:b w:val="false"/>
          <w:i w:val="false"/>
          <w:color w:val="000000"/>
          <w:sz w:val="28"/>
        </w:rPr>
        <w:t>временных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формах</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действительного</w:t>
      </w:r>
      <w:r>
        <w:rPr>
          <w:rFonts w:ascii="Times New Roman" w:hAnsi="Times New Roman"/>
          <w:b w:val="false"/>
          <w:i w:val="false"/>
          <w:color w:val="000000"/>
          <w:sz w:val="28"/>
        </w:rPr>
        <w:t xml:space="preserve"> </w:t>
      </w:r>
      <w:r>
        <w:rPr>
          <w:rFonts w:ascii="Times New Roman" w:hAnsi="Times New Roman"/>
          <w:b w:val="false"/>
          <w:i w:val="false"/>
          <w:color w:val="000000"/>
          <w:sz w:val="28"/>
        </w:rPr>
        <w:t>залога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изъявительном</w:t>
      </w:r>
      <w:r>
        <w:rPr>
          <w:rFonts w:ascii="Times New Roman" w:hAnsi="Times New Roman"/>
          <w:b w:val="false"/>
          <w:i w:val="false"/>
          <w:color w:val="000000"/>
          <w:sz w:val="28"/>
        </w:rPr>
        <w:t xml:space="preserve"> </w:t>
      </w:r>
      <w:r>
        <w:rPr>
          <w:rFonts w:ascii="Times New Roman" w:hAnsi="Times New Roman"/>
          <w:b w:val="false"/>
          <w:i w:val="false"/>
          <w:color w:val="000000"/>
          <w:sz w:val="28"/>
        </w:rPr>
        <w:t>наклонении</w:t>
      </w:r>
      <w:r>
        <w:rPr>
          <w:rFonts w:ascii="Times New Roman" w:hAnsi="Times New Roman"/>
          <w:b w:val="false"/>
          <w:i w:val="false"/>
          <w:color w:val="000000"/>
          <w:sz w:val="28"/>
        </w:rPr>
        <w:t xml:space="preserve">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none.</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Соблюдение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w:t>
      </w:r>
      <w:r>
        <w:rPr>
          <w:rFonts w:ascii="Times New Roman" w:hAnsi="Times New Roman"/>
          <w:b w:val="false"/>
          <w:i w:val="false"/>
          <w:color w:val="000000"/>
          <w:sz w:val="28"/>
        </w:rPr>
        <w:t>других людях</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w:t>
      </w:r>
      <w:r>
        <w:rPr>
          <w:rFonts w:ascii="Times New Roman" w:hAnsi="Times New Roman"/>
          <w:b w:val="false"/>
          <w:i w:val="false"/>
          <w:color w:val="000000"/>
          <w:sz w:val="28"/>
        </w:rPr>
        <w:t xml:space="preserve"> и другие ситуации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разрешение.</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 xml:space="preserve">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w:t>
      </w:r>
      <w:r>
        <w:rPr>
          <w:rFonts w:ascii="Times New Roman" w:hAnsi="Times New Roman"/>
          <w:b w:val="false"/>
          <w:i w:val="false"/>
          <w:color w:val="000000"/>
          <w:sz w:val="28"/>
        </w:rPr>
        <w:t>и так далее.</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w:t>
      </w:r>
      <w:r>
        <w:rPr>
          <w:rFonts w:ascii="Times New Roman" w:hAnsi="Times New Roman"/>
          <w:b w:val="false"/>
          <w:i w:val="false"/>
          <w:color w:val="000000"/>
          <w:sz w:val="28"/>
        </w:rPr>
        <w:t>-</w:t>
      </w:r>
      <w:r>
        <w:rPr>
          <w:rFonts w:ascii="Times New Roman" w:hAnsi="Times New Roman"/>
          <w:b w:val="false"/>
          <w:i w:val="false"/>
          <w:color w:val="000000"/>
          <w:sz w:val="28"/>
        </w:rPr>
        <w:t>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(о</w:t>
      </w:r>
      <w:r>
        <w:rPr>
          <w:rFonts w:ascii="Times New Roman" w:hAnsi="Times New Roman"/>
          <w:b w:val="false"/>
          <w:i w:val="false"/>
          <w:color w:val="000000"/>
          <w:sz w:val="28"/>
        </w:rPr>
        <w:t>бъём письменного высказывания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Выражение модального значения, чувства и эмоции.</w:t>
      </w:r>
    </w:p>
    <w:p>
      <w:pPr>
        <w:spacing w:before="0" w:after="0" w:line="264"/>
        <w:ind w:firstLine="600"/>
        <w:jc w:val="both"/>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w:t>
      </w:r>
      <w:r>
        <w:rPr>
          <w:rFonts w:ascii="Times New Roman" w:hAnsi="Times New Roman"/>
          <w:b w:val="false"/>
          <w:i w:val="false"/>
          <w:color w:val="000000"/>
          <w:sz w:val="28"/>
        </w:rPr>
        <w:t>,</w:t>
      </w:r>
      <w:r>
        <w:rPr>
          <w:rFonts w:ascii="Times New Roman" w:hAnsi="Times New Roman"/>
          <w:b w:val="false"/>
          <w:i w:val="false"/>
          <w:color w:val="000000"/>
          <w:sz w:val="28"/>
        </w:rPr>
        <w:t xml:space="preserve">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глаголов с помощью префиксов under-, over-, dis-, mis-;</w:t>
      </w:r>
    </w:p>
    <w:p>
      <w:pPr>
        <w:spacing w:before="0" w:after="0" w:line="264"/>
        <w:ind w:firstLine="600"/>
        <w:jc w:val="both"/>
      </w:pPr>
      <w:r>
        <w:rPr>
          <w:rFonts w:ascii="Times New Roman" w:hAnsi="Times New Roman"/>
          <w:b w:val="false"/>
          <w:i w:val="false"/>
          <w:color w:val="000000"/>
          <w:sz w:val="28"/>
        </w:rPr>
        <w:t>имён прилагательных с помощью суффиксов -able/-ible;</w:t>
      </w:r>
    </w:p>
    <w:p>
      <w:pPr>
        <w:spacing w:before="0" w:after="0" w:line="264"/>
        <w:ind w:firstLine="600"/>
        <w:jc w:val="both"/>
      </w:pPr>
      <w:r>
        <w:rPr>
          <w:rFonts w:ascii="Times New Roman" w:hAnsi="Times New Roman"/>
          <w:b w:val="false"/>
          <w:i w:val="false"/>
          <w:color w:val="000000"/>
          <w:sz w:val="28"/>
        </w:rPr>
        <w:t>имён существительных с помощью отрицательных префиксов in-/im-;</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w:t>
      </w:r>
      <w:r>
        <w:rPr>
          <w:rFonts w:ascii="Times New Roman" w:hAnsi="Times New Roman"/>
          <w:b w:val="false"/>
          <w:i w:val="false"/>
          <w:color w:val="000000"/>
          <w:sz w:val="28"/>
        </w:rPr>
        <w:t xml:space="preserve"> </w:t>
      </w:r>
      <w:r>
        <w:rPr>
          <w:rFonts w:ascii="Times New Roman" w:hAnsi="Times New Roman"/>
          <w:b w:val="false"/>
          <w:i w:val="false"/>
          <w:color w:val="000000"/>
          <w:sz w:val="28"/>
        </w:rPr>
        <w:t>(eight-legged);</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Конструкции для выражения предпочтения I prefer …/I’d prefer …/I’d rather ….</w:t>
      </w:r>
    </w:p>
    <w:p>
      <w:pPr>
        <w:spacing w:before="0" w:after="0" w:line="264"/>
        <w:ind w:firstLine="600"/>
        <w:jc w:val="both"/>
      </w:pPr>
      <w:r>
        <w:rPr>
          <w:rFonts w:ascii="Times New Roman" w:hAnsi="Times New Roman"/>
          <w:b w:val="false"/>
          <w:i w:val="false"/>
          <w:color w:val="000000"/>
          <w:sz w:val="28"/>
        </w:rPr>
        <w:t>Конструкция I wish ….</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w:t>
      </w:r>
      <w:r>
        <w:rPr>
          <w:rFonts w:ascii="Times New Roman" w:hAnsi="Times New Roman"/>
          <w:b w:val="false"/>
          <w:i w:val="false"/>
          <w:color w:val="000000"/>
          <w:sz w:val="28"/>
        </w:rPr>
        <w:t>,</w:t>
      </w:r>
      <w:r>
        <w:rPr>
          <w:rFonts w:ascii="Times New Roman" w:hAnsi="Times New Roman"/>
          <w:b w:val="false"/>
          <w:i w:val="false"/>
          <w:color w:val="000000"/>
          <w:sz w:val="28"/>
        </w:rPr>
        <w:t xml:space="preserve">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w:t>
      </w:r>
      <w:r>
        <w:rPr>
          <w:rFonts w:ascii="Times New Roman" w:hAnsi="Times New Roman"/>
          <w:b w:val="false"/>
          <w:i w:val="false"/>
          <w:color w:val="000000"/>
          <w:sz w:val="28"/>
        </w:rPr>
        <w:t>и 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w:t>
      </w:r>
      <w:r>
        <w:rPr>
          <w:rFonts w:ascii="Times New Roman" w:hAnsi="Times New Roman"/>
          <w:b w:val="false"/>
          <w:i w:val="false"/>
          <w:color w:val="000000"/>
          <w:sz w:val="28"/>
        </w:rPr>
        <w:t>и других людей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 уточнить часы работы</w:t>
      </w:r>
      <w:r>
        <w:rPr>
          <w:rFonts w:ascii="Times New Roman" w:hAnsi="Times New Roman"/>
          <w:b w:val="false"/>
          <w:i w:val="false"/>
          <w:color w:val="000000"/>
          <w:sz w:val="28"/>
        </w:rPr>
        <w:t xml:space="preserve"> и другие ситуации).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w:t>
      </w:r>
      <w:r>
        <w:rPr>
          <w:rFonts w:ascii="Times New Roman" w:hAnsi="Times New Roman"/>
          <w:b w:val="false"/>
          <w:i w:val="false"/>
          <w:color w:val="000000"/>
          <w:sz w:val="28"/>
        </w:rPr>
        <w:t>)</w:t>
      </w:r>
      <w:r>
        <w:rPr>
          <w:rFonts w:ascii="Times New Roman" w:hAnsi="Times New Roman"/>
          <w:b w:val="false"/>
          <w:i w:val="false"/>
          <w:color w:val="000000"/>
          <w:sz w:val="28"/>
        </w:rPr>
        <w:t>,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bookmarkStart w:name="block-78638440" w:id="6"/>
    <w:p>
      <w:pPr>
        <w:sectPr>
          <w:pgSz w:w="11906" w:h="16383" w:orient="portrait"/>
        </w:sectPr>
      </w:pPr>
    </w:p>
    <w:bookmarkEnd w:id="6"/>
    <w:bookmarkEnd w:id="5"/>
    <w:bookmarkStart w:name="block-78638441" w:id="7"/>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w:t>
      </w:r>
      <w:r>
        <w:rPr>
          <w:rFonts w:ascii="Times New Roman" w:hAnsi="Times New Roman"/>
          <w:b w:val="false"/>
          <w:i w:val="false"/>
          <w:color w:val="000000"/>
          <w:sz w:val="28"/>
        </w:rPr>
        <w:t>о</w:t>
      </w:r>
      <w:r>
        <w:rPr>
          <w:rFonts w:ascii="Times New Roman" w:hAnsi="Times New Roman"/>
          <w:b w:val="false"/>
          <w:i w:val="false"/>
          <w:color w:val="000000"/>
          <w:sz w:val="28"/>
        </w:rPr>
        <w:t>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w:t>
      </w:r>
      <w:r>
        <w:rPr>
          <w:rFonts w:ascii="Times New Roman" w:hAnsi="Times New Roman"/>
          <w:b w:val="false"/>
          <w:i w:val="false"/>
          <w:color w:val="000000"/>
          <w:sz w:val="28"/>
        </w:rPr>
        <w:t>ю</w:t>
      </w:r>
      <w:r>
        <w:rPr>
          <w:rFonts w:ascii="Times New Roman" w:hAnsi="Times New Roman"/>
          <w:b w:val="false"/>
          <w:i w:val="false"/>
          <w:color w:val="000000"/>
          <w:sz w:val="28"/>
        </w:rPr>
        <w:t>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r>
        <w:rPr>
          <w:rFonts w:ascii="Times New Roman" w:hAnsi="Times New Roman"/>
          <w:b w:val="false"/>
          <w:i w:val="false"/>
          <w:color w:val="000000"/>
          <w:sz w:val="28"/>
        </w:rPr>
        <w:t xml:space="preserve"> в части</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spacing w:before="0" w:after="0" w:line="264"/>
        <w:ind w:left="12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left="12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осознание ценности жизни;</w:t>
      </w:r>
    </w:p>
    <w:p>
      <w:pPr>
        <w:numPr>
          <w:ilvl w:val="0"/>
          <w:numId w:val="5"/>
        </w:numPr>
        <w:spacing w:before="0" w:after="0" w:line="264"/>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before="0" w:after="0" w:line="264"/>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before="0" w:after="0" w:line="264"/>
        <w:jc w:val="both"/>
      </w:pPr>
      <w:r>
        <w:rPr>
          <w:rFonts w:ascii="Times New Roman" w:hAnsi="Times New Roman"/>
          <w:b w:val="false"/>
          <w:i w:val="false"/>
          <w:color w:val="000000"/>
          <w:sz w:val="28"/>
        </w:rPr>
        <w:t xml:space="preserve">соблюдение правил безопасности, в том числе навыков безопасного поведения в </w:t>
      </w:r>
      <w:r>
        <w:rPr>
          <w:rFonts w:ascii="Times New Roman" w:hAnsi="Times New Roman"/>
          <w:b w:val="false"/>
          <w:i w:val="false"/>
          <w:color w:val="000000"/>
          <w:sz w:val="28"/>
        </w:rPr>
        <w:t>Интернет-среде</w:t>
      </w:r>
      <w:r>
        <w:rPr>
          <w:rFonts w:ascii="Times New Roman" w:hAnsi="Times New Roman"/>
          <w:b w:val="false"/>
          <w:i w:val="false"/>
          <w:color w:val="000000"/>
          <w:sz w:val="28"/>
        </w:rPr>
        <w:t>;</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left="12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before="0" w:after="0" w:line="264"/>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before="0" w:after="0" w:line="264"/>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before="0" w:after="0" w:line="264"/>
        <w:jc w:val="both"/>
      </w:pPr>
      <w:r>
        <w:rPr>
          <w:rFonts w:ascii="Times New Roman" w:hAnsi="Times New Roman"/>
          <w:b w:val="false"/>
          <w:i w:val="false"/>
          <w:color w:val="000000"/>
          <w:sz w:val="28"/>
        </w:rPr>
        <w:t>готовность адаптироваться в профессиональной среде;</w:t>
      </w:r>
    </w:p>
    <w:p>
      <w:pPr>
        <w:numPr>
          <w:ilvl w:val="0"/>
          <w:numId w:val="6"/>
        </w:numPr>
        <w:spacing w:before="0" w:after="0" w:line="264"/>
        <w:jc w:val="both"/>
      </w:pPr>
      <w:r>
        <w:rPr>
          <w:rFonts w:ascii="Times New Roman" w:hAnsi="Times New Roman"/>
          <w:b w:val="false"/>
          <w:i w:val="false"/>
          <w:color w:val="000000"/>
          <w:sz w:val="28"/>
        </w:rPr>
        <w:t>уважение к труду и результатам трудовой деятельности;</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образования и жизненных планов с учётом личных и общественных интересов, и потребностей.</w:t>
      </w: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before="0" w:after="0" w:line="264"/>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before="0" w:after="0" w:line="264"/>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numPr>
          <w:ilvl w:val="0"/>
          <w:numId w:val="8"/>
        </w:numPr>
        <w:spacing w:before="0" w:after="0" w:line="264"/>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before="0" w:after="0" w:line="264"/>
        <w:jc w:val="both"/>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numPr>
          <w:ilvl w:val="0"/>
          <w:numId w:val="9"/>
        </w:numPr>
        <w:spacing w:before="0" w:after="0" w:line="264"/>
        <w:jc w:val="both"/>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before="0" w:after="0" w:line="264"/>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before="0" w:after="0" w:line="264"/>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before="0" w:after="0" w:line="264"/>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numPr>
          <w:ilvl w:val="0"/>
          <w:numId w:val="9"/>
        </w:numPr>
        <w:spacing w:before="0" w:after="0" w:line="264"/>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r>
        <w:rPr>
          <w:rFonts w:ascii="Times New Roman" w:hAnsi="Times New Roman"/>
          <w:b w:val="false"/>
          <w:i w:val="false"/>
          <w:color w:val="000000"/>
          <w:sz w:val="28"/>
        </w:rPr>
        <w:t>оценивать ситуацию стресса, корректировать принимаемые решения и действия;</w:t>
      </w:r>
    </w:p>
    <w:p>
      <w:pPr>
        <w:numPr>
          <w:ilvl w:val="0"/>
          <w:numId w:val="9"/>
        </w:numPr>
        <w:spacing w:before="0" w:after="0" w:line="264"/>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numPr>
          <w:ilvl w:val="0"/>
          <w:numId w:val="10"/>
        </w:numPr>
        <w:spacing w:before="0" w:after="0" w:line="264"/>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numPr>
          <w:ilvl w:val="0"/>
          <w:numId w:val="10"/>
        </w:numPr>
        <w:spacing w:before="0" w:after="0" w:line="264"/>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диалога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14"/>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 xml:space="preserve">обобщать мнения нескольких </w:t>
      </w:r>
      <w:r>
        <w:rPr>
          <w:rFonts w:ascii="Times New Roman" w:hAnsi="Times New Roman"/>
          <w:b w:val="false"/>
          <w:i w:val="false"/>
          <w:color w:val="000000"/>
          <w:sz w:val="28"/>
        </w:rPr>
        <w:t>человек</w:t>
      </w:r>
      <w:r>
        <w:rPr>
          <w:rFonts w:ascii="Times New Roman" w:hAnsi="Times New Roman"/>
          <w:b w:val="false"/>
          <w:i w:val="false"/>
          <w:color w:val="000000"/>
          <w:sz w:val="28"/>
        </w:rPr>
        <w:t>, проявлять готовность руководить, выполнять поручения, подчиняться;</w:t>
      </w:r>
    </w:p>
    <w:p>
      <w:pPr>
        <w:numPr>
          <w:ilvl w:val="0"/>
          <w:numId w:val="14"/>
        </w:numPr>
        <w:spacing w:before="0" w:after="0" w:line="264"/>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333333"/>
          <w:sz w:val="28"/>
        </w:rPr>
        <w:t>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жизненных и учебных ситуациях;</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before="0" w:after="0" w:line="264"/>
        <w:jc w:val="both"/>
      </w:pPr>
      <w:r>
        <w:rPr>
          <w:rFonts w:ascii="Times New Roman" w:hAnsi="Times New Roman"/>
          <w:b w:val="false"/>
          <w:i w:val="false"/>
          <w:color w:val="000000"/>
          <w:sz w:val="28"/>
        </w:rPr>
        <w:t>проводить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w:t>
      </w:r>
    </w:p>
    <w:p>
      <w:pPr>
        <w:numPr>
          <w:ilvl w:val="0"/>
          <w:numId w:val="16"/>
        </w:numPr>
        <w:spacing w:before="0" w:after="0" w:line="264"/>
        <w:jc w:val="both"/>
      </w:pPr>
      <w:r>
        <w:rPr>
          <w:rFonts w:ascii="Times New Roman" w:hAnsi="Times New Roman"/>
          <w:b w:val="false"/>
          <w:i w:val="false"/>
          <w:color w:val="000000"/>
          <w:sz w:val="28"/>
        </w:rPr>
        <w:t>давать оценку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 xml:space="preserve">Эмоциональный интеллект </w:t>
      </w:r>
    </w:p>
    <w:p>
      <w:pPr>
        <w:numPr>
          <w:ilvl w:val="0"/>
          <w:numId w:val="17"/>
        </w:numPr>
        <w:spacing w:before="0" w:after="0" w:line="264"/>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Принимать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numPr>
          <w:ilvl w:val="0"/>
          <w:numId w:val="18"/>
        </w:numPr>
        <w:spacing w:before="0" w:after="0" w:line="264"/>
        <w:jc w:val="both"/>
      </w:pPr>
      <w:r>
        <w:rPr>
          <w:rFonts w:ascii="Times New Roman" w:hAnsi="Times New Roman"/>
          <w:b w:val="false"/>
          <w:i w:val="false"/>
          <w:color w:val="000000"/>
          <w:sz w:val="28"/>
        </w:rPr>
        <w:t>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w:t>
      </w:r>
      <w:r>
        <w:rPr>
          <w:rFonts w:ascii="Times New Roman" w:hAnsi="Times New Roman"/>
          <w:b w:val="false"/>
          <w:i w:val="false"/>
          <w:color w:val="000000"/>
          <w:sz w:val="28"/>
        </w:rPr>
        <w:t>освоения программы по и</w:t>
      </w:r>
      <w:r>
        <w:rPr>
          <w:rFonts w:ascii="Times New Roman" w:hAnsi="Times New Roman"/>
          <w:b w:val="false"/>
          <w:i w:val="false"/>
          <w:color w:val="000000"/>
          <w:sz w:val="28"/>
        </w:rPr>
        <w:t>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w:t>
      </w:r>
      <w:r>
        <w:rPr>
          <w:rFonts w:ascii="Times New Roman" w:hAnsi="Times New Roman"/>
          <w:b w:val="false"/>
          <w:i w:val="false"/>
          <w:color w:val="000000"/>
          <w:sz w:val="28"/>
        </w:rPr>
        <w:t>-</w:t>
      </w:r>
      <w:r>
        <w:rPr>
          <w:rFonts w:ascii="Times New Roman" w:hAnsi="Times New Roman"/>
          <w:b w:val="false"/>
          <w:i w:val="false"/>
          <w:color w:val="000000"/>
          <w:sz w:val="28"/>
        </w:rPr>
        <w:t xml:space="preserve">tion, имена прилагательные с суффиксами -ful, -ian/-an, наречия с суффиксом </w:t>
      </w:r>
      <w:r>
        <w:rPr>
          <w:rFonts w:ascii="Times New Roman" w:hAnsi="Times New Roman"/>
          <w:b w:val="false"/>
          <w:i w:val="false"/>
          <w:color w:val="000000"/>
          <w:sz w:val="28"/>
        </w:rPr>
        <w:t>-</w:t>
      </w:r>
      <w:r>
        <w:rPr>
          <w:rFonts w:ascii="Times New Roman" w:hAnsi="Times New Roman"/>
          <w:b w:val="false"/>
          <w:i w:val="false"/>
          <w:color w:val="000000"/>
          <w:sz w:val="28"/>
        </w:rPr>
        <w:t>ly, имена прилагательные, имена существительные и наречия с отрицательным префиксом un-;</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w:t>
      </w:r>
      <w:r>
        <w:rPr>
          <w:rFonts w:ascii="Times New Roman" w:hAnsi="Times New Roman"/>
          <w:b w:val="false"/>
          <w:i w:val="false"/>
          <w:color w:val="000000"/>
          <w:sz w:val="28"/>
        </w:rPr>
        <w:t>ссию и страны (стран)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 кратко излагать результаты выполненной проектной работы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spacing w:before="0" w:after="0" w:line="264"/>
        <w:ind w:firstLine="600"/>
        <w:jc w:val="both"/>
      </w:pPr>
      <w:r>
        <w:rPr>
          <w:rFonts w:ascii="Times New Roman" w:hAnsi="Times New Roman"/>
          <w:b w:val="false"/>
          <w:i w:val="false"/>
          <w:color w:val="000000"/>
          <w:sz w:val="28"/>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картин</w:t>
      </w:r>
      <w:r>
        <w:rPr>
          <w:rFonts w:ascii="Times New Roman" w:hAnsi="Times New Roman"/>
          <w:b w:val="false"/>
          <w:i w:val="false"/>
          <w:color w:val="000000"/>
          <w:sz w:val="28"/>
        </w:rPr>
        <w:t>ок</w:t>
      </w:r>
      <w:r>
        <w:rPr>
          <w:rFonts w:ascii="Times New Roman" w:hAnsi="Times New Roman"/>
          <w:b w:val="false"/>
          <w:i w:val="false"/>
          <w:color w:val="000000"/>
          <w:sz w:val="28"/>
        </w:rPr>
        <w:t xml:space="preserve"> (объём высказывания – до 70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владеть </w:t>
      </w:r>
      <w:r>
        <w:rPr>
          <w:rFonts w:ascii="Times New Roman" w:hAnsi="Times New Roman"/>
          <w:b w:val="false"/>
          <w:i w:val="false"/>
          <w:color w:val="000000"/>
          <w:sz w:val="28"/>
        </w:rPr>
        <w:t>орфографическими навыками: правильно писать</w:t>
      </w:r>
      <w:r>
        <w:rPr>
          <w:rFonts w:ascii="Times New Roman" w:hAnsi="Times New Roman"/>
          <w:b w:val="false"/>
          <w:i w:val="false"/>
          <w:color w:val="000000"/>
          <w:sz w:val="28"/>
        </w:rPr>
        <w:t xml:space="preserve"> </w:t>
      </w:r>
      <w:r>
        <w:rPr>
          <w:rFonts w:ascii="Times New Roman" w:hAnsi="Times New Roman"/>
          <w:b w:val="false"/>
          <w:i w:val="false"/>
          <w:color w:val="000000"/>
          <w:sz w:val="28"/>
        </w:rPr>
        <w:t>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spacing w:before="0" w:after="0" w:line="264"/>
        <w:ind w:firstLine="600"/>
        <w:jc w:val="both"/>
      </w:pPr>
      <w:r>
        <w:rPr>
          <w:rFonts w:ascii="Times New Roman" w:hAnsi="Times New Roman"/>
          <w:b w:val="false"/>
          <w:i w:val="false"/>
          <w:color w:val="000000"/>
          <w:sz w:val="28"/>
        </w:rPr>
        <w:t>модальные глаголы и их эквиваленты (can/be able to, must/ have to, may, should, need);</w:t>
      </w:r>
    </w:p>
    <w:p>
      <w:pPr>
        <w:spacing w:before="0" w:after="0" w:line="264"/>
        <w:ind w:firstLine="600"/>
        <w:jc w:val="both"/>
      </w:pPr>
      <w:r>
        <w:rPr>
          <w:rFonts w:ascii="Times New Roman" w:hAnsi="Times New Roman"/>
          <w:b w:val="false"/>
          <w:i w:val="false"/>
          <w:color w:val="000000"/>
          <w:sz w:val="28"/>
        </w:rPr>
        <w:t>cлова, выражающие количество (little/a little, few/a few);</w:t>
      </w:r>
    </w:p>
    <w:p>
      <w:pPr>
        <w:spacing w:before="0" w:after="0" w:line="264"/>
        <w:ind w:firstLine="600"/>
        <w:jc w:val="both"/>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w:t>
      </w:r>
      <w:r>
        <w:rPr>
          <w:rFonts w:ascii="Times New Roman" w:hAnsi="Times New Roman"/>
          <w:b w:val="false"/>
          <w:i w:val="false"/>
          <w:color w:val="000000"/>
          <w:sz w:val="28"/>
        </w:rPr>
        <w:t>,</w:t>
      </w:r>
      <w:r>
        <w:rPr>
          <w:rFonts w:ascii="Times New Roman" w:hAnsi="Times New Roman"/>
          <w:b w:val="false"/>
          <w:i w:val="false"/>
          <w:color w:val="000000"/>
          <w:sz w:val="28"/>
        </w:rPr>
        <w:t xml:space="preserve"> every и производные (everybody, everything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w:t>
      </w:r>
      <w:r>
        <w:rPr>
          <w:rFonts w:ascii="Times New Roman" w:hAnsi="Times New Roman"/>
          <w:b w:val="false"/>
          <w:i w:val="false"/>
          <w:color w:val="000000"/>
          <w:sz w:val="28"/>
        </w:rPr>
        <w:t>–</w:t>
      </w:r>
      <w:r>
        <w:rPr>
          <w:rFonts w:ascii="Times New Roman" w:hAnsi="Times New Roman"/>
          <w:b w:val="false"/>
          <w:i w:val="false"/>
          <w:color w:val="000000"/>
          <w:sz w:val="28"/>
        </w:rPr>
        <w:t>1000);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w:t>
      </w:r>
      <w:r>
        <w:rPr>
          <w:rFonts w:ascii="Times New Roman" w:hAnsi="Times New Roman"/>
          <w:b w:val="false"/>
          <w:i w:val="false"/>
          <w:color w:val="000000"/>
          <w:sz w:val="28"/>
        </w:rPr>
        <w:t>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w:t>
      </w:r>
      <w:r>
        <w:rPr>
          <w:rFonts w:ascii="Times New Roman" w:hAnsi="Times New Roman"/>
          <w:b w:val="false"/>
          <w:i w:val="false"/>
          <w:color w:val="000000"/>
          <w:sz w:val="28"/>
        </w:rPr>
        <w:t>)</w:t>
      </w:r>
      <w:r>
        <w:rPr>
          <w:rFonts w:ascii="Times New Roman" w:hAnsi="Times New Roman"/>
          <w:b w:val="false"/>
          <w:i w:val="false"/>
          <w:color w:val="000000"/>
          <w:sz w:val="28"/>
        </w:rPr>
        <w:t xml:space="preserve"> форме (объём текста (текстов) для чтения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до 90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таблиц</w:t>
      </w:r>
      <w:r>
        <w:rPr>
          <w:rFonts w:ascii="Times New Roman" w:hAnsi="Times New Roman"/>
          <w:b w:val="false"/>
          <w:i w:val="false"/>
          <w:color w:val="000000"/>
          <w:sz w:val="28"/>
        </w:rPr>
        <w:t xml:space="preserve">ы </w:t>
      </w:r>
      <w:r>
        <w:rPr>
          <w:rFonts w:ascii="Times New Roman" w:hAnsi="Times New Roman"/>
          <w:b w:val="false"/>
          <w:i w:val="false"/>
          <w:color w:val="000000"/>
          <w:sz w:val="28"/>
        </w:rPr>
        <w:t>(объём высказывания – до 90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w:t>
      </w:r>
      <w:r>
        <w:rPr>
          <w:rFonts w:ascii="Times New Roman" w:hAnsi="Times New Roman"/>
          <w:b w:val="false"/>
          <w:i w:val="false"/>
          <w:color w:val="000000"/>
          <w:sz w:val="28"/>
        </w:rPr>
        <w:t xml:space="preserve"> </w:t>
      </w:r>
      <w:r>
        <w:rPr>
          <w:rFonts w:ascii="Times New Roman" w:hAnsi="Times New Roman"/>
          <w:b w:val="false"/>
          <w:i w:val="false"/>
          <w:color w:val="000000"/>
          <w:sz w:val="28"/>
        </w:rPr>
        <w:t>-ment, имена прилагательные с помощью суффиксов -ous, -ly,</w:t>
      </w:r>
      <w:r>
        <w:rPr>
          <w:rFonts w:ascii="Times New Roman" w:hAnsi="Times New Roman"/>
          <w:b w:val="false"/>
          <w:i w:val="false"/>
          <w:color w:val="000000"/>
          <w:sz w:val="28"/>
        </w:rPr>
        <w:t xml:space="preserve"> </w:t>
      </w:r>
      <w:r>
        <w:rPr>
          <w:rFonts w:ascii="Times New Roman" w:hAnsi="Times New Roman"/>
          <w:b w:val="false"/>
          <w:i w:val="false"/>
          <w:color w:val="000000"/>
          <w:sz w:val="28"/>
        </w:rPr>
        <w:t>-y,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конструкцию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110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w:t>
      </w:r>
      <w:r>
        <w:rPr>
          <w:rFonts w:ascii="Times New Roman" w:hAnsi="Times New Roman"/>
          <w:b w:val="false"/>
          <w:i w:val="false"/>
          <w:color w:val="000000"/>
          <w:sz w:val="28"/>
        </w:rPr>
        <w:t xml:space="preserve"> </w:t>
      </w:r>
      <w:r>
        <w:rPr>
          <w:rFonts w:ascii="Times New Roman" w:hAnsi="Times New Roman"/>
          <w:b w:val="false"/>
          <w:i w:val="false"/>
          <w:color w:val="000000"/>
          <w:sz w:val="28"/>
        </w:rPr>
        <w:t>-ance/-ence, имена прилагательные с помощью префикса inter-;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согласование времён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something;</w:t>
      </w:r>
    </w:p>
    <w:p>
      <w:pPr>
        <w:spacing w:before="0" w:after="0" w:line="264"/>
        <w:ind w:firstLine="600"/>
        <w:jc w:val="both"/>
      </w:pPr>
      <w:r>
        <w:rPr>
          <w:rFonts w:ascii="Times New Roman" w:hAnsi="Times New Roman"/>
          <w:b w:val="false"/>
          <w:i w:val="false"/>
          <w:color w:val="000000"/>
          <w:sz w:val="28"/>
        </w:rPr>
        <w:t>конструкции, содержащие глаголы-связки to be/to look/to feel/to seem;</w:t>
      </w:r>
    </w:p>
    <w:p>
      <w:pPr>
        <w:spacing w:before="0" w:after="0" w:line="264"/>
        <w:ind w:firstLine="600"/>
        <w:jc w:val="both"/>
      </w:pPr>
      <w:r>
        <w:rPr>
          <w:rFonts w:ascii="Times New Roman" w:hAnsi="Times New Roman"/>
          <w:b w:val="false"/>
          <w:i w:val="false"/>
          <w:color w:val="000000"/>
          <w:sz w:val="28"/>
        </w:rPr>
        <w:t>конструкции be/get used to do something; be/get used doing something;</w:t>
      </w:r>
    </w:p>
    <w:p>
      <w:pPr>
        <w:spacing w:before="0" w:after="0" w:line="264"/>
        <w:ind w:firstLine="600"/>
        <w:jc w:val="both"/>
      </w:pPr>
      <w:r>
        <w:rPr>
          <w:rFonts w:ascii="Times New Roman" w:hAnsi="Times New Roman"/>
          <w:b w:val="false"/>
          <w:i w:val="false"/>
          <w:color w:val="000000"/>
          <w:sz w:val="28"/>
        </w:rPr>
        <w:t>конструкцию both … and …;</w:t>
      </w:r>
    </w:p>
    <w:p>
      <w:pPr>
        <w:spacing w:before="0" w:after="0" w:line="264"/>
        <w:ind w:firstLine="600"/>
        <w:jc w:val="both"/>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 etc.), none;</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before="0" w:after="0" w:line="264"/>
        <w:ind w:firstLine="600"/>
        <w:jc w:val="both"/>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120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w:t>
      </w:r>
      <w:r>
        <w:rPr>
          <w:rFonts w:ascii="Times New Roman" w:hAnsi="Times New Roman"/>
          <w:b w:val="false"/>
          <w:i w:val="false"/>
          <w:color w:val="000000"/>
          <w:sz w:val="28"/>
        </w:rPr>
        <w:t xml:space="preserve"> </w:t>
      </w:r>
      <w:r>
        <w:rPr>
          <w:rFonts w:ascii="Times New Roman" w:hAnsi="Times New Roman"/>
          <w:b w:val="false"/>
          <w:i w:val="false"/>
          <w:color w:val="000000"/>
          <w:sz w:val="28"/>
        </w:rPr>
        <w:t>(mother-in-law),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предложения с I wish;</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конструкцию для выражения предпочтения I prefer …/I’d prefer …/I’d rather…;</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формы страдательного залога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выражать модальные значения, чувства и эмоции;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78638441" w:id="8"/>
    <w:p>
      <w:pPr>
        <w:sectPr>
          <w:pgSz w:w="11906" w:h="16383" w:orient="portrait"/>
        </w:sectPr>
      </w:pPr>
    </w:p>
    <w:bookmarkEnd w:id="8"/>
    <w:bookmarkEnd w:id="7"/>
    <w:bookmarkStart w:name="block-78638442" w:id="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https://m.edsoo.ru/7f413cd2</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https://m.edsoo.ru/7f413cd2</w:t>
              </w:r>
            </w:hyperlink>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https://m.edsoo.ru/7f413cd2</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https://m.edsoo.ru/7f415104</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https://m.edsoo.ru/7f415104</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https://m.edsoo.ru/7f415104</w:t>
              </w:r>
            </w:hyperlink>
          </w:p>
        </w:tc>
      </w:tr>
      <w:tr>
        <w:trPr>
          <w:trHeight w:val="33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https://m.edsoo.ru/7f415104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https://m.edsoo.ru/7f416f2c</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https://m.edsoo.ru/7f416f2c</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https://m.edsoo.ru/7f416f2c</w:t>
              </w:r>
            </w:hyperlink>
          </w:p>
        </w:tc>
      </w:tr>
      <w:tr>
        <w:trPr>
          <w:trHeight w:val="99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https://m.edsoo.ru/7f416f2c</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https://m.edsoo.ru/7f416f2c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https://m.edsoo.ru/7f418fe8</w:t>
              </w:r>
            </w:hyperlink>
          </w:p>
        </w:tc>
      </w:tr>
      <w:tr>
        <w:trPr>
          <w:trHeight w:val="126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https://m.edsoo.ru/7f418fe8</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https://m.edsoo.ru/7f418fe8</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https://m.edsoo.ru/7f418fe8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59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https://m.edsoo.ru/7f41b2a2</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https://m.edsoo.ru/7f41b2a2</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https://m.edsoo.ru/7f41b2a2</w:t>
              </w:r>
            </w:hyperlink>
          </w:p>
        </w:tc>
      </w:tr>
      <w:tr>
        <w:trPr>
          <w:trHeight w:val="41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https://m.edsoo.ru/7f41b2a2</w:t>
              </w:r>
            </w:hyperlink>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https://m.edsoo.ru/7f41b2a2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78638442" w:id="10"/>
    <w:p>
      <w:pPr>
        <w:sectPr>
          <w:pgSz w:w="16383" w:h="11906" w:orient="landscape"/>
        </w:sectPr>
      </w:pPr>
    </w:p>
    <w:bookmarkEnd w:id="10"/>
    <w:bookmarkEnd w:id="9"/>
    <w:bookmarkStart w:name="block-78638443" w:id="1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88"/>
        <w:gridCol w:w="3654"/>
        <w:gridCol w:w="1017"/>
        <w:gridCol w:w="1987"/>
        <w:gridCol w:w="2142"/>
        <w:gridCol w:w="1579"/>
        <w:gridCol w:w="2627"/>
      </w:tblGrid>
      <w:tr>
        <w:trPr>
          <w:trHeight w:val="300" w:hRule="atLeast"/>
          <w:trHeight w:val="144" w:hRule="atLeast"/>
        </w:trPr>
        <w:tc>
          <w:tcPr>
            <w:tcW w:w="4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моей семьи)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https://m.edsoo.ru/e4e60443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(представление членов моей семьи)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https://m.edsoo.ru/888b2465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(наши любимые занятия)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https://m.edsoo.ru/f25aa053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https://m.edsoo.ru/835159e2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(проводим время вместе)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https://m.edsoo.ru/fe49aac9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https://m.edsoo.ru/83515bcc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и традиции (день рождения, Новый Год)</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https://m.edsoo.ru/888e5050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https://m.edsoo.ru/83514efc</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в разных странах)</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https://m.edsoo.ru/0a0cb0d2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67">
              <w:r>
                <w:rPr>
                  <w:rFonts w:ascii="Times New Roman" w:hAnsi="Times New Roman"/>
                  <w:b w:val="false"/>
                  <w:i w:val="false"/>
                  <w:color w:val="0000ff"/>
                  <w:sz w:val="22"/>
                  <w:u w:val="single"/>
                </w:rPr>
                <w:t>https://m.edsoo.ru/8351712a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https://m.edsoo.ru/d25e4c60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https://m.edsoo.ru/8351609a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вещи, одежда)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https://m.edsoo.ru/2b722266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https://m.edsoo.ru/83518002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(взаимоотношения с друзьями)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https://m.edsoo.ru/a265dcfa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https://m.edsoo.ru/83515ea6</w:t>
              </w:r>
            </w:hyperlink>
          </w:p>
        </w:tc>
      </w:tr>
      <w:tr>
        <w:trPr>
          <w:trHeight w:val="87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(совместные занятия)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https://m.edsoo.ru/1335966c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https://m.edsoo.ru/83516252</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"Моя семья. Мои друзья. Семейные праздники: день рождения, Новый год"</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https://m.edsoo.ru/52b5a24a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"Моя семья. Мои друзья. Семейные праздники: день рождения, Новый год"</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https://m.edsoo.ru/68ab28af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внешности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https://m.edsoo.ru/dad7c793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https://m.edsoo.ru/8351655e</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характера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https://m.edsoo.ru/3b0b97ec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https://m.edsoo.ru/835163f6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внешности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https://m.edsoo.ru/072c5ca2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https://m.edsoo.ru/83516c0c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характера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https://m.edsoo.ru/b473d516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https://m.edsoo.ru/83516dba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 внешности и характера)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https://m.edsoo.ru/c9d1d77d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литературный персонаж (описание внешности и характера)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https://m.edsoo.ru/1c6aed3e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https://m.edsoo.ru/4846a205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https://m.edsoo.ru/77af401f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увлечения)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https://m.edsoo.ru/1e13b977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https://m.edsoo.ru/8351997a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занятия)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https://m.edsoo.ru/e7b42517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https://m.edsoo.ru/8351760c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(места для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https://m.edsoo.ru/42319832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(театр)</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https://m.edsoo.ru/60afb136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https://m.edsoo.ru/835196d2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(кино)</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https://m.edsoo.ru/c004fb17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https://m.edsoo.ru/83518174</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https://m.edsoo.ru/ad1a9029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https://m.edsoo.ru/83518174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https://m.edsoo.ru/08f8b972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https://m.edsoo.ru/8351a618</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https://m.edsoo.ru/29cb88f4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 и активные виды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https://m.edsoo.ru/94e8eeb8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https://m.edsoo.ru/835197fe</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(проводим выходные с пользой для здоровья)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https://m.edsoo.ru/41791a00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https://m.edsoo.ru/83518e12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https://m.edsoo.ru/30b79372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https://m.edsoo.ru/835193e4</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здоровое питание"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https://m.edsoo.ru/0746f6d2 </w:t>
            </w:r>
          </w:p>
        </w:tc>
        <w:tc>
          <w:tcPr>
            <w:tcW w:w="1838" w:type="dxa"/>
            <w:tcBorders/>
            <w:tcMar>
              <w:top w:w="50" w:type="dxa"/>
              <w:left w:w="100" w:type="dxa"/>
            </w:tcMar>
            <w:vAlign w:val="center"/>
          </w:tcPr>
          <w:p>
            <w:pPr>
              <w:spacing w:before="0" w:after="0"/>
              <w:ind w:left="135"/>
              <w:jc w:val="left"/>
            </w:pPr>
          </w:p>
        </w:tc>
      </w:tr>
      <w:tr>
        <w:trPr>
          <w:trHeight w:val="217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https://m.edsoo.ru/b8a9ccbd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https://m.edsoo.ru/182b6338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https://m.edsoo.ru/83518cbe</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https://m.edsoo.ru/ce7a51ae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(сувениры)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https://m.edsoo.ru/348b3b8f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https://m.edsoo.ru/8351c5bc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(мои любимые магазины)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https://m.edsoo.ru/0416e91c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https://m.edsoo.ru/a1435a08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https://m.edsoo.ru/8afec75e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предметы)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https://m.edsoo.ru/b2616d30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любимый предмет)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https://m.edsoo.ru/47388138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(расписание уроков)</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https://m.edsoo.ru/7c79cb43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https://m.edsoo.ru/83519df8</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(общение с одноклассниками)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https://m.edsoo.ru/6c0e53b4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https://m.edsoo.ru/8351a780</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(занятия после уроков)</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https://m.edsoo.ru/be457111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92">
              <w:r>
                <w:rPr>
                  <w:rFonts w:ascii="Times New Roman" w:hAnsi="Times New Roman"/>
                  <w:b w:val="false"/>
                  <w:i w:val="false"/>
                  <w:color w:val="0000ff"/>
                  <w:sz w:val="22"/>
                  <w:u w:val="single"/>
                </w:rPr>
                <w:t>https://m.edsoo.ru/83519ab0</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(образование в стране/странах изучаемого языка)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https://m.edsoo.ru/2328549f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https://m.edsoo.ru/8351b19e</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зарубежными сверстниками (пишем электронное письмо другу)</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https://m.edsoo.ru/92c83583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https://m.edsoo.ru/8351b540</w:t>
              </w:r>
            </w:hyperlink>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Переписка с иностранными сверстниками"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https://m.edsoo.ru/fb840c84 </w:t>
            </w:r>
          </w:p>
        </w:tc>
        <w:tc>
          <w:tcPr>
            <w:tcW w:w="1838" w:type="dxa"/>
            <w:tcBorders/>
            <w:tcMar>
              <w:top w:w="50" w:type="dxa"/>
              <w:left w:w="100" w:type="dxa"/>
            </w:tcMar>
            <w:vAlign w:val="center"/>
          </w:tcPr>
          <w:p>
            <w:pPr>
              <w:spacing w:before="0" w:after="0"/>
              <w:ind w:left="135"/>
              <w:jc w:val="left"/>
            </w:pPr>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Переписка с иностранными сверстниками"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https://m.edsoo.ru/a7df4b69 </w:t>
            </w:r>
          </w:p>
        </w:tc>
        <w:tc>
          <w:tcPr>
            <w:tcW w:w="1838" w:type="dxa"/>
            <w:tcBorders/>
            <w:tcMar>
              <w:top w:w="50" w:type="dxa"/>
              <w:left w:w="100" w:type="dxa"/>
            </w:tcMar>
            <w:vAlign w:val="center"/>
          </w:tcPr>
          <w:p>
            <w:pPr>
              <w:spacing w:before="0" w:after="0"/>
              <w:ind w:left="135"/>
              <w:jc w:val="left"/>
            </w:pPr>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(виды путешествий)</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https://m.edsoo.ru/ef18930e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https://m.edsoo.ru/8351c2b0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в разное время года)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https://m.edsoo.ru/6ee7c7a9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с моей семьей и друзьями)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https://m.edsoo.ru/02305f40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https://m.edsoo.ru/8351d552</w:t>
              </w:r>
            </w:hyperlink>
          </w:p>
        </w:tc>
      </w:tr>
      <w:tr>
        <w:trPr>
          <w:trHeight w:val="127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(активные виды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https://m.edsoo.ru/6f3f2d94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https://m.edsoo.ru/8351c896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(детский лагерь)</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https://m.edsoo.ru/9935db65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https://m.edsoo.ru/8351dc1e</w:t>
              </w:r>
            </w:hyperlink>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(активности)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https://m.edsoo.ru/3315320f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103">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104">
              <w:r>
                <w:rPr>
                  <w:rFonts w:ascii="Times New Roman" w:hAnsi="Times New Roman"/>
                  <w:b w:val="false"/>
                  <w:i w:val="false"/>
                  <w:color w:val="0000ff"/>
                  <w:sz w:val="22"/>
                  <w:u w:val="single"/>
                </w:rPr>
                <w:t>https://m.edsoo.ru/8351d6e2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(поход)</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https://m.edsoo.ru/c84cf93a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https://m.edsoo.ru/412b52ed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https://m.edsoo.ru/e7f13f69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https://m.edsoo.ru/fce564d2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https://m.edsoo.ru/20a39386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https://m.edsoo.ru/8351e452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диких животных)</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https://m.edsoo.ru/53bcd5fa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в зоопарке)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https://m.edsoo.ru/2cc80218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https://m.edsoo.ru/8351d6e2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домашних животных)</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https://m.edsoo.ru/e7c8cd78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России)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https://m.edsoo.ru/5a8799ce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страны/стран изучаемого языка)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https://m.edsoo.ru/eda2dd9b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(насекомые)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https://m.edsoo.ru/272b4e04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(говорим о погоде)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https://m.edsoo.ru/79ae9cba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https://m.edsoo.ru/835182d2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в разные времена года, месяцы.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https://m.edsoo.ru/5f8e1bf9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https://m.edsoo.ru/83518444</w:t>
              </w:r>
            </w:hyperlink>
          </w:p>
        </w:tc>
      </w:tr>
      <w:tr>
        <w:trPr>
          <w:trHeight w:val="13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(моё любимое время года)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https://m.edsoo.ru/00be18ab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(различные погодные явления)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https://m.edsoo.ru/aa538fb2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https://m.edsoo.ru/8351e01a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Одеваемся по погоде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https://m.edsoo.ru/ccdd20f6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https://m.edsoo.ru/83518cbe</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Погода"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https://m.edsoo.ru/e9ed4db3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дикие и домашние животные. Погода"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https://m.edsoo.ru/ef838fb3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(жизнь в городе и деревне)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https://m.edsoo.ru/1a216de3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https://m.edsoo.ru/8351e6e6</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(типы домов)</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https://m.edsoo.ru/9b269d6c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116">
              <w:r>
                <w:rPr>
                  <w:rFonts w:ascii="Times New Roman" w:hAnsi="Times New Roman"/>
                  <w:b w:val="false"/>
                  <w:i w:val="false"/>
                  <w:color w:val="0000ff"/>
                  <w:sz w:val="22"/>
                  <w:u w:val="single"/>
                </w:rPr>
                <w:t>https://m.edsoo.ru/8351e59c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(в квартире, в доме)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https://m.edsoo.ru/222d03f6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(описание квартиры, дома)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https://m.edsoo.ru/ceaea590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(как пройти к моему дому)</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https://m.edsoo.ru/c08ac357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https://m.edsoo.ru/8351fdd4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транспорта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https://m.edsoo.ru/867d1c54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https://m.edsoo.ru/8351c134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"Родной город (село). Транспорт"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https://m.edsoo.ru/7b092afd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"Родной город (село). Транспорт"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https://m.edsoo.ru/98409a91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https://m.edsoo.ru/3e2f61b5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(культура и традиции)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https://m.edsoo.ru/ba87fa4c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https://m.edsoo.ru/83520266</w:t>
              </w:r>
            </w:hyperlink>
          </w:p>
        </w:tc>
      </w:tr>
      <w:tr>
        <w:trPr>
          <w:trHeight w:val="163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(национальные обычаи)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https://m.edsoo.ru/9bb50cc5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https://m.edsoo.ru/34d9edfd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https://m.edsoo.ru/9b7047a1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https://m.edsoo.ru/8351f3c0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(народное творчество)</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https://m.edsoo.ru/8b6e965e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https://m.edsoo.ru/d15e185c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https://m.edsoo.ru/8351f4f6</w:t>
              </w:r>
            </w:hyperlink>
          </w:p>
        </w:tc>
      </w:tr>
      <w:tr>
        <w:trPr>
          <w:trHeight w:val="297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(достопримечательности Великобритании)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https://m.edsoo.ru/8eb85324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124">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https://m.edsoo.ru/8352000e</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 изучаемого языка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https://m.edsoo.ru/6640de7e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праздники)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https://m.edsoo.ru/7ace5747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https://m.edsoo.ru/e68d4312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обычаи)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https://m.edsoo.ru/ebef3f91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https://m.edsoo.ru/364b0e8a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https://m.edsoo.ru/83520266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(сувениры)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https://m.edsoo.ru/4ab5f24a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https://m.edsoo.ru/8351c5bc</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(типичные здания и строения)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https://m.edsoo.ru/3242e5b5 </w:t>
            </w:r>
          </w:p>
        </w:tc>
        <w:tc>
          <w:tcPr>
            <w:tcW w:w="1838" w:type="dxa"/>
            <w:tcBorders/>
            <w:tcMar>
              <w:top w:w="50" w:type="dxa"/>
              <w:left w:w="100" w:type="dxa"/>
            </w:tcMar>
            <w:vAlign w:val="center"/>
          </w:tcPr>
          <w:p>
            <w:pPr>
              <w:spacing w:before="0" w:after="0"/>
              <w:ind w:left="135"/>
              <w:jc w:val="left"/>
            </w:pPr>
          </w:p>
        </w:tc>
      </w:tr>
      <w:tr>
        <w:trPr>
          <w:trHeight w:val="309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https://m.edsoo.ru/926d5fd7 </w:t>
            </w:r>
          </w:p>
        </w:tc>
        <w:tc>
          <w:tcPr>
            <w:tcW w:w="1838" w:type="dxa"/>
            <w:tcBorders/>
            <w:tcMar>
              <w:top w:w="50" w:type="dxa"/>
              <w:left w:w="100" w:type="dxa"/>
            </w:tcMar>
            <w:vAlign w:val="center"/>
          </w:tcPr>
          <w:p>
            <w:pPr>
              <w:spacing w:before="0" w:after="0"/>
              <w:ind w:left="135"/>
              <w:jc w:val="left"/>
            </w:pPr>
          </w:p>
        </w:tc>
      </w:tr>
      <w:tr>
        <w:trPr>
          <w:trHeight w:val="351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https://m.edsoo.ru/cc9e3454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страницы истории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https://m.edsoo.ru/3d3b6a39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https://m.edsoo.ru/8352075c</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поэты, писатели родной страны и страны/ стран изучаемого языка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https://m.edsoo.ru/8f4a43e7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https://m.edsoo.ru/8351745e</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Любимые книги и литературные персонажи родной страны и страны/ стран изучаемого языка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https://m.edsoo.ru/ce0c0094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https://m.edsoo.ru/835209d2</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https://m.edsoo.ru/097c90db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https://m.edsoo.ru/83520dce</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https://m.edsoo.ru/640919bd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https://m.edsoo.ru/83520dce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8"/>
        <w:gridCol w:w="3654"/>
        <w:gridCol w:w="1017"/>
        <w:gridCol w:w="1987"/>
        <w:gridCol w:w="2142"/>
        <w:gridCol w:w="1579"/>
        <w:gridCol w:w="2627"/>
      </w:tblGrid>
      <w:tr>
        <w:trPr>
          <w:trHeight w:val="300" w:hRule="atLeast"/>
          <w:trHeight w:val="144" w:hRule="atLeast"/>
        </w:trPr>
        <w:tc>
          <w:tcPr>
            <w:tcW w:w="4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2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https://m.edsoo.ru/bc05b452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https://m.edsoo.ru/83521ea4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(личные данные)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https://m.edsoo.ru/f8d6e45a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https://m.edsoo.ru/c79a5e06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https://m.edsoo.ru/83521fc6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https://m.edsoo.ru/69017515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https://m.edsoo.ru/83520ef0</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(приглашение на праздник)</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https://m.edsoo.ru/a8ef0c06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(мой дом, квартира)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https://m.edsoo.ru/1d86e5e9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https://m.edsoo.ru/83521472</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(обустраиваем дом, квартиру)</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https://m.edsoo.ru/46028b3c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(готовимся к празднику)</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https://m.edsoo.ru/05b643d7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(празднуем Новый год)</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https://m.edsoo.ru/783186ef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https://m.edsoo.ru/83521030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(покупаем подарок)</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https://m.edsoo.ru/3d0b6dab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https://m.edsoo.ru/83521922</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(праздничное настроение)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https://m.edsoo.ru/d1d41d67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(дорогие памяти игрушки)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https://m.edsoo.ru/ae2e9be8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(правила поведения)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https://m.edsoo.ru/a296d527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https://m.edsoo.ru/835216d4</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https://m.edsoo.ru/c9441168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https://m.edsoo.ru/50e39a0e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https://m.edsoo.ru/83521b7a</w:t>
              </w:r>
            </w:hyperlink>
          </w:p>
        </w:tc>
      </w:tr>
      <w:tr>
        <w:trPr>
          <w:trHeight w:val="163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https://m.edsoo.ru/3a434c62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https://m.edsoo.ru/8352220a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https://m.edsoo.ru/4b0be9b7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https://m.edsoo.ru/835220de</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https://m.edsoo.ru/83c63e9c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https://m.edsoo.ru/beb463c3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(выбор занятий)</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https://m.edsoo.ru/a26fcf94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https://m.edsoo.ru/83522cdc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занятия)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https://m.edsoo.ru/fb19cfe0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(мой выходной день)</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https://m.edsoo.ru/dd29b93a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https://m.edsoo.ru/bce6137f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https://m.edsoo.ru/45abe319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https://m.edsoo.ru/83523d4e</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(увлечения и хобби)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https://m.edsoo.ru/5f1da5b4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https://m.edsoo.ru/83522336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игры)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https://m.edsoo.ru/eb660d03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(проводим время вместе)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https://m.edsoo.ru/d18c57b8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https://m.edsoo.ru/2716a599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https://m.edsoo.ru/1b036485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https://m.edsoo.ru/36576ca6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(заказываем билеты в кино, театр)</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https://m.edsoo.ru/bf2be7d6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https://m.edsoo.ru/49cecb82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https://m.edsoo.ru/835230ce</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https://m.edsoo.ru/aaf2cb26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https://m.edsoo.ru/835230ce</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https://m.edsoo.ru/3989f93c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https://m.edsoo.ru/ebb45e60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https://m.edsoo.ru/19f71797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https://m.edsoo.ru/b5faf49a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https://m.edsoo.ru/8352320e</w:t>
              </w:r>
            </w:hyperlink>
          </w:p>
        </w:tc>
      </w:tr>
      <w:tr>
        <w:trPr>
          <w:trHeight w:val="163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https://m.edsoo.ru/2cd34339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https://m.edsoo.ru/8352414a</w:t>
              </w:r>
            </w:hyperlink>
          </w:p>
        </w:tc>
      </w:tr>
      <w:tr>
        <w:trPr>
          <w:trHeight w:val="163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https://m.edsoo.ru/f4a376f0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https://m.edsoo.ru/8352414a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https://m.edsoo.ru/ad4297c7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(список покупок)</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https://m.edsoo.ru/e3df2ccf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(меню)</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https://m.edsoo.ru/73fa8fb6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(ингредиенты любимого блюда)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https://m.edsoo.ru/ebdd137a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https://m.edsoo.ru/8352f73e</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https://m.edsoo.ru/692c3a12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https://m.edsoo.ru/83522480</w:t>
              </w:r>
            </w:hyperlink>
          </w:p>
        </w:tc>
      </w:tr>
      <w:tr>
        <w:trPr>
          <w:trHeight w:val="115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(обувь)</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https://m.edsoo.ru/cd9fcb28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https://m.edsoo.ru/83522481</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https://m.edsoo.ru/16c25d8e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https://m.edsoo.ru/e39e602b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(любимый предмет)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https://m.edsoo.ru/92b43501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https://m.edsoo.ru/8352511c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(правила поведения в школе)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https://m.edsoo.ru/3ba303ec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https://m.edsoo.ru/83524960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иностранными сверстниками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https://m.edsoo.ru/bcfdcf32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https://m.edsoo.ru/8352593c</w:t>
              </w:r>
            </w:hyperlink>
          </w:p>
        </w:tc>
      </w:tr>
      <w:tr>
        <w:trPr>
          <w:trHeight w:val="24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https://m.edsoo.ru/3f4f90bc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https://m.edsoo.ru/83525f18</w:t>
              </w:r>
            </w:hyperlink>
          </w:p>
        </w:tc>
      </w:tr>
      <w:tr>
        <w:trPr>
          <w:trHeight w:val="24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https://m.edsoo.ru/6a44b90b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https://m.edsoo.ru/83525f18</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(планы на отдых)</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https://m.edsoo.ru/c14eb61c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https://m.edsoo.ru/83526d5a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(активности на отдыхе)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https://m.edsoo.ru/4ab3a670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https://m.edsoo.ru/83526094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(в гостинице)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https://m.edsoo.ru/6ed1a446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https://m.edsoo.ru/8351c436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(отдых на море)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https://m.edsoo.ru/3f305995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https://m.edsoo.ru/d3e2c9a4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https://m.edsoo.ru/835266ca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https://m.edsoo.ru/a966779b </w:t>
            </w:r>
          </w:p>
        </w:tc>
        <w:tc>
          <w:tcPr>
            <w:tcW w:w="1838" w:type="dxa"/>
            <w:tcBorders/>
            <w:tcMar>
              <w:top w:w="50" w:type="dxa"/>
              <w:left w:w="100" w:type="dxa"/>
            </w:tcMar>
            <w:vAlign w:val="center"/>
          </w:tcPr>
          <w:p>
            <w:pPr>
              <w:spacing w:before="0" w:after="0"/>
              <w:ind w:left="135"/>
              <w:jc w:val="left"/>
            </w:pPr>
          </w:p>
        </w:tc>
      </w:tr>
      <w:tr>
        <w:trPr>
          <w:trHeight w:val="88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https://m.edsoo.ru/51de75c7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https://m.edsoo.ru/7a0ddf93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https://m.edsoo.ru/835288da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(одеваемся по погоде)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https://m.edsoo.ru/9e25f910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https://m.edsoo.ru/83528b3c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https://m.edsoo.ru/826ccdb2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https://m.edsoo.ru/509020f0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(мой район)</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https://m.edsoo.ru/dbe99385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(городские службы)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https://m.edsoo.ru/a825c91d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(безопасность на дорогах)</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https://m.edsoo.ru/25ac54c2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(на улицах города)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https://m.edsoo.ru/731da86a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https://m.edsoo.ru/835293b6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(виды транспорта)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https://m.edsoo.ru/8d083964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https://m.edsoo.ru/9aec2b49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https://m.edsoo.ru/8352905a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(ориентируемся по карте)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https://m.edsoo.ru/d40a46dd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(договариваемся о встрече)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https://m.edsoo.ru/4834e4f6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(договариваемся о встрече)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https://m.edsoo.ru/6eb9c083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(заказ по телефону, через интернет)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https://m.edsoo.ru/99e9670b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(прошлое)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https://m.edsoo.ru/193db8df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(учреждения и здания)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https://m.edsoo.ru/2f0e8fd8 </w:t>
            </w:r>
          </w:p>
        </w:tc>
        <w:tc>
          <w:tcPr>
            <w:tcW w:w="1838" w:type="dxa"/>
            <w:tcBorders/>
            <w:tcMar>
              <w:top w:w="50" w:type="dxa"/>
              <w:left w:w="100" w:type="dxa"/>
            </w:tcMar>
            <w:vAlign w:val="center"/>
          </w:tcPr>
          <w:p>
            <w:pPr>
              <w:spacing w:before="0" w:after="0"/>
              <w:ind w:left="135"/>
              <w:jc w:val="left"/>
            </w:pPr>
          </w:p>
        </w:tc>
      </w:tr>
      <w:tr>
        <w:trPr>
          <w:trHeight w:val="97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(служба потерянных вещей)</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https://m.edsoo.ru/f926729d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(куда пойти?)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https://m.edsoo.ru/30cd80d2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https://m.edsoo.ru/83528eac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(правила поведения)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https://m.edsoo.ru/aa7a0e2d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(следим за чистотой и порядком)</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https://m.edsoo.ru/585a87ca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(моя дача, дом в деревне)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https://m.edsoo.ru/dc2fb1cb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https://m.edsoo.ru/83529208</w:t>
              </w:r>
            </w:hyperlink>
          </w:p>
        </w:tc>
      </w:tr>
      <w:tr>
        <w:trPr>
          <w:trHeight w:val="163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темем "Жизнь в городе и сельской местности. Описание родного города (села). Транспорт"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https://m.edsoo.ru/539a7c13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https://m.edsoo.ru/83528cea</w:t>
              </w:r>
            </w:hyperlink>
          </w:p>
        </w:tc>
      </w:tr>
      <w:tr>
        <w:trPr>
          <w:trHeight w:val="217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https://m.edsoo.ru/7044d2f3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https://m.edsoo.ru/4951cea3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https://m.edsoo.ru/aed639a3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(флаги)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https://m.edsoo.ru/6bd56e94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https://m.edsoo.ru/8352a05e</w:t>
              </w:r>
            </w:hyperlink>
          </w:p>
        </w:tc>
      </w:tr>
      <w:tr>
        <w:trPr>
          <w:trHeight w:val="297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(достопримечательности)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https://m.edsoo.ru/2c53007e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76">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78">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(тур по столице)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https://m.edsoo.ru/11ab102a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https://m.edsoo.ru/83529f00</w:t>
              </w:r>
            </w:hyperlink>
          </w:p>
        </w:tc>
      </w:tr>
      <w:tr>
        <w:trPr>
          <w:trHeight w:val="315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https://m.edsoo.ru/bc082026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https://m.edsoo.ru/881123b2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(празднуем вместе)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https://m.edsoo.ru/4cedf28f </w:t>
            </w:r>
          </w:p>
        </w:tc>
        <w:tc>
          <w:tcPr>
            <w:tcW w:w="1838" w:type="dxa"/>
            <w:tcBorders/>
            <w:tcMar>
              <w:top w:w="50" w:type="dxa"/>
              <w:left w:w="100" w:type="dxa"/>
            </w:tcMar>
            <w:vAlign w:val="center"/>
          </w:tcPr>
          <w:p>
            <w:pPr>
              <w:spacing w:before="0" w:after="0"/>
              <w:ind w:left="135"/>
              <w:jc w:val="left"/>
            </w:pPr>
          </w:p>
        </w:tc>
      </w:tr>
      <w:tr>
        <w:trPr>
          <w:trHeight w:val="297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(фестивали)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https://m.edsoo.ru/e1915b2a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(архитектурные объекты)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https://m.edsoo.ru/febfe46f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(знаменитые исторические места)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https://m.edsoo.ru/95f10c6f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https://m.edsoo.ru/c7ada3d1 </w:t>
            </w:r>
          </w:p>
        </w:tc>
        <w:tc>
          <w:tcPr>
            <w:tcW w:w="1838" w:type="dxa"/>
            <w:tcBorders/>
            <w:tcMar>
              <w:top w:w="50" w:type="dxa"/>
              <w:left w:w="100" w:type="dxa"/>
            </w:tcMar>
            <w:vAlign w:val="center"/>
          </w:tcPr>
          <w:p>
            <w:pPr>
              <w:spacing w:before="0" w:after="0"/>
              <w:ind w:left="135"/>
              <w:jc w:val="left"/>
            </w:pPr>
          </w:p>
        </w:tc>
      </w:tr>
      <w:tr>
        <w:trPr>
          <w:trHeight w:val="157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и обычаи)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https://m.edsoo.ru/5a403135 </w:t>
            </w:r>
          </w:p>
        </w:tc>
        <w:tc>
          <w:tcPr>
            <w:tcW w:w="1838" w:type="dxa"/>
            <w:tcBorders/>
            <w:tcMar>
              <w:top w:w="50" w:type="dxa"/>
              <w:left w:w="100" w:type="dxa"/>
            </w:tcMar>
            <w:vAlign w:val="center"/>
          </w:tcPr>
          <w:p>
            <w:pPr>
              <w:spacing w:before="0" w:after="0"/>
              <w:ind w:left="135"/>
              <w:jc w:val="left"/>
            </w:pPr>
          </w:p>
        </w:tc>
      </w:tr>
      <w:tr>
        <w:trPr>
          <w:trHeight w:val="351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https://m.edsoo.ru/b81ddfa0 </w:t>
            </w:r>
          </w:p>
        </w:tc>
        <w:tc>
          <w:tcPr>
            <w:tcW w:w="1838" w:type="dxa"/>
            <w:tcBorders/>
            <w:tcMar>
              <w:top w:w="50" w:type="dxa"/>
              <w:left w:w="100" w:type="dxa"/>
            </w:tcMar>
            <w:vAlign w:val="center"/>
          </w:tcPr>
          <w:p>
            <w:pPr>
              <w:spacing w:before="0" w:after="0"/>
              <w:ind w:left="135"/>
              <w:jc w:val="left"/>
            </w:pPr>
          </w:p>
        </w:tc>
      </w:tr>
      <w:tr>
        <w:trPr>
          <w:trHeight w:val="378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https://m.edsoo.ru/7b08de3a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поэты, учёные)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https://m.edsoo.ru/a34fcd96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https://m.edsoo.ru/8352b68e</w:t>
              </w:r>
            </w:hyperlink>
          </w:p>
        </w:tc>
      </w:tr>
      <w:tr>
        <w:trPr>
          <w:trHeight w:val="24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https://m.edsoo.ru/9872fce1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206">
              <w:r>
                <w:rPr>
                  <w:rFonts w:ascii="Times New Roman" w:hAnsi="Times New Roman"/>
                  <w:b w:val="false"/>
                  <w:i w:val="false"/>
                  <w:color w:val="0000ff"/>
                  <w:sz w:val="22"/>
                  <w:u w:val="single"/>
                </w:rPr>
                <w:t>https://m.edsoo.ru/8352b9ea</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 учёные)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https://m.edsoo.ru/e9213094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8">
              <w:r>
                <w:rPr>
                  <w:rFonts w:ascii="Times New Roman" w:hAnsi="Times New Roman"/>
                  <w:b w:val="false"/>
                  <w:i w:val="false"/>
                  <w:color w:val="0000ff"/>
                  <w:sz w:val="22"/>
                  <w:u w:val="single"/>
                </w:rPr>
                <w:t>https://m.edsoo.ru/8352b68e</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 учёные"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https://m.edsoo.ru/54540373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https://m.edsoo.ru/8352bb8e</w:t>
              </w:r>
            </w:hyperlink>
          </w:p>
        </w:tc>
      </w:tr>
      <w:tr>
        <w:trPr>
          <w:trHeight w:val="18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 учёные"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https://m.edsoo.ru/bcf36d50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https://m.edsoo.ru/8352bb8e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8"/>
        <w:gridCol w:w="3654"/>
        <w:gridCol w:w="1017"/>
        <w:gridCol w:w="1987"/>
        <w:gridCol w:w="2142"/>
        <w:gridCol w:w="1579"/>
        <w:gridCol w:w="2627"/>
      </w:tblGrid>
      <w:tr>
        <w:trPr>
          <w:trHeight w:val="300" w:hRule="atLeast"/>
          <w:trHeight w:val="144" w:hRule="atLeast"/>
        </w:trPr>
        <w:tc>
          <w:tcPr>
            <w:tcW w:w="4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https://m.edsoo.ru/9eb693de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212">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213">
              <w:r>
                <w:rPr>
                  <w:rFonts w:ascii="Times New Roman" w:hAnsi="Times New Roman"/>
                  <w:b w:val="false"/>
                  <w:i w:val="false"/>
                  <w:color w:val="0000ff"/>
                  <w:sz w:val="22"/>
                  <w:u w:val="single"/>
                </w:rPr>
                <w:t>https://m.edsoo.ru/835385dc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(проводим время вместе)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https://m.edsoo.ru/88ef8f1b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https://m.edsoo.ru/8352c5fc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(делимся новостями)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https://m.edsoo.ru/1e8beeb4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(подарки)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https://m.edsoo.ru/dc8114b6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(обязанности по дому)</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https://m.edsoo.ru/bfbc0977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https://m.edsoo.ru/8352c782</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https://m.edsoo.ru/3d05c2ad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https://m.edsoo.ru/e321c9cf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https://m.edsoo.ru/c8e7d4d0 </w:t>
            </w:r>
          </w:p>
        </w:tc>
        <w:tc>
          <w:tcPr>
            <w:tcW w:w="1838" w:type="dxa"/>
            <w:tcBorders/>
            <w:tcMar>
              <w:top w:w="50" w:type="dxa"/>
              <w:left w:w="100" w:type="dxa"/>
            </w:tcMar>
            <w:vAlign w:val="center"/>
          </w:tcPr>
          <w:p>
            <w:pPr>
              <w:spacing w:before="0" w:after="0"/>
              <w:ind w:left="135"/>
              <w:jc w:val="left"/>
            </w:pPr>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https://m.edsoo.ru/f46ec58d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217">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218">
              <w:r>
                <w:rPr>
                  <w:rFonts w:ascii="Times New Roman" w:hAnsi="Times New Roman"/>
                  <w:b w:val="false"/>
                  <w:i w:val="false"/>
                  <w:color w:val="0000ff"/>
                  <w:sz w:val="22"/>
                  <w:u w:val="single"/>
                </w:rPr>
                <w:t>https://m.edsoo.ru/8352d3da</w:t>
              </w:r>
            </w:hyperlink>
          </w:p>
        </w:tc>
      </w:tr>
      <w:tr>
        <w:trPr>
          <w:trHeight w:val="201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https://m.edsoo.ru/3dbaaac8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https://m.edsoo.ru/e34d2196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https://m.edsoo.ru/8352d57e</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https://m.edsoo.ru/2bde816d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https://m.edsoo.ru/8352d57e</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(свободное время)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https://m.edsoo.ru/9dd824a3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https://m.edsoo.ru/8352e2bc</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https://m.edsoo.ru/21b1e8ae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https://m.edsoo.ru/f3c2e465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https://m.edsoo.ru/2c8f6d53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хобби)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https://m.edsoo.ru/584bffa9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https://m.edsoo.ru/09ff2a98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https://m.edsoo.ru/8352d77c</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https://m.edsoo.ru/524bbc85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https://m.edsoo.ru/8352e438</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https://m.edsoo.ru/6867b770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https://m.edsoo.ru/8352e6cc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https://m.edsoo.ru/c97485c5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(фильмы и сериалы)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https://m.edsoo.ru/230589a1 </w:t>
            </w:r>
          </w:p>
        </w:tc>
        <w:tc>
          <w:tcPr>
            <w:tcW w:w="1838" w:type="dxa"/>
            <w:tcBorders/>
            <w:tcMar>
              <w:top w:w="50" w:type="dxa"/>
              <w:left w:w="100" w:type="dxa"/>
            </w:tcMar>
            <w:vAlign w:val="center"/>
          </w:tcPr>
          <w:p>
            <w:pPr>
              <w:spacing w:before="0" w:after="0"/>
              <w:ind w:left="135"/>
              <w:jc w:val="left"/>
            </w:pPr>
          </w:p>
        </w:tc>
      </w:tr>
      <w:tr>
        <w:trPr>
          <w:trHeight w:val="9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https://m.edsoo.ru/0d5387a8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(поход в кино)</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https://m.edsoo.ru/1ac1244f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https://m.edsoo.ru/8352dc40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https://m.edsoo.ru/b01dc217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https://m.edsoo.ru/8352de34</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https://m.edsoo.ru/f48a2604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https://m.edsoo.ru/8352e582</w:t>
              </w:r>
            </w:hyperlink>
          </w:p>
        </w:tc>
      </w:tr>
      <w:tr>
        <w:trPr>
          <w:trHeight w:val="163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https://m.edsoo.ru/4d87020c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https://m.edsoo.ru/1443abcc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https://m.edsoo.ru/2f7d887c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https://m.edsoo.ru/8352ee10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(справляемся со стрессом)</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https://m.edsoo.ru/969a50e0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 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https://m.edsoo.ru/06a53932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https://m.edsoo.ru/8352f144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https://m.edsoo.ru/685a2c5e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https://m.edsoo.ru/8352eb86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https://m.edsoo.ru/dcf38876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https://m.edsoo.ru/8352eb86</w:t>
              </w:r>
            </w:hyperlink>
          </w:p>
        </w:tc>
      </w:tr>
      <w:tr>
        <w:trPr>
          <w:trHeight w:val="163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https://m.edsoo.ru/d3e7eda4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https://m.edsoo.ru/8352f3b0</w:t>
              </w:r>
            </w:hyperlink>
          </w:p>
        </w:tc>
      </w:tr>
      <w:tr>
        <w:trPr>
          <w:trHeight w:val="163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https://m.edsoo.ru/b03d373c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https://m.edsoo.ru/8352f86a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https://m.edsoo.ru/01db1502 </w:t>
            </w:r>
          </w:p>
        </w:tc>
        <w:tc>
          <w:tcPr>
            <w:tcW w:w="1838" w:type="dxa"/>
            <w:tcBorders/>
            <w:tcMar>
              <w:top w:w="50" w:type="dxa"/>
              <w:left w:w="100" w:type="dxa"/>
            </w:tcMar>
            <w:vAlign w:val="center"/>
          </w:tcPr>
          <w:p>
            <w:pPr>
              <w:spacing w:before="0" w:after="0"/>
              <w:ind w:left="135"/>
              <w:jc w:val="left"/>
            </w:pPr>
          </w:p>
        </w:tc>
      </w:tr>
      <w:tr>
        <w:trPr>
          <w:trHeight w:val="88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https://m.edsoo.ru/ff9ed4e7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(подарки)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https://m.edsoo.ru/273c7d3b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(поход по магазинам)</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https://m.edsoo.ru/5384b2c9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(ответственное потребление)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https://m.edsoo.ru/9e8c1bbd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https://m.edsoo.ru/6d4a518f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https://m.edsoo.ru/0f5002f4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клубы и внеурочные занятия)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https://m.edsoo.ru/501e5548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(современное обучение)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https://m.edsoo.ru/75d513a6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https://m.edsoo.ru/835312aa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активности)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https://m.edsoo.ru/c17c75c7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https://m.edsoo.ru/83530a30</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(переписка с зарубежными сверстниками)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https://m.edsoo.ru/1faa1861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https://m.edsoo.ru/8353117e</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(посещение библиотеки)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https://m.edsoo.ru/ae74240b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(школьный журнал)</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https://m.edsoo.ru/dd28d439 </w:t>
            </w:r>
          </w:p>
        </w:tc>
        <w:tc>
          <w:tcPr>
            <w:tcW w:w="1838" w:type="dxa"/>
            <w:tcBorders/>
            <w:tcMar>
              <w:top w:w="50" w:type="dxa"/>
              <w:left w:w="100" w:type="dxa"/>
            </w:tcMar>
            <w:vAlign w:val="center"/>
          </w:tcPr>
          <w:p>
            <w:pPr>
              <w:spacing w:before="0" w:after="0"/>
              <w:ind w:left="135"/>
              <w:jc w:val="left"/>
            </w:pPr>
          </w:p>
        </w:tc>
      </w:tr>
      <w:tr>
        <w:trPr>
          <w:trHeight w:val="324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https://m.edsoo.ru/cbcc2c31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https://m.edsoo.ru/83531c3c</w:t>
              </w:r>
            </w:hyperlink>
          </w:p>
        </w:tc>
      </w:tr>
      <w:tr>
        <w:trPr>
          <w:trHeight w:val="336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https://m.edsoo.ru/0a8d3166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https://m.edsoo.ru/83531c3c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летний лагерь)</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https://m.edsoo.ru/84a58f69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(активности в летнем лагере)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https://m.edsoo.ru/4d1c481f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https://m.edsoo.ru/3c0f45d8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https://m.edsoo.ru/83531d5e</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 (открытка с отдыха)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https://m.edsoo.ru/8f7f7a3e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(парки развлечений)</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https://m.edsoo.ru/4815483d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(тематический парк)</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https://m.edsoo.ru/10b46183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образовательный лагерь)</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https://m.edsoo.ru/71c84f53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(правила безопасности на отдыхе)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https://m.edsoo.ru/75738b58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https://m.edsoo.ru/1821222d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https://m.edsoo.ru/83532d08</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https://m.edsoo.ru/414d5c6c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https://m.edsoo.ru/83532d08</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(загрязнение окружающей среды)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https://m.edsoo.ru/a18364e4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https://m.edsoo.ru/835338a2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(важные проблемы экологии)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https://m.edsoo.ru/cf11a2c2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https://m.edsoo.ru/83533d2a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(заботимся об окружающей среде)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https://m.edsoo.ru/63498edd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https://m.edsoo.ru/83533564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 и заповеднике)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https://m.edsoo.ru/e555f35e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(национальные парки)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https://m.edsoo.ru/9d90b050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https://m.edsoo.ru/8352827c</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(помощь окружающей среде)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https://m.edsoo.ru/67376f29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247">
              <w:r>
                <w:rPr>
                  <w:rFonts w:ascii="Times New Roman" w:hAnsi="Times New Roman"/>
                  <w:b w:val="false"/>
                  <w:i w:val="false"/>
                  <w:color w:val="0000ff"/>
                  <w:sz w:val="22"/>
                  <w:u w:val="single"/>
                </w:rPr>
                <w:t>https://m.edsoo.ru/83533a14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https://m.edsoo.ru/841875e9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https://m.edsoo.ru/e9dfa040 </w:t>
            </w:r>
          </w:p>
        </w:tc>
        <w:tc>
          <w:tcPr>
            <w:tcW w:w="1838" w:type="dxa"/>
            <w:tcBorders/>
            <w:tcMar>
              <w:top w:w="50" w:type="dxa"/>
              <w:left w:w="100" w:type="dxa"/>
            </w:tcMar>
            <w:vAlign w:val="center"/>
          </w:tcPr>
          <w:p>
            <w:pPr>
              <w:spacing w:before="0" w:after="0"/>
              <w:ind w:left="135"/>
              <w:jc w:val="left"/>
            </w:pPr>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(особенности)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https://m.edsoo.ru/d1379257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249">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250">
              <w:r>
                <w:rPr>
                  <w:rFonts w:ascii="Times New Roman" w:hAnsi="Times New Roman"/>
                  <w:b w:val="false"/>
                  <w:i w:val="false"/>
                  <w:color w:val="0000ff"/>
                  <w:sz w:val="22"/>
                  <w:u w:val="single"/>
                </w:rPr>
                <w:t>https://m.edsoo.ru/83533f78</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и минусы)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https://m.edsoo.ru/0de0cfab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(проблемы безопасности)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https://m.edsoo.ru/81b879cf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безопасности)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https://m.edsoo.ru/40670d1a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(городской транспорт)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https://m.edsoo.ru/42d3f309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(настоящее и будущее)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https://m.edsoo.ru/090c5ccb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(приводим наш район в порядок)</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https://m.edsoo.ru/3a335e7e </w:t>
            </w:r>
          </w:p>
        </w:tc>
        <w:tc>
          <w:tcPr>
            <w:tcW w:w="1838" w:type="dxa"/>
            <w:tcBorders/>
            <w:tcMar>
              <w:top w:w="50" w:type="dxa"/>
              <w:left w:w="100" w:type="dxa"/>
            </w:tcMar>
            <w:vAlign w:val="center"/>
          </w:tcPr>
          <w:p>
            <w:pPr>
              <w:spacing w:before="0" w:after="0"/>
              <w:ind w:left="135"/>
              <w:jc w:val="left"/>
            </w:pPr>
          </w:p>
        </w:tc>
      </w:tr>
      <w:tr>
        <w:trPr>
          <w:trHeight w:val="163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https://m.edsoo.ru/0f15cf14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https://m.edsoo.ru/8353422a</w:t>
              </w:r>
            </w:hyperlink>
          </w:p>
        </w:tc>
      </w:tr>
      <w:tr>
        <w:trPr>
          <w:trHeight w:val="217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https://m.edsoo.ru/7b416cd5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https://m.edsoo.ru/83534360</w:t>
              </w:r>
            </w:hyperlink>
          </w:p>
        </w:tc>
      </w:tr>
      <w:tr>
        <w:trPr>
          <w:trHeight w:val="9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(новостные ресурсы)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https://m.edsoo.ru/636355ff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https://m.edsoo.ru/b518ab9d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https://m.edsoo.ru/83529a78</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(журналы)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https://m.edsoo.ru/c2344704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https://m.edsoo.ru/83529a79</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https://m.edsoo.ru/aeb82006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https://m.edsoo.ru/83529884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(радио)</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https://m.edsoo.ru/68a2404d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https://m.edsoo.ru/83529bfe</w:t>
              </w:r>
            </w:hyperlink>
          </w:p>
        </w:tc>
      </w:tr>
      <w:tr>
        <w:trPr>
          <w:trHeight w:val="24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https://m.edsoo.ru/34a2ec6f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258">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259">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260">
              <w:r>
                <w:rPr>
                  <w:rFonts w:ascii="Times New Roman" w:hAnsi="Times New Roman"/>
                  <w:b w:val="false"/>
                  <w:i w:val="false"/>
                  <w:color w:val="0000ff"/>
                  <w:sz w:val="22"/>
                  <w:u w:val="single"/>
                </w:rPr>
                <w:t>https://m.edsoo.ru/83534b08</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https://m.edsoo.ru/a2442f29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262">
              <w:r>
                <w:rPr>
                  <w:rFonts w:ascii="Times New Roman" w:hAnsi="Times New Roman"/>
                  <w:b w:val="false"/>
                  <w:i w:val="false"/>
                  <w:color w:val="0000ff"/>
                  <w:sz w:val="22"/>
                  <w:u w:val="single"/>
                </w:rPr>
                <w:t>https://m.edsoo.ru/835349d2</w:t>
              </w:r>
            </w:hyperlink>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журналы, Интернет)" / Всероссийская проверочная работа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https://m.edsoo.ru/12cc2be8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https://m.edsoo.ru/764eeff8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https://m.edsoo.ru/8353599a</w:t>
              </w:r>
            </w:hyperlink>
          </w:p>
        </w:tc>
      </w:tr>
      <w:tr>
        <w:trPr>
          <w:trHeight w:val="24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 столицы, население)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https://m.edsoo.ru/c9112166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267">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268">
              <w:r>
                <w:rPr>
                  <w:rFonts w:ascii="Times New Roman" w:hAnsi="Times New Roman"/>
                  <w:b w:val="false"/>
                  <w:i w:val="false"/>
                  <w:color w:val="0000ff"/>
                  <w:sz w:val="22"/>
                  <w:u w:val="single"/>
                </w:rPr>
                <w:t>https://m.edsoo.ru/8353599a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 обычаи)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https://m.edsoo.ru/1f77c1a9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https://m.edsoo.ru/83535120</w:t>
              </w:r>
            </w:hyperlink>
          </w:p>
        </w:tc>
      </w:tr>
      <w:tr>
        <w:trPr>
          <w:trHeight w:val="241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обычаи)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https://m.edsoo.ru/014998f3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271">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https://m.edsoo.ru/83534d42</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(страницы истории)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https://m.edsoo.ru/067daaed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https://m.edsoo.ru/83535c4c</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https://m.edsoo.ru/aac8c38b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https://m.edsoo.ru/8352a202</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https://m.edsoo.ru/c9c91830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https://m.edsoo.ru/83535b16</w:t>
              </w:r>
            </w:hyperlink>
          </w:p>
        </w:tc>
      </w:tr>
      <w:tr>
        <w:trPr>
          <w:trHeight w:val="351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https://m.edsoo.ru/2f8cd158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https://m.edsoo.ru/83535b16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https://m.edsoo.ru/f3ade886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https://m.edsoo.ru/83535f1c</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https://m.edsoo.ru/75217d21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https://m.edsoo.ru/83535f1c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(поэты)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https://m.edsoo.ru/2b7fa9c9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https://m.edsoo.ru/83535d8c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https://m.edsoo.ru/11e34565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https://m.edsoo.ru/83536296</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(спортсмены, актёры)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https://m.edsoo.ru/42b06749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https://m.edsoo.ru/8353616a</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 актёры)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https://m.edsoo.ru/a3ae664f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284">
              <w:r>
                <w:rPr>
                  <w:rFonts w:ascii="Times New Roman" w:hAnsi="Times New Roman"/>
                  <w:b w:val="false"/>
                  <w:i w:val="false"/>
                  <w:color w:val="0000ff"/>
                  <w:sz w:val="22"/>
                  <w:u w:val="single"/>
                </w:rPr>
                <w:t>https://m.edsoo.ru/835363b8</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https://m.edsoo.ru/916e71be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286">
              <w:r>
                <w:rPr>
                  <w:rFonts w:ascii="Times New Roman" w:hAnsi="Times New Roman"/>
                  <w:b w:val="false"/>
                  <w:i w:val="false"/>
                  <w:color w:val="0000ff"/>
                  <w:sz w:val="22"/>
                  <w:u w:val="single"/>
                </w:rPr>
                <w:t>https://m.edsoo.ru/83535d8c</w:t>
              </w:r>
            </w:hyperlink>
          </w:p>
        </w:tc>
      </w:tr>
      <w:tr>
        <w:trPr>
          <w:trHeight w:val="163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https://m.edsoo.ru/b50adf0e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https://m.edsoo.ru/8353658e</w:t>
              </w:r>
            </w:hyperlink>
          </w:p>
        </w:tc>
      </w:tr>
      <w:tr>
        <w:trPr>
          <w:trHeight w:val="351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https://m.edsoo.ru/ff088ee4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https://m.edsoo.ru/8353658e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8"/>
        <w:gridCol w:w="3654"/>
        <w:gridCol w:w="1017"/>
        <w:gridCol w:w="1987"/>
        <w:gridCol w:w="2142"/>
        <w:gridCol w:w="1579"/>
        <w:gridCol w:w="2627"/>
      </w:tblGrid>
      <w:tr>
        <w:trPr>
          <w:trHeight w:val="300" w:hRule="atLeast"/>
          <w:trHeight w:val="144" w:hRule="atLeast"/>
        </w:trPr>
        <w:tc>
          <w:tcPr>
            <w:tcW w:w="4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https://m.edsoo.ru/09705e7f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290">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https://m.edsoo.ru/83537074</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(знакомство со сверстниками)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https://m.edsoo.ru/20323e2e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(вежливое общение)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https://m.edsoo.ru/5e1cb22b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https://m.edsoo.ru/3d5e1f3f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(поздравление с праздниками)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https://m.edsoo.ru/4ab06dc3 </w:t>
            </w:r>
          </w:p>
        </w:tc>
        <w:tc>
          <w:tcPr>
            <w:tcW w:w="1838" w:type="dxa"/>
            <w:tcBorders/>
            <w:tcMar>
              <w:top w:w="50" w:type="dxa"/>
              <w:left w:w="100" w:type="dxa"/>
            </w:tcMar>
            <w:vAlign w:val="center"/>
          </w:tcPr>
          <w:p>
            <w:pPr>
              <w:spacing w:before="0" w:after="0"/>
              <w:ind w:left="135"/>
              <w:jc w:val="left"/>
            </w:pPr>
          </w:p>
        </w:tc>
      </w:tr>
      <w:tr>
        <w:trPr>
          <w:trHeight w:val="42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(возникновение конфликтов)</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https://m.edsoo.ru/157940c2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https://m.edsoo.ru/8352ca5c</w:t>
              </w:r>
            </w:hyperlink>
          </w:p>
        </w:tc>
      </w:tr>
      <w:tr>
        <w:trPr>
          <w:trHeight w:val="24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(разрешение конфликтов)</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https://m.edsoo.ru/91895c56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301">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302">
              <w:r>
                <w:rPr>
                  <w:rFonts w:ascii="Times New Roman" w:hAnsi="Times New Roman"/>
                  <w:b w:val="false"/>
                  <w:i w:val="false"/>
                  <w:color w:val="0000ff"/>
                  <w:sz w:val="22"/>
                  <w:u w:val="single"/>
                </w:rPr>
                <w:t>https://m.edsoo.ru/8352c30e</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https://m.edsoo.ru/84717b55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https://m.edsoo.ru/83537466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https://m.edsoo.ru/8c2e0c5d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https://m.edsoo.ru/83537466</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https://m.edsoo.ru/80eb4638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https://m.edsoo.ru/83537754</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https://m.edsoo.ru/6da3d8ab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https://m.edsoo.ru/da16a147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(сравнение)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https://m.edsoo.ru/bae3abc1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https://m.edsoo.ru/389b5a84 </w:t>
            </w:r>
          </w:p>
        </w:tc>
        <w:tc>
          <w:tcPr>
            <w:tcW w:w="1838" w:type="dxa"/>
            <w:tcBorders/>
            <w:tcMar>
              <w:top w:w="50" w:type="dxa"/>
              <w:left w:w="100" w:type="dxa"/>
            </w:tcMar>
            <w:vAlign w:val="center"/>
          </w:tcPr>
          <w:p>
            <w:pPr>
              <w:spacing w:before="0" w:after="0"/>
              <w:ind w:left="135"/>
              <w:jc w:val="left"/>
            </w:pPr>
          </w:p>
        </w:tc>
      </w:tr>
      <w:tr>
        <w:trPr>
          <w:trHeight w:val="17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https://m.edsoo.ru/338c632d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https://m.edsoo.ru/84021b1a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https://m.edsoo.ru/a559eeab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https://m.edsoo.ru/83537aa6</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https://m.edsoo.ru/e445261b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https://m.edsoo.ru/83537aa6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https://m.edsoo.ru/86387894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https://m.edsoo.ru/835388a2</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(жизнь онлайн)</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https://m.edsoo.ru/cfb8ee72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311">
              <w:r>
                <w:rPr>
                  <w:rFonts w:ascii="Times New Roman" w:hAnsi="Times New Roman"/>
                  <w:b w:val="false"/>
                  <w:i w:val="false"/>
                  <w:color w:val="0000ff"/>
                  <w:sz w:val="22"/>
                  <w:u w:val="single"/>
                </w:rPr>
                <w:t>https://m.edsoo.ru/83537fe2</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https://m.edsoo.ru/5a305905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https://m.edsoo.ru/8352e00a</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https://m.edsoo.ru/242ac836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https://m.edsoo.ru/83538140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https://m.edsoo.ru/31f84fe7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https://m.edsoo.ru/83538d3e</w:t>
              </w:r>
            </w:hyperlink>
          </w:p>
        </w:tc>
      </w:tr>
      <w:tr>
        <w:trPr>
          <w:trHeight w:val="163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https://m.edsoo.ru/3844f5d4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https://m.edsoo.ru/83538d3e</w:t>
              </w:r>
            </w:hyperlink>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https://m.edsoo.ru/ec380006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318">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319">
              <w:r>
                <w:rPr>
                  <w:rFonts w:ascii="Times New Roman" w:hAnsi="Times New Roman"/>
                  <w:b w:val="false"/>
                  <w:i w:val="false"/>
                  <w:color w:val="0000ff"/>
                  <w:sz w:val="22"/>
                  <w:u w:val="single"/>
                </w:rPr>
                <w:t>https://m.edsoo.ru/8353986a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(питание школьников)</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https://m.edsoo.ru/957de142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https://m.edsoo.ru/83539040</w:t>
              </w:r>
            </w:hyperlink>
          </w:p>
        </w:tc>
      </w:tr>
      <w:tr>
        <w:trPr>
          <w:trHeight w:val="10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(рецепты здорового питания)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https://m.edsoo.ru/9fe0cf1b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https://m.edsoo.ru/83539180</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https://m.edsoo.ru/8473f572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323">
              <w:r>
                <w:rPr>
                  <w:rFonts w:ascii="Times New Roman" w:hAnsi="Times New Roman"/>
                  <w:b w:val="false"/>
                  <w:i w:val="false"/>
                  <w:color w:val="0000ff"/>
                  <w:sz w:val="22"/>
                  <w:u w:val="single"/>
                </w:rPr>
                <w:t>https://m.edsoo.ru/83539d42</w:t>
              </w:r>
            </w:hyperlink>
          </w:p>
        </w:tc>
      </w:tr>
      <w:tr>
        <w:trPr>
          <w:trHeight w:val="24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(популярные виды спорта)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https://m.edsoo.ru/f8c457a7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325">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326">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https://m.edsoo.ru/8353a7b0</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https://m.edsoo.ru/6ecc671e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https://m.edsoo.ru/835396d0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любимый вид спорта)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https://m.edsoo.ru/ea401279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https://m.edsoo.ru/8353a10c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(спортивная символика)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https://m.edsoo.ru/9cb46d31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https://m.edsoo.ru/8353a3aa</w:t>
              </w:r>
            </w:hyperlink>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https://m.edsoo.ru/3219f0dd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https://m.edsoo.ru/8353ac92</w:t>
              </w:r>
            </w:hyperlink>
          </w:p>
        </w:tc>
      </w:tr>
      <w:tr>
        <w:trPr>
          <w:trHeight w:val="297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https://m.edsoo.ru/45f159a9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https://m.edsoo.ru/8353ac92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(виды магазинов)</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https://m.edsoo.ru/96c03294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https://m.edsoo.ru/d21c720a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(покупки на рынке)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https://m.edsoo.ru/dfda290b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(описание покупок)</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https://m.edsoo.ru/5964eb5d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(покупка подарков)</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https://m.edsoo.ru/b980b7eb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 и обувь)</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https://m.edsoo.ru/f2792807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https://m.edsoo.ru/e328a072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https://m.edsoo.ru/1a5d8970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(любимые предметы)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https://m.edsoo.ru/398e79f1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https://m.edsoo.ru/83531ab6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(взаимоотношения в школе)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https://m.edsoo.ru/78aa9f05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https://m.edsoo.ru/8352cde0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(международные обмены для школьников)</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https://m.edsoo.ru/583ab8f0 </w:t>
            </w:r>
          </w:p>
        </w:tc>
        <w:tc>
          <w:tcPr>
            <w:tcW w:w="1838" w:type="dxa"/>
            <w:tcBorders/>
            <w:tcMar>
              <w:top w:w="50" w:type="dxa"/>
              <w:left w:w="100" w:type="dxa"/>
            </w:tcMar>
            <w:vAlign w:val="center"/>
          </w:tcPr>
          <w:p>
            <w:pPr>
              <w:spacing w:before="0" w:after="0"/>
              <w:ind w:left="135"/>
              <w:jc w:val="left"/>
            </w:pPr>
          </w:p>
        </w:tc>
      </w:tr>
      <w:tr>
        <w:trPr>
          <w:trHeight w:val="297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будни)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https://m.edsoo.ru/40f5b5ad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337">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338">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339">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340">
              <w:r>
                <w:rPr>
                  <w:rFonts w:ascii="Times New Roman" w:hAnsi="Times New Roman"/>
                  <w:b w:val="false"/>
                  <w:i w:val="false"/>
                  <w:color w:val="0000ff"/>
                  <w:sz w:val="22"/>
                  <w:u w:val="single"/>
                </w:rPr>
                <w:t>https://m.edsoo.ru/8353b660</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(использование интернета)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https://m.edsoo.ru/1cd949d2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342">
              <w:r>
                <w:rPr>
                  <w:rFonts w:ascii="Times New Roman" w:hAnsi="Times New Roman"/>
                  <w:b w:val="false"/>
                  <w:i w:val="false"/>
                  <w:color w:val="0000ff"/>
                  <w:sz w:val="22"/>
                  <w:u w:val="single"/>
                </w:rPr>
                <w:t>https://m.edsoo.ru/8353ae68</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(онлайн-обучение)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https://m.edsoo.ru/cbda0b2b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https://m.edsoo.ru/8353ebc6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(экзамены)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https://m.edsoo.ru/55668465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(проект)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https://m.edsoo.ru/051c21cb </w:t>
            </w:r>
          </w:p>
        </w:tc>
        <w:tc>
          <w:tcPr>
            <w:tcW w:w="1838" w:type="dxa"/>
            <w:tcBorders/>
            <w:tcMar>
              <w:top w:w="50" w:type="dxa"/>
              <w:left w:w="100" w:type="dxa"/>
            </w:tcMar>
            <w:vAlign w:val="center"/>
          </w:tcPr>
          <w:p>
            <w:pPr>
              <w:spacing w:before="0" w:after="0"/>
              <w:ind w:left="135"/>
              <w:jc w:val="left"/>
            </w:pPr>
          </w:p>
        </w:tc>
      </w:tr>
      <w:tr>
        <w:trPr>
          <w:trHeight w:val="279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https://m.edsoo.ru/1041f3c5 </w:t>
            </w:r>
          </w:p>
        </w:tc>
        <w:tc>
          <w:tcPr>
            <w:tcW w:w="1838" w:type="dxa"/>
            <w:tcBorders/>
            <w:tcMar>
              <w:top w:w="50" w:type="dxa"/>
              <w:left w:w="100" w:type="dxa"/>
            </w:tcMar>
            <w:vAlign w:val="center"/>
          </w:tcPr>
          <w:p>
            <w:pPr>
              <w:spacing w:before="0" w:after="0"/>
              <w:ind w:left="135"/>
              <w:jc w:val="left"/>
            </w:pPr>
          </w:p>
        </w:tc>
      </w:tr>
      <w:tr>
        <w:trPr>
          <w:trHeight w:val="271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https://m.edsoo.ru/fa11a83c </w:t>
            </w:r>
          </w:p>
        </w:tc>
        <w:tc>
          <w:tcPr>
            <w:tcW w:w="1838" w:type="dxa"/>
            <w:tcBorders/>
            <w:tcMar>
              <w:top w:w="50" w:type="dxa"/>
              <w:left w:w="100" w:type="dxa"/>
            </w:tcMar>
            <w:vAlign w:val="center"/>
          </w:tcPr>
          <w:p>
            <w:pPr>
              <w:spacing w:before="0" w:after="0"/>
              <w:ind w:left="135"/>
              <w:jc w:val="left"/>
            </w:pPr>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https://m.edsoo.ru/fa97f81a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https://m.edsoo.ru/8353204c</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https://m.edsoo.ru/b1c1b0eb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346">
              <w:r>
                <w:rPr>
                  <w:rFonts w:ascii="Times New Roman" w:hAnsi="Times New Roman"/>
                  <w:b w:val="false"/>
                  <w:i w:val="false"/>
                  <w:color w:val="0000ff"/>
                  <w:sz w:val="22"/>
                  <w:u w:val="single"/>
                </w:rPr>
                <w:t>https://m.edsoo.ru/8353e086</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https://m.edsoo.ru/16cd2446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https://m.edsoo.ru/ec03f6cf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https://m.edsoo.ru/8353e1c6</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https://m.edsoo.ru/a890419f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https://m.edsoo.ru/8353e54a</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https://m.edsoo.ru/3d55052f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https://m.edsoo.ru/8353e54a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(перерабатываемые материалы)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https://m.edsoo.ru/7f7d26fd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(экологичные материалы)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https://m.edsoo.ru/e075c316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(виды природных катастроф)</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https://m.edsoo.ru/0986e377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(последствия природных катастроф)</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https://m.edsoo.ru/161f4f9a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(причины возникновения)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https://m.edsoo.ru/cb8bd219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(глобальные вызовы)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https://m.edsoo.ru/936047b2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https://m.edsoo.ru/8353d500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https://m.edsoo.ru/cf6153d7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https://m.edsoo.ru/940248d2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https://m.edsoo.ru/8353d258</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(природные памятники в опасности)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https://m.edsoo.ru/a35058c7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https://m.edsoo.ru/8353ced4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(редкие животные)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https://m.edsoo.ru/16c5d58e </w:t>
            </w:r>
          </w:p>
        </w:tc>
        <w:tc>
          <w:tcPr>
            <w:tcW w:w="1838" w:type="dxa"/>
            <w:tcBorders/>
            <w:tcMar>
              <w:top w:w="50" w:type="dxa"/>
              <w:left w:w="100" w:type="dxa"/>
            </w:tcMar>
            <w:vAlign w:val="center"/>
          </w:tcPr>
          <w:p>
            <w:pPr>
              <w:spacing w:before="0" w:after="0"/>
              <w:ind w:left="135"/>
              <w:jc w:val="left"/>
            </w:pPr>
          </w:p>
        </w:tc>
      </w:tr>
      <w:tr>
        <w:trPr>
          <w:trHeight w:val="244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(волонтерское экологическое движение)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https://m.edsoo.ru/c10d6ed8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354">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355">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356">
              <w:r>
                <w:rPr>
                  <w:rFonts w:ascii="Times New Roman" w:hAnsi="Times New Roman"/>
                  <w:b w:val="false"/>
                  <w:i w:val="false"/>
                  <w:color w:val="0000ff"/>
                  <w:sz w:val="22"/>
                  <w:u w:val="single"/>
                </w:rPr>
                <w:t>https://m.edsoo.ru/8353cd1c</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https://m.edsoo.ru/ff3f1cfc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https://m.edsoo.ru/8353d3b6</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https://m.edsoo.ru/bb66480d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(транспорт)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https://m.edsoo.ru/bc031753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https://m.edsoo.ru/1bc142d1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https://m.edsoo.ru/607fb603 </w:t>
            </w:r>
          </w:p>
        </w:tc>
        <w:tc>
          <w:tcPr>
            <w:tcW w:w="1838" w:type="dxa"/>
            <w:tcBorders/>
            <w:tcMar>
              <w:top w:w="50" w:type="dxa"/>
              <w:left w:w="100" w:type="dxa"/>
            </w:tcMar>
            <w:vAlign w:val="center"/>
          </w:tcPr>
          <w:p>
            <w:pPr>
              <w:spacing w:before="0" w:after="0"/>
              <w:ind w:left="135"/>
              <w:jc w:val="left"/>
            </w:pPr>
          </w:p>
        </w:tc>
      </w:tr>
      <w:tr>
        <w:trPr>
          <w:trHeight w:val="19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https://m.edsoo.ru/85a15425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https://m.edsoo.ru/8353d0a0</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https://m.edsoo.ru/63970a4e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https://m.edsoo.ru/8353ded8</w:t>
              </w:r>
            </w:hyperlink>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https://m.edsoo.ru/5b092285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https://m.edsoo.ru/8353ded8</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(влияние СМИ)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https://m.edsoo.ru/1ec92d63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(современные СМИ)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https://m.edsoo.ru/16006d21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https://m.edsoo.ru/8353e77a</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(медиаграмотность)</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https://m.edsoo.ru/2e20e0dd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https://m.edsoo.ru/8353e662</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https://m.edsoo.ru/7ec2c1e9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https://m.edsoo.ru/8353ea7c</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(сетевые ресурсы)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https://m.edsoo.ru/31b4c502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https://m.edsoo.ru/8353ece8</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https://m.edsoo.ru/6dc30f9b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https://m.edsoo.ru/8353ee0a</w:t>
              </w:r>
            </w:hyperlink>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 / Всероссийская проверочная работа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https://m.edsoo.ru/6eedb971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(культурные особенности)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https://m.edsoo.ru/9b0e604c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368">
              <w:r>
                <w:rPr>
                  <w:rFonts w:ascii="Times New Roman" w:hAnsi="Times New Roman"/>
                  <w:b w:val="false"/>
                  <w:i w:val="false"/>
                  <w:color w:val="0000ff"/>
                  <w:sz w:val="22"/>
                  <w:u w:val="single"/>
                </w:rPr>
                <w:t>https://m.edsoo.ru/8353f044</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(деньги)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https://m.edsoo.ru/4a8f22ce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(традиционная одежда)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https://m.edsoo.ru/7362ea10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https://m.edsoo.ru/ecd66577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https://m.edsoo.ru/8353f698</w:t>
              </w:r>
            </w:hyperlink>
          </w:p>
        </w:tc>
      </w:tr>
      <w:tr>
        <w:trPr>
          <w:trHeight w:val="88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(культурные особенности)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https://m.edsoo.ru/1954c274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https://m.edsoo.ru/8353f558</w:t>
              </w:r>
            </w:hyperlink>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https://m.edsoo.ru/0b816b3d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372">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373">
              <w:r>
                <w:rPr>
                  <w:rFonts w:ascii="Times New Roman" w:hAnsi="Times New Roman"/>
                  <w:b w:val="false"/>
                  <w:i w:val="false"/>
                  <w:color w:val="0000ff"/>
                  <w:sz w:val="22"/>
                  <w:u w:val="single"/>
                </w:rPr>
                <w:t>https://m.edsoo.ru/83523786</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одежда)</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https://m.edsoo.ru/ad975a3e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https://m.edsoo.ru/8353f558</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обычаи)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https://m.edsoo.ru/8e3d455e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https://m.edsoo.ru/512ed421 </w:t>
            </w:r>
          </w:p>
        </w:tc>
        <w:tc>
          <w:tcPr>
            <w:tcW w:w="1838" w:type="dxa"/>
            <w:tcBorders/>
            <w:tcMar>
              <w:top w:w="50" w:type="dxa"/>
              <w:left w:w="100" w:type="dxa"/>
            </w:tcMar>
            <w:vAlign w:val="center"/>
          </w:tcPr>
          <w:p>
            <w:pPr>
              <w:spacing w:before="0" w:after="0"/>
              <w:ind w:left="135"/>
              <w:jc w:val="left"/>
            </w:pPr>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(образование)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https://m.edsoo.ru/5d67444b </w:t>
            </w:r>
          </w:p>
        </w:tc>
        <w:tc>
          <w:tcPr>
            <w:tcW w:w="1838" w:type="dxa"/>
            <w:tcBorders/>
            <w:tcMar>
              <w:top w:w="50" w:type="dxa"/>
              <w:left w:w="100" w:type="dxa"/>
            </w:tcMar>
            <w:vAlign w:val="center"/>
          </w:tcPr>
          <w:p>
            <w:pPr>
              <w:spacing w:before="0" w:after="0"/>
              <w:ind w:left="135"/>
              <w:jc w:val="left"/>
            </w:pPr>
          </w:p>
        </w:tc>
      </w:tr>
      <w:tr>
        <w:trPr>
          <w:trHeight w:val="351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https://m.edsoo.ru/e05bf128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https://m.edsoo.ru/8353fa26</w:t>
              </w:r>
            </w:hyperlink>
          </w:p>
        </w:tc>
      </w:tr>
      <w:tr>
        <w:trPr>
          <w:trHeight w:val="136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https://m.edsoo.ru/98b507d3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https://m.edsoo.ru/8353fa26</w:t>
              </w:r>
            </w:hyperlink>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(учёные)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https://m.edsoo.ru/bd5b565f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378">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379">
              <w:r>
                <w:rPr>
                  <w:rFonts w:ascii="Times New Roman" w:hAnsi="Times New Roman"/>
                  <w:b w:val="false"/>
                  <w:i w:val="false"/>
                  <w:color w:val="0000ff"/>
                  <w:sz w:val="22"/>
                  <w:u w:val="single"/>
                </w:rPr>
                <w:t>https://m.edsoo.ru/835270c0</w:t>
              </w:r>
            </w:hyperlink>
          </w:p>
        </w:tc>
      </w:tr>
      <w:tr>
        <w:trPr>
          <w:trHeight w:val="82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https://m.edsoo.ru/34c608b8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https://m.edsoo.ru/40955294 </w:t>
            </w:r>
          </w:p>
        </w:tc>
        <w:tc>
          <w:tcPr>
            <w:tcW w:w="1838" w:type="dxa"/>
            <w:tcBorders/>
            <w:tcMar>
              <w:top w:w="50" w:type="dxa"/>
              <w:left w:w="100" w:type="dxa"/>
            </w:tcMar>
            <w:vAlign w:val="center"/>
          </w:tcPr>
          <w:p>
            <w:pPr>
              <w:spacing w:before="0" w:after="0"/>
              <w:ind w:left="135"/>
              <w:jc w:val="left"/>
            </w:pPr>
          </w:p>
        </w:tc>
      </w:tr>
      <w:tr>
        <w:trPr>
          <w:trHeight w:val="109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https://m.edsoo.ru/7e2727d4 </w:t>
            </w:r>
          </w:p>
        </w:tc>
        <w:tc>
          <w:tcPr>
            <w:tcW w:w="1838" w:type="dxa"/>
            <w:tcBorders/>
            <w:tcMar>
              <w:top w:w="50" w:type="dxa"/>
              <w:left w:w="100" w:type="dxa"/>
            </w:tcMar>
            <w:vAlign w:val="center"/>
          </w:tcPr>
          <w:p>
            <w:pPr>
              <w:spacing w:before="0" w:after="0"/>
              <w:ind w:left="135"/>
              <w:jc w:val="left"/>
            </w:pPr>
          </w:p>
        </w:tc>
      </w:tr>
      <w:tr>
        <w:trPr>
          <w:trHeight w:val="1905"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https://m.edsoo.ru/95d3c595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https://m.edsoo.ru/83540494</w:t>
              </w:r>
            </w:hyperlink>
          </w:p>
        </w:tc>
      </w:tr>
      <w:tr>
        <w:trPr>
          <w:trHeight w:val="5130" w:hRule="atLeast"/>
          <w:trHeight w:val="144" w:hRule="atLeast"/>
        </w:trPr>
        <w:tc>
          <w:tcPr>
            <w:tcW w:w="41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10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https://m.edsoo.ru/45eb6416 </w:t>
            </w:r>
          </w:p>
        </w:tc>
        <w:tc>
          <w:tcPr>
            <w:tcW w:w="183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https://m.edsoo.ru/83540494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84"/>
        <w:gridCol w:w="3707"/>
        <w:gridCol w:w="1008"/>
        <w:gridCol w:w="1976"/>
        <w:gridCol w:w="2132"/>
        <w:gridCol w:w="1571"/>
        <w:gridCol w:w="2616"/>
      </w:tblGrid>
      <w:tr>
        <w:trPr>
          <w:trHeight w:val="300" w:hRule="atLeast"/>
          <w:trHeight w:val="144" w:hRule="atLeast"/>
        </w:trPr>
        <w:tc>
          <w:tcPr>
            <w:tcW w:w="4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https://m.edsoo.ru/c3b4ed64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https://m.edsoo.ru/835407f0</w:t>
              </w:r>
            </w:hyperlink>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https://m.edsoo.ru/d4e20d4e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https://m.edsoo.ru/835407f0</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https://m.edsoo.ru/130a7b1e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https://m.edsoo.ru/05e21c64 </w:t>
            </w:r>
          </w:p>
        </w:tc>
        <w:tc>
          <w:tcPr>
            <w:tcW w:w="1831" w:type="dxa"/>
            <w:tcBorders/>
            <w:tcMar>
              <w:top w:w="50" w:type="dxa"/>
              <w:left w:w="100" w:type="dxa"/>
            </w:tcMar>
            <w:vAlign w:val="center"/>
          </w:tcPr>
          <w:p>
            <w:pPr>
              <w:spacing w:before="0" w:after="0"/>
              <w:ind w:left="135"/>
              <w:jc w:val="left"/>
            </w:pPr>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https://m.edsoo.ru/55666689 </w:t>
            </w:r>
          </w:p>
        </w:tc>
        <w:tc>
          <w:tcPr>
            <w:tcW w:w="1831" w:type="dxa"/>
            <w:tcBorders/>
            <w:tcMar>
              <w:top w:w="50" w:type="dxa"/>
              <w:left w:w="100" w:type="dxa"/>
            </w:tcMar>
            <w:vAlign w:val="center"/>
          </w:tcPr>
          <w:p>
            <w:pPr>
              <w:spacing w:before="0" w:after="0"/>
              <w:ind w:left="135"/>
              <w:jc w:val="left"/>
            </w:pPr>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https://m.edsoo.ru/09296ae6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https://m.edsoo.ru/83541254</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https://m.edsoo.ru/ab141af6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https://m.edsoo.ru/8354107e</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https://m.edsoo.ru/755cc7b7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https://m.edsoo.ru/483c7f80 </w:t>
            </w:r>
          </w:p>
        </w:tc>
        <w:tc>
          <w:tcPr>
            <w:tcW w:w="1831" w:type="dxa"/>
            <w:tcBorders/>
            <w:tcMar>
              <w:top w:w="50" w:type="dxa"/>
              <w:left w:w="100" w:type="dxa"/>
            </w:tcMar>
            <w:vAlign w:val="center"/>
          </w:tcPr>
          <w:p>
            <w:pPr>
              <w:spacing w:before="0" w:after="0"/>
              <w:ind w:left="135"/>
              <w:jc w:val="left"/>
            </w:pPr>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https://m.edsoo.ru/9d01af21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https://m.edsoo.ru/8354138a</w:t>
              </w:r>
            </w:hyperlink>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https://m.edsoo.ru/a5745bdf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https://m.edsoo.ru/8354138a</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https://m.edsoo.ru/4475966c </w:t>
            </w:r>
          </w:p>
        </w:tc>
        <w:tc>
          <w:tcPr>
            <w:tcW w:w="1831" w:type="dxa"/>
            <w:tcBorders/>
            <w:tcMar>
              <w:top w:w="50" w:type="dxa"/>
              <w:left w:w="100" w:type="dxa"/>
            </w:tcMar>
            <w:vAlign w:val="center"/>
          </w:tcPr>
          <w:p>
            <w:pPr>
              <w:spacing w:before="0" w:after="0"/>
              <w:ind w:left="135"/>
              <w:jc w:val="left"/>
            </w:pPr>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https://m.edsoo.ru/04e671ab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https://m.edsoo.ru/23c42552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https://m.edsoo.ru/835419f2</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https://m.edsoo.ru/0315ac9e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https://m.edsoo.ru/83541b82</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https://m.edsoo.ru/52bbaa13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https://m.edsoo.ru/83541b82</w:t>
              </w:r>
            </w:hyperlink>
          </w:p>
        </w:tc>
      </w:tr>
      <w:tr>
        <w:trPr>
          <w:trHeight w:val="1260"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(живопись)</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https://m.edsoo.ru/f6e18d4a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https://m.edsoo.ru/a2aba9c8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https://m.edsoo.ru/52805e38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https://m.edsoo.ru/665dab62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игры)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https://m.edsoo.ru/870756f3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https://m.edsoo.ru/83542866</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https://m.edsoo.ru/886610a6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https://m.edsoo.ru/83542262</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искусства)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https://m.edsoo.ru/77efe3fc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https://m.edsoo.ru/cc0138ac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(кино)</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https://m.edsoo.ru/aff1b1ad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https://m.edsoo.ru/724d2f8c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https://m.edsoo.ru/8354253c</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https://m.edsoo.ru/deef7cd6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https://m.edsoo.ru/83541ee8</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https://m.edsoo.ru/54862b2d </w:t>
            </w:r>
          </w:p>
        </w:tc>
        <w:tc>
          <w:tcPr>
            <w:tcW w:w="1831" w:type="dxa"/>
            <w:tcBorders/>
            <w:tcMar>
              <w:top w:w="50" w:type="dxa"/>
              <w:left w:w="100" w:type="dxa"/>
            </w:tcMar>
            <w:vAlign w:val="center"/>
          </w:tcPr>
          <w:p>
            <w:pPr>
              <w:spacing w:before="0" w:after="0"/>
              <w:ind w:left="135"/>
              <w:jc w:val="left"/>
            </w:pPr>
          </w:p>
        </w:tc>
      </w:tr>
      <w:tr>
        <w:trPr>
          <w:trHeight w:val="217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https://m.edsoo.ru/962fb500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https://m.edsoo.ru/83542c80</w:t>
              </w:r>
            </w:hyperlink>
          </w:p>
        </w:tc>
      </w:tr>
      <w:tr>
        <w:trPr>
          <w:trHeight w:val="22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https://m.edsoo.ru/b92a54b4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https://m.edsoo.ru/83542c80</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(психологическое здоровье)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https://m.edsoo.ru/e64c7e18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https://m.edsoo.ru/8354336a</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https://m.edsoo.ru/a803fda2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https://m.edsoo.ru/8352f4dc</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(полезные привычки)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https://m.edsoo.ru/00b37db1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https://m.edsoo.ru/835439c8</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https://m.edsoo.ru/0fea5bb4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https://m.edsoo.ru/83542ff0</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https://m.edsoo.ru/ccbf329f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https://m.edsoo.ru/835434fa</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(личная безопасность)</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https://m.edsoo.ru/d99a6783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https://m.edsoo.ru/83542eb0</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(экстремальный спорт)</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https://m.edsoo.ru/47bab8d9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https://m.edsoo.ru/8354366c</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(виды экстремального спорта)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https://m.edsoo.ru/8669065a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https://m.edsoo.ru/8354366c</w:t>
              </w:r>
            </w:hyperlink>
          </w:p>
        </w:tc>
      </w:tr>
      <w:tr>
        <w:trPr>
          <w:trHeight w:val="190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https://m.edsoo.ru/6be97819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https://m.edsoo.ru/83544346</w:t>
              </w:r>
            </w:hyperlink>
          </w:p>
        </w:tc>
      </w:tr>
      <w:tr>
        <w:trPr>
          <w:trHeight w:val="190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https://m.edsoo.ru/6af38809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https://m.edsoo.ru/83544346</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(виды магазинов)</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https://m.edsoo.ru/0d66847e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https://m.edsoo.ru/83541542</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(покупки в интернете)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https://m.edsoo.ru/84e8af0f </w:t>
            </w:r>
          </w:p>
        </w:tc>
        <w:tc>
          <w:tcPr>
            <w:tcW w:w="1831" w:type="dxa"/>
            <w:tcBorders/>
            <w:tcMar>
              <w:top w:w="50" w:type="dxa"/>
              <w:left w:w="100" w:type="dxa"/>
            </w:tcMar>
            <w:vAlign w:val="center"/>
          </w:tcPr>
          <w:p>
            <w:pPr>
              <w:spacing w:before="0" w:after="0"/>
              <w:ind w:left="135"/>
              <w:jc w:val="left"/>
            </w:pPr>
          </w:p>
        </w:tc>
      </w:tr>
      <w:tr>
        <w:trPr>
          <w:trHeight w:val="20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https://m.edsoo.ru/e22a7195 </w:t>
            </w:r>
          </w:p>
        </w:tc>
        <w:tc>
          <w:tcPr>
            <w:tcW w:w="1831" w:type="dxa"/>
            <w:tcBorders/>
            <w:tcMar>
              <w:top w:w="50" w:type="dxa"/>
              <w:left w:w="100" w:type="dxa"/>
            </w:tcMar>
            <w:vAlign w:val="center"/>
          </w:tcPr>
          <w:p>
            <w:pPr>
              <w:spacing w:before="0" w:after="0"/>
              <w:ind w:left="135"/>
              <w:jc w:val="left"/>
            </w:pPr>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https://m.edsoo.ru/845a9d54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https://m.edsoo.ru/82ff821a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https://m.edsoo.ru/83544832</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(технологии в школе)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https://m.edsoo.ru/5cb40dd8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https://m.edsoo.ru/83530698</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зарубежными сверстниками)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https://m.edsoo.ru/702d4937 </w:t>
            </w:r>
          </w:p>
        </w:tc>
        <w:tc>
          <w:tcPr>
            <w:tcW w:w="1831" w:type="dxa"/>
            <w:tcBorders/>
            <w:tcMar>
              <w:top w:w="50" w:type="dxa"/>
              <w:left w:w="100" w:type="dxa"/>
            </w:tcMar>
            <w:vAlign w:val="center"/>
          </w:tcPr>
          <w:p>
            <w:pPr>
              <w:spacing w:before="0" w:after="0"/>
              <w:ind w:left="135"/>
              <w:jc w:val="left"/>
            </w:pPr>
          </w:p>
        </w:tc>
      </w:tr>
      <w:tr>
        <w:trPr>
          <w:trHeight w:val="244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https://m.edsoo.ru/0040758a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https://m.edsoo.ru/83545430</w:t>
              </w:r>
            </w:hyperlink>
          </w:p>
        </w:tc>
      </w:tr>
      <w:tr>
        <w:trPr>
          <w:trHeight w:val="244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https://m.edsoo.ru/96bd9736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https://m.edsoo.ru/83545430</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(фестивали)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https://m.edsoo.ru/94792f36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(карнавалы)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https://m.edsoo.ru/a5ffff38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(занятия в свободное время)</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https://m.edsoo.ru/a2aa2045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https://m.edsoo.ru/863c9c16</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(планы на отдых)</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https://m.edsoo.ru/3a231e13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(осмотр достопримечательностей)</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https://m.edsoo.ru/35ece083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(посещение музея)</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https://m.edsoo.ru/ad459099 </w:t>
            </w:r>
          </w:p>
        </w:tc>
        <w:tc>
          <w:tcPr>
            <w:tcW w:w="1831" w:type="dxa"/>
            <w:tcBorders/>
            <w:tcMar>
              <w:top w:w="50" w:type="dxa"/>
              <w:left w:w="100" w:type="dxa"/>
            </w:tcMar>
            <w:vAlign w:val="center"/>
          </w:tcPr>
          <w:p>
            <w:pPr>
              <w:spacing w:before="0" w:after="0"/>
              <w:ind w:left="135"/>
              <w:jc w:val="left"/>
            </w:pPr>
          </w:p>
        </w:tc>
      </w:tr>
      <w:tr>
        <w:trPr>
          <w:trHeight w:val="121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(транспорт)</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https://m.edsoo.ru/fd31d56a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https://m.edsoo.ru/863c9478</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https://m.edsoo.ru/58639c47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https://m.edsoo.ru/57d485ba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https://m.edsoo.ru/46648137 </w:t>
            </w:r>
          </w:p>
        </w:tc>
        <w:tc>
          <w:tcPr>
            <w:tcW w:w="1831" w:type="dxa"/>
            <w:tcBorders/>
            <w:tcMar>
              <w:top w:w="50" w:type="dxa"/>
              <w:left w:w="100" w:type="dxa"/>
            </w:tcMar>
            <w:vAlign w:val="center"/>
          </w:tcPr>
          <w:p>
            <w:pPr>
              <w:spacing w:before="0" w:after="0"/>
              <w:ind w:left="135"/>
              <w:jc w:val="left"/>
            </w:pPr>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https://m.edsoo.ru/826c5b78 </w:t>
            </w:r>
          </w:p>
        </w:tc>
        <w:tc>
          <w:tcPr>
            <w:tcW w:w="1831" w:type="dxa"/>
            <w:tcBorders/>
            <w:tcMar>
              <w:top w:w="50" w:type="dxa"/>
              <w:left w:w="100" w:type="dxa"/>
            </w:tcMar>
            <w:vAlign w:val="center"/>
          </w:tcPr>
          <w:p>
            <w:pPr>
              <w:spacing w:before="0" w:after="0"/>
              <w:ind w:left="135"/>
              <w:jc w:val="left"/>
            </w:pPr>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https://m.edsoo.ru/797ca438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https://m.edsoo.ru/db469b9a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животных)</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https://m.edsoo.ru/aeb74fe1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https://m.edsoo.ru/863c7e8e</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(утилизация отходов)</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https://m.edsoo.ru/8a30dc3c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https://m.edsoo.ru/863c9054</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https://m.edsoo.ru/2b77b7cb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(экологичный транспорт)</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https://m.edsoo.ru/e2b3d4f9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https://m.edsoo.ru/863c9612</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(опасные животные)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https://m.edsoo.ru/6e747743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(волонтёрское экологическое движение)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https://m.edsoo.ru/6665ea6f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https://m.edsoo.ru/00c3fac1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https://m.edsoo.ru/863c8ec4</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(влияние человека на окружающую среду)</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https://m.edsoo.ru/787385d0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https://m.edsoo.ru/863c8668</w:t>
              </w:r>
            </w:hyperlink>
          </w:p>
        </w:tc>
      </w:tr>
      <w:tr>
        <w:trPr>
          <w:trHeight w:val="217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https://m.edsoo.ru/4c479524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https://m.edsoo.ru/863c87ee</w:t>
              </w:r>
            </w:hyperlink>
          </w:p>
        </w:tc>
      </w:tr>
      <w:tr>
        <w:trPr>
          <w:trHeight w:val="163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https://m.edsoo.ru/f76f0905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https://m.edsoo.ru/b67e66ad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https://m.edsoo.ru/863ca5a8</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(использование интернета)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https://m.edsoo.ru/bd715660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https://m.edsoo.ru/863ca436</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https://m.edsoo.ru/a1b6da55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https://m.edsoo.ru/863ca8fa</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(пресса)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https://m.edsoo.ru/7e2b8069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https://m.edsoo.ru/863ca706</w:t>
              </w:r>
            </w:hyperlink>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https://m.edsoo.ru/3d3e773f </w:t>
            </w:r>
          </w:p>
        </w:tc>
        <w:tc>
          <w:tcPr>
            <w:tcW w:w="1831" w:type="dxa"/>
            <w:tcBorders/>
            <w:tcMar>
              <w:top w:w="50" w:type="dxa"/>
              <w:left w:w="100" w:type="dxa"/>
            </w:tcMar>
            <w:vAlign w:val="center"/>
          </w:tcPr>
          <w:p>
            <w:pPr>
              <w:spacing w:before="0" w:after="0"/>
              <w:ind w:left="135"/>
              <w:jc w:val="left"/>
            </w:pPr>
          </w:p>
        </w:tc>
      </w:tr>
      <w:tr>
        <w:trPr>
          <w:trHeight w:val="136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https://m.edsoo.ru/60c71984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(праздники)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https://m.edsoo.ru/c5454b38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https://m.edsoo.ru/599654d9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https://m.edsoo.ru/a9795f30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(памятные даты)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https://m.edsoo.ru/a8841536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https://m.edsoo.ru/863cba34</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(достопримечательности)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https://m.edsoo.ru/c813cf9a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https://m.edsoo.ru/863cb70a</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(мифы и легенды)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https://m.edsoo.ru/9d633ceb </w:t>
            </w:r>
          </w:p>
        </w:tc>
        <w:tc>
          <w:tcPr>
            <w:tcW w:w="1831" w:type="dxa"/>
            <w:tcBorders/>
            <w:tcMar>
              <w:top w:w="50" w:type="dxa"/>
              <w:left w:w="100" w:type="dxa"/>
            </w:tcMar>
            <w:vAlign w:val="center"/>
          </w:tcPr>
          <w:p>
            <w:pPr>
              <w:spacing w:before="0" w:after="0"/>
              <w:ind w:left="135"/>
              <w:jc w:val="left"/>
            </w:pPr>
          </w:p>
        </w:tc>
      </w:tr>
      <w:tr>
        <w:trPr>
          <w:trHeight w:val="14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https://m.edsoo.ru/533df214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(мой город, село)</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https://m.edsoo.ru/ba9b84fd </w:t>
            </w:r>
          </w:p>
        </w:tc>
        <w:tc>
          <w:tcPr>
            <w:tcW w:w="1831" w:type="dxa"/>
            <w:tcBorders/>
            <w:tcMar>
              <w:top w:w="50" w:type="dxa"/>
              <w:left w:w="100" w:type="dxa"/>
            </w:tcMar>
            <w:vAlign w:val="center"/>
          </w:tcPr>
          <w:p>
            <w:pPr>
              <w:spacing w:before="0" w:after="0"/>
              <w:ind w:left="135"/>
              <w:jc w:val="left"/>
            </w:pPr>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https://m.edsoo.ru/d49552fa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https://m.edsoo.ru/863cb598</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(фольклор)</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https://m.edsoo.ru/b66324fb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https://m.edsoo.ru/fa446d1f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https://m.edsoo.ru/62a5b70d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(экстренные службы)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https://m.edsoo.ru/864e56d6 </w:t>
            </w:r>
          </w:p>
        </w:tc>
        <w:tc>
          <w:tcPr>
            <w:tcW w:w="1831" w:type="dxa"/>
            <w:tcBorders/>
            <w:tcMar>
              <w:top w:w="50" w:type="dxa"/>
              <w:left w:w="100" w:type="dxa"/>
            </w:tcMar>
            <w:vAlign w:val="center"/>
          </w:tcPr>
          <w:p>
            <w:pPr>
              <w:spacing w:before="0" w:after="0"/>
              <w:ind w:left="135"/>
              <w:jc w:val="left"/>
            </w:pPr>
          </w:p>
        </w:tc>
      </w:tr>
      <w:tr>
        <w:trPr>
          <w:trHeight w:val="4320"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https://m.edsoo.ru/89ee0c81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https://m.edsoo.ru/863cb8d6</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https://m.edsoo.ru/5e1d434e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https://m.edsoo.ru/644c5c9a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https://m.edsoo.ru/863cc0ec</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https://m.edsoo.ru/0fdec26d </w:t>
            </w:r>
          </w:p>
        </w:tc>
        <w:tc>
          <w:tcPr>
            <w:tcW w:w="1831" w:type="dxa"/>
            <w:tcBorders/>
            <w:tcMar>
              <w:top w:w="50" w:type="dxa"/>
              <w:left w:w="100" w:type="dxa"/>
            </w:tcMar>
            <w:vAlign w:val="center"/>
          </w:tcPr>
          <w:p>
            <w:pPr>
              <w:spacing w:before="0" w:after="0"/>
              <w:ind w:left="135"/>
              <w:jc w:val="left"/>
            </w:pPr>
          </w:p>
        </w:tc>
      </w:tr>
      <w:tr>
        <w:trPr>
          <w:trHeight w:val="160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https://m.edsoo.ru/ca3fb522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https://m.edsoo.ru/863cbcf0</w:t>
              </w:r>
            </w:hyperlink>
          </w:p>
        </w:tc>
      </w:tr>
      <w:tr>
        <w:trPr>
          <w:trHeight w:val="82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https://m.edsoo.ru/aea595cf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https://m.edsoo.ru/863cbba6</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https://m.edsoo.ru/c6a7fbda </w:t>
            </w:r>
          </w:p>
        </w:tc>
        <w:tc>
          <w:tcPr>
            <w:tcW w:w="1831" w:type="dxa"/>
            <w:tcBorders/>
            <w:tcMar>
              <w:top w:w="50" w:type="dxa"/>
              <w:left w:w="100" w:type="dxa"/>
            </w:tcMar>
            <w:vAlign w:val="center"/>
          </w:tcPr>
          <w:p>
            <w:pPr>
              <w:spacing w:before="0" w:after="0"/>
              <w:ind w:left="135"/>
              <w:jc w:val="left"/>
            </w:pPr>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https://m.edsoo.ru/88dd4eaa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https://m.edsoo.ru/863cbed0</w:t>
              </w:r>
            </w:hyperlink>
          </w:p>
        </w:tc>
      </w:tr>
      <w:tr>
        <w:trPr>
          <w:trHeight w:val="109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https://m.edsoo.ru/6b8a03d2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https://m.edsoo.ru/863cc43e</w:t>
              </w:r>
            </w:hyperlink>
          </w:p>
        </w:tc>
      </w:tr>
      <w:tr>
        <w:trPr>
          <w:trHeight w:val="2970"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https://m.edsoo.ru/0ab06307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https://m.edsoo.ru/863cc8f8</w:t>
              </w:r>
            </w:hyperlink>
          </w:p>
        </w:tc>
      </w:tr>
      <w:tr>
        <w:trPr>
          <w:trHeight w:val="7005" w:hRule="atLeast"/>
          <w:trHeight w:val="144" w:hRule="atLeast"/>
        </w:trPr>
        <w:tc>
          <w:tcPr>
            <w:tcW w:w="40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2" w:type="dxa"/>
            <w:tcBorders/>
            <w:tcMar>
              <w:top w:w="50" w:type="dxa"/>
              <w:left w:w="100" w:type="dxa"/>
            </w:tcMar>
            <w:vAlign w:val="center"/>
          </w:tcPr>
          <w:p>
            <w:pPr>
              <w:spacing w:before="0" w:after="0" w:line="276"/>
              <w:ind w:left="135"/>
              <w:jc w:val="center"/>
            </w:pPr>
          </w:p>
        </w:tc>
        <w:tc>
          <w:tcPr>
            <w:tcW w:w="10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https://m.edsoo.ru/0f7e5b9b </w:t>
            </w:r>
          </w:p>
        </w:tc>
        <w:tc>
          <w:tcPr>
            <w:tcW w:w="18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https://m.edsoo.ru/863cc8f8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4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8638443" w:id="12"/>
    <w:p>
      <w:pPr>
        <w:sectPr>
          <w:pgSz w:w="16383" w:h="11906" w:orient="landscape"/>
        </w:sectPr>
      </w:pPr>
    </w:p>
    <w:bookmarkEnd w:id="12"/>
    <w:bookmarkEnd w:id="11"/>
    <w:bookmarkStart w:name="block-78638447" w:id="13"/>
    <w:p>
      <w:pPr>
        <w:spacing w:before="199" w:after="199" w:line="336"/>
        <w:ind w:left="120"/>
        <w:jc w:val="left"/>
      </w:pPr>
      <w:r>
        <w:rPr>
          <w:rFonts w:ascii="Times New Roman" w:hAnsi="Times New Roman"/>
          <w:b/>
          <w:i w:val="false"/>
          <w:color w:val="000000"/>
          <w:sz w:val="28"/>
        </w:rPr>
        <w:t>ПРОВЕРЯЕМЫЕ ТРЕБОВАНИЯ К РЕЗУЛЬТАТАМ ОСВОЕНИЯ ОСНОВНОЙ ОБРАЗОВАТЕЛЬНОЙ ПРОГРАММЫ</w:t>
      </w:r>
    </w:p>
    <w:p>
      <w:pPr>
        <w:spacing w:before="199" w:after="199" w:line="336"/>
        <w:ind w:left="120"/>
        <w:jc w:val="left"/>
      </w:pPr>
    </w:p>
    <w:p>
      <w:pPr>
        <w:spacing w:before="199" w:after="199" w:line="336"/>
        <w:ind w:left="120"/>
        <w:jc w:val="left"/>
      </w:pPr>
      <w:r>
        <w:rPr>
          <w:rFonts w:ascii="Times New Roman" w:hAnsi="Times New Roman"/>
          <w:b/>
          <w:i w:val="false"/>
          <w:color w:val="000000"/>
          <w:sz w:val="28"/>
        </w:rPr>
        <w:t>5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543"/>
        <w:gridCol w:w="11209"/>
      </w:tblGrid>
      <w:tr>
        <w:trPr>
          <w:trHeight w:val="795" w:hRule="atLeast"/>
          <w:trHeight w:val="144" w:hRule="atLeast"/>
        </w:trPr>
        <w:tc>
          <w:tcPr>
            <w:tcW w:w="17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23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основного общего образования</w:t>
            </w:r>
            <w:r>
              <w:rPr>
                <w:rFonts w:ascii="Times New Roman" w:hAnsi="Times New Roman"/>
                <w:b/>
                <w:i w:val="false"/>
                <w:color w:val="000000"/>
                <w:sz w:val="24"/>
              </w:rPr>
              <w:t xml:space="preserve"> </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Коммуникативные умения</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Говорение</w:t>
            </w:r>
          </w:p>
        </w:tc>
      </w:tr>
      <w:tr>
        <w:trPr>
          <w:trHeight w:val="217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Излагать основное содержание прочитанного текста с вербальными и (или) зрительными опорами (объём – 5 – 6 фраз)</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Кратко излагать результаты выполненной проектной работы (объём – до 6 фраз)</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Аудирование</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Смысловое чтение</w:t>
            </w:r>
          </w:p>
        </w:tc>
      </w:tr>
      <w:tr>
        <w:trPr>
          <w:trHeight w:val="23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несплошные тексты (таблицы) и понимать представленную в них информацию</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Письменная речь</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Писать короткие поздравления с праздниками в соответствии с нормами, принятыми в стране (странах) изучаемого языка</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w:t>
            </w:r>
          </w:p>
        </w:tc>
        <w:tc>
          <w:tcPr>
            <w:tcW w:w="12329"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Языковые знания и навыки</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w:t>
            </w:r>
          </w:p>
        </w:tc>
        <w:tc>
          <w:tcPr>
            <w:tcW w:w="12329"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Фонетическая сторона речи</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Орфография и пунктуация</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Лексическая сторона речи</w:t>
            </w:r>
          </w:p>
        </w:tc>
      </w:tr>
      <w:tr>
        <w:trPr>
          <w:trHeight w:val="273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b w:val="false"/>
                <w:i/>
                <w:color w:val="000000"/>
                <w:sz w:val="24"/>
              </w:rPr>
              <w:t>-er/-or</w:t>
            </w:r>
            <w:r>
              <w:rPr>
                <w:rFonts w:ascii="Times New Roman" w:hAnsi="Times New Roman"/>
                <w:b w:val="false"/>
                <w:i w:val="false"/>
                <w:color w:val="000000"/>
                <w:sz w:val="24"/>
              </w:rPr>
              <w:t xml:space="preserve">, </w:t>
            </w:r>
            <w:r>
              <w:rPr>
                <w:rFonts w:ascii="Times New Roman" w:hAnsi="Times New Roman"/>
                <w:b w:val="false"/>
                <w:i/>
                <w:color w:val="000000"/>
                <w:sz w:val="24"/>
              </w:rPr>
              <w:t>-ist,</w:t>
            </w:r>
            <w:r>
              <w:rPr>
                <w:rFonts w:ascii="Times New Roman" w:hAnsi="Times New Roman"/>
                <w:b w:val="false"/>
                <w:i/>
                <w:color w:val="000000"/>
                <w:sz w:val="24"/>
              </w:rPr>
              <w:t xml:space="preserve"> -sion/-tion</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Pr>
                <w:rFonts w:ascii="Times New Roman" w:hAnsi="Times New Roman"/>
                <w:b w:val="false"/>
                <w:i/>
                <w:color w:val="000000"/>
                <w:sz w:val="24"/>
              </w:rPr>
              <w:t>-ful</w:t>
            </w:r>
            <w:r>
              <w:rPr>
                <w:rFonts w:ascii="Times New Roman" w:hAnsi="Times New Roman"/>
                <w:b w:val="false"/>
                <w:i w:val="false"/>
                <w:color w:val="000000"/>
                <w:sz w:val="24"/>
              </w:rPr>
              <w:t xml:space="preserve">, </w:t>
            </w:r>
            <w:r>
              <w:rPr>
                <w:rFonts w:ascii="Times New Roman" w:hAnsi="Times New Roman"/>
                <w:b w:val="false"/>
                <w:i/>
                <w:color w:val="000000"/>
                <w:sz w:val="24"/>
              </w:rPr>
              <w:t>-ian/-an</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b w:val="false"/>
                <w:i/>
                <w:color w:val="000000"/>
                <w:sz w:val="24"/>
              </w:rPr>
              <w:t>-ly</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2.3.5</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b w:val="false"/>
                <w:i/>
                <w:color w:val="000000"/>
                <w:sz w:val="24"/>
              </w:rPr>
              <w:t>un-</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 xml:space="preserve">и употреблять в устной и письменной речи изученные синонимы </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2.3.7</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интернациональные слова</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Грамматическая сторона речи</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b w:val="false"/>
                <w:i w:val="false"/>
                <w:color w:val="000000"/>
                <w:sz w:val="24"/>
              </w:rPr>
              <w:t>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w:t>
            </w:r>
            <w:r>
              <w:rPr>
                <w:rFonts w:ascii="Times New Roman" w:hAnsi="Times New Roman"/>
                <w:b w:val="false"/>
                <w:i w:val="false"/>
                <w:color w:val="000000"/>
                <w:sz w:val="24"/>
              </w:rPr>
              <w:t>Future</w:t>
            </w:r>
            <w:r>
              <w:rPr>
                <w:rFonts w:ascii="Times New Roman" w:hAnsi="Times New Roman"/>
                <w:b w:val="false"/>
                <w:i w:val="false"/>
                <w:color w:val="000000"/>
                <w:sz w:val="24"/>
              </w:rPr>
              <w:t xml:space="preserve"> </w:t>
            </w:r>
            <w:r>
              <w:rPr>
                <w:rFonts w:ascii="Times New Roman" w:hAnsi="Times New Roman"/>
                <w:b w:val="false"/>
                <w:i w:val="false"/>
                <w:color w:val="000000"/>
                <w:sz w:val="24"/>
              </w:rPr>
              <w:t>Simple</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2.4.5</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2.4.6</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trPr>
          <w:trHeight w:val="229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2.4.7</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Социокультурные знания и умения</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w:t>
            </w:r>
            <w:r>
              <w:rPr>
                <w:rFonts w:ascii="Times New Roman" w:hAnsi="Times New Roman"/>
                <w:b w:val="false"/>
                <w:i w:val="false"/>
                <w:color w:val="000000"/>
                <w:sz w:val="24"/>
              </w:rPr>
              <w:t>спользовать отдельные социокультурные элементы речевого поведенческого этикета в</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стране (странах) изучаемого языка в рамках тематического содержания</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w:t>
            </w:r>
            <w:r>
              <w:rPr>
                <w:rFonts w:ascii="Times New Roman" w:hAnsi="Times New Roman"/>
                <w:b w:val="false"/>
                <w:i w:val="false"/>
                <w:color w:val="000000"/>
                <w:sz w:val="24"/>
              </w:rPr>
              <w:t>нать (понимать) и использовать в устной 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 речи наиболее употребитель</w:t>
            </w:r>
            <w:r>
              <w:rPr>
                <w:rFonts w:ascii="Times New Roman" w:hAnsi="Times New Roman"/>
                <w:b w:val="false"/>
                <w:i w:val="false"/>
                <w:color w:val="000000"/>
                <w:sz w:val="24"/>
              </w:rPr>
              <w:t>ную</w:t>
            </w:r>
            <w:r>
              <w:rPr>
                <w:rFonts w:ascii="Times New Roman" w:hAnsi="Times New Roman"/>
                <w:b w:val="false"/>
                <w:i w:val="false"/>
                <w:color w:val="000000"/>
                <w:sz w:val="24"/>
              </w:rPr>
              <w:t xml:space="preserve"> </w:t>
            </w:r>
            <w:r>
              <w:rPr>
                <w:rFonts w:ascii="Times New Roman" w:hAnsi="Times New Roman"/>
                <w:b w:val="false"/>
                <w:i w:val="false"/>
                <w:color w:val="000000"/>
                <w:sz w:val="24"/>
              </w:rPr>
              <w:t>фоновую лексику</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страны (стран) изучаемого языка в</w:t>
            </w:r>
            <w:r>
              <w:rPr>
                <w:rFonts w:ascii="Times New Roman" w:hAnsi="Times New Roman"/>
                <w:b w:val="false"/>
                <w:i w:val="false"/>
                <w:color w:val="000000"/>
                <w:sz w:val="24"/>
              </w:rPr>
              <w:t xml:space="preserve"> </w:t>
            </w:r>
            <w:r>
              <w:rPr>
                <w:rFonts w:ascii="Times New Roman" w:hAnsi="Times New Roman"/>
                <w:b w:val="false"/>
                <w:i w:val="false"/>
                <w:color w:val="000000"/>
                <w:sz w:val="24"/>
              </w:rPr>
              <w:t>рамках тематического содержания речи</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w:t>
            </w:r>
            <w:r>
              <w:rPr>
                <w:rFonts w:ascii="Times New Roman" w:hAnsi="Times New Roman"/>
                <w:b w:val="false"/>
                <w:i w:val="false"/>
                <w:color w:val="000000"/>
                <w:sz w:val="24"/>
              </w:rPr>
              <w:t>равильно оформлять адрес, писать фамилии и имена (свои, родственников и друзей) на английском языке (в анкете, формуляре)</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бладать базовыми знаниями о социокуль</w:t>
            </w:r>
            <w:r>
              <w:rPr>
                <w:rFonts w:ascii="Times New Roman" w:hAnsi="Times New Roman"/>
                <w:b w:val="false"/>
                <w:i w:val="false"/>
                <w:color w:val="000000"/>
                <w:sz w:val="24"/>
              </w:rPr>
              <w:t>турном портрете родной страны и страны (стран) изучаемого языка</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3.5</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w:t>
            </w:r>
            <w:r>
              <w:rPr>
                <w:rFonts w:ascii="Times New Roman" w:hAnsi="Times New Roman"/>
                <w:b w:val="false"/>
                <w:i w:val="false"/>
                <w:color w:val="000000"/>
                <w:sz w:val="24"/>
              </w:rPr>
              <w:t>ратко представлять Ро</w:t>
            </w:r>
            <w:r>
              <w:rPr>
                <w:rFonts w:ascii="Times New Roman" w:hAnsi="Times New Roman"/>
                <w:b w:val="false"/>
                <w:i w:val="false"/>
                <w:color w:val="000000"/>
                <w:sz w:val="24"/>
              </w:rPr>
              <w:t>ссию и страну (страны) изучаемого языка</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Компенсаторные умения. </w:t>
            </w:r>
            <w:r>
              <w:rPr>
                <w:rFonts w:ascii="Times New Roman" w:hAnsi="Times New Roman"/>
                <w:b w:val="false"/>
                <w:i w:val="false"/>
                <w:color w:val="000000"/>
                <w:sz w:val="24"/>
              </w:rPr>
              <w:t xml:space="preserve">Владеть компенсаторными умениями: использовать при чтении </w:t>
            </w:r>
            <w:r>
              <w:rPr>
                <w:rFonts w:ascii="Times New Roman" w:hAnsi="Times New Roman"/>
                <w:b w:val="false"/>
                <w:i w:val="false"/>
                <w:color w:val="000000"/>
                <w:sz w:val="24"/>
              </w:rPr>
              <w:t xml:space="preserve">и аудировании языковую догадку, в том числе контекстуальную, игнорировать информацию, не являющуюся необходимой </w:t>
            </w:r>
            <w:r>
              <w:rPr>
                <w:rFonts w:ascii="Times New Roman" w:hAnsi="Times New Roman"/>
                <w:b w:val="false"/>
                <w:i w:val="false"/>
                <w:color w:val="000000"/>
                <w:sz w:val="24"/>
              </w:rPr>
              <w:t>для понимания основного содержания прочитанного (прослушанного) текста или для нахождения в тексте запрашиваемой информации</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5</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6</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p>
      <w:pPr>
        <w:spacing w:before="199" w:after="199"/>
        <w:ind w:left="120"/>
        <w:jc w:val="left"/>
      </w:pPr>
      <w:r>
        <w:rPr>
          <w:rFonts w:ascii="Times New Roman" w:hAnsi="Times New Roman"/>
          <w:b/>
          <w:i w:val="false"/>
          <w:color w:val="000000"/>
          <w:sz w:val="28"/>
        </w:rPr>
        <w:t>6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709"/>
        <w:gridCol w:w="11043"/>
      </w:tblGrid>
      <w:tr>
        <w:trPr>
          <w:trHeight w:val="795" w:hRule="atLeast"/>
          <w:trHeight w:val="144" w:hRule="atLeast"/>
        </w:trPr>
        <w:tc>
          <w:tcPr>
            <w:tcW w:w="18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21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основного общего образования</w:t>
            </w:r>
            <w:r>
              <w:rPr>
                <w:rFonts w:ascii="Times New Roman" w:hAnsi="Times New Roman"/>
                <w:b/>
                <w:i w:val="false"/>
                <w:color w:val="000000"/>
                <w:sz w:val="24"/>
              </w:rPr>
              <w:t xml:space="preserve"> </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34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trPr>
          <w:trHeight w:val="202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Излагать основное содержание прочитанного текста с вербальными и (или) зрительными опорами (объём – 7 – 8 фраз)</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излагать результаты выполненной проектной работы (объём – 7 – 8 фраз)</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tc>
      </w:tr>
      <w:tr>
        <w:trPr>
          <w:trHeight w:val="18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trPr>
          <w:trHeight w:val="18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несплошные тексты (таблицы) и понимать представленную в них информацию</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Определять тему текста по заголовку</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trPr>
          <w:trHeight w:val="175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небольшое письменное высказывание с использованием образца, плана, ключевых слов, картинки (объём высказывания – до 70 слов)</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1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p>
        </w:tc>
        <w:tc>
          <w:tcPr>
            <w:tcW w:w="12147"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18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Pr>
                <w:rFonts w:ascii="Times New Roman" w:hAnsi="Times New Roman"/>
                <w:b w:val="false"/>
                <w:i/>
                <w:color w:val="000000"/>
                <w:sz w:val="24"/>
              </w:rPr>
              <w:t>–</w:t>
            </w:r>
            <w:r>
              <w:rPr>
                <w:rFonts w:ascii="Times New Roman" w:hAnsi="Times New Roman"/>
                <w:b w:val="false"/>
                <w:i/>
                <w:color w:val="000000"/>
                <w:sz w:val="24"/>
              </w:rPr>
              <w:t>ing</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ive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al</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b w:val="false"/>
                <w:i/>
                <w:color w:val="000000"/>
                <w:sz w:val="24"/>
              </w:rPr>
              <w:t>-ly</w:t>
            </w:r>
          </w:p>
        </w:tc>
      </w:tr>
      <w:tr>
        <w:trPr>
          <w:trHeight w:val="12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 xml:space="preserve">и употреблять в устной и письменной речи изученные синонимы и антонимы </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интернациональные слова</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целостности высказывания</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сложноподчинённые предложения с придаточными определительными с союзными словами </w:t>
            </w:r>
            <w:r>
              <w:rPr>
                <w:rFonts w:ascii="Times New Roman" w:hAnsi="Times New Roman"/>
                <w:b w:val="false"/>
                <w:i/>
                <w:color w:val="000000"/>
                <w:sz w:val="24"/>
              </w:rPr>
              <w:t>WHO, WHICH, THAT</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предложения с конструкциями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все</w:t>
            </w:r>
            <w:r>
              <w:rPr>
                <w:rFonts w:ascii="Times New Roman" w:hAnsi="Times New Roman"/>
                <w:b w:val="false"/>
                <w:i w:val="false"/>
                <w:color w:val="000000"/>
                <w:sz w:val="24"/>
              </w:rPr>
              <w:t xml:space="preserve"> типы вопросительных предложений (общий, специальный, альтернативный, разделительный вопросы) в Present/Past Continuous Tense</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имена </w:t>
            </w:r>
            <w:r>
              <w:rPr>
                <w:rFonts w:ascii="Times New Roman" w:hAnsi="Times New Roman"/>
                <w:b w:val="false"/>
                <w:i w:val="false"/>
                <w:color w:val="000000"/>
                <w:sz w:val="24"/>
              </w:rPr>
              <w:t>г</w:t>
            </w:r>
            <w:r>
              <w:rPr>
                <w:rFonts w:ascii="Times New Roman" w:hAnsi="Times New Roman"/>
                <w:b w:val="false"/>
                <w:i w:val="false"/>
                <w:color w:val="000000"/>
                <w:sz w:val="24"/>
              </w:rPr>
              <w:t>лаголы в видо-временных формах действительного залога в изъявительном наклонении в Present/Past Continuous Tense</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модальные глаголы и их эквиваленты </w:t>
            </w:r>
            <w:r>
              <w:rPr>
                <w:rFonts w:ascii="Times New Roman" w:hAnsi="Times New Roman"/>
                <w:b w:val="false"/>
                <w:i w:val="false"/>
                <w:color w:val="000000"/>
                <w:spacing w:val="-2"/>
                <w:sz w:val="24"/>
              </w:rPr>
              <w:t>(</w:t>
            </w:r>
            <w:r>
              <w:rPr>
                <w:rFonts w:ascii="Times New Roman" w:hAnsi="Times New Roman"/>
                <w:b w:val="false"/>
                <w:i/>
                <w:color w:val="000000"/>
                <w:spacing w:val="-2"/>
                <w:sz w:val="24"/>
              </w:rPr>
              <w:t>can / be able to</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must / have to</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may</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should</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need</w:t>
            </w:r>
            <w:r>
              <w:rPr>
                <w:rFonts w:ascii="Times New Roman" w:hAnsi="Times New Roman"/>
                <w:b w:val="false"/>
                <w:i w:val="false"/>
                <w:color w:val="000000"/>
                <w:spacing w:val="-2"/>
                <w:sz w:val="24"/>
              </w:rPr>
              <w:t>)</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с</w:t>
            </w:r>
            <w:r>
              <w:rPr>
                <w:rFonts w:ascii="Times New Roman" w:hAnsi="Times New Roman"/>
                <w:b w:val="false"/>
                <w:i w:val="false"/>
                <w:color w:val="000000"/>
                <w:sz w:val="24"/>
              </w:rPr>
              <w:t>лова, выражающие количество (</w:t>
            </w:r>
            <w:r>
              <w:rPr>
                <w:rFonts w:ascii="Times New Roman" w:hAnsi="Times New Roman"/>
                <w:b w:val="false"/>
                <w:i/>
                <w:color w:val="000000"/>
                <w:sz w:val="24"/>
              </w:rPr>
              <w:t>little / a little</w:t>
            </w:r>
            <w:r>
              <w:rPr>
                <w:rFonts w:ascii="Times New Roman" w:hAnsi="Times New Roman"/>
                <w:b w:val="false"/>
                <w:i w:val="false"/>
                <w:color w:val="000000"/>
                <w:sz w:val="24"/>
              </w:rPr>
              <w:t xml:space="preserve">, </w:t>
            </w:r>
            <w:r>
              <w:rPr>
                <w:rFonts w:ascii="Times New Roman" w:hAnsi="Times New Roman"/>
                <w:b w:val="false"/>
                <w:i/>
                <w:color w:val="000000"/>
                <w:sz w:val="24"/>
              </w:rPr>
              <w:t>few / a few</w:t>
            </w:r>
            <w:r>
              <w:rPr>
                <w:rFonts w:ascii="Times New Roman" w:hAnsi="Times New Roman"/>
                <w:b w:val="false"/>
                <w:i w:val="false"/>
                <w:color w:val="000000"/>
                <w:sz w:val="24"/>
              </w:rPr>
              <w:t>)</w:t>
            </w:r>
          </w:p>
        </w:tc>
      </w:tr>
      <w:tr>
        <w:trPr>
          <w:trHeight w:val="234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возвратные, неопределённые местоимения (</w:t>
            </w:r>
            <w:r>
              <w:rPr>
                <w:rFonts w:ascii="Times New Roman" w:hAnsi="Times New Roman"/>
                <w:b w:val="false"/>
                <w:i/>
                <w:color w:val="000000"/>
                <w:sz w:val="24"/>
              </w:rPr>
              <w:t>some</w:t>
            </w:r>
            <w:r>
              <w:rPr>
                <w:rFonts w:ascii="Times New Roman" w:hAnsi="Times New Roman"/>
                <w:b w:val="false"/>
                <w:i w:val="false"/>
                <w:color w:val="000000"/>
                <w:sz w:val="24"/>
              </w:rPr>
              <w:t xml:space="preserve">, </w:t>
            </w:r>
            <w:r>
              <w:rPr>
                <w:rFonts w:ascii="Times New Roman" w:hAnsi="Times New Roman"/>
                <w:b w:val="false"/>
                <w:i/>
                <w:color w:val="000000"/>
                <w:sz w:val="24"/>
              </w:rPr>
              <w:t>any</w:t>
            </w:r>
            <w:r>
              <w:rPr>
                <w:rFonts w:ascii="Times New Roman" w:hAnsi="Times New Roman"/>
                <w:b w:val="false"/>
                <w:i w:val="false"/>
                <w:color w:val="000000"/>
                <w:sz w:val="24"/>
              </w:rPr>
              <w:t>) и их производные (</w:t>
            </w:r>
            <w:r>
              <w:rPr>
                <w:rFonts w:ascii="Times New Roman" w:hAnsi="Times New Roman"/>
                <w:b w:val="false"/>
                <w:i/>
                <w:color w:val="000000"/>
                <w:sz w:val="24"/>
              </w:rPr>
              <w:t>somebody</w:t>
            </w:r>
            <w:r>
              <w:rPr>
                <w:rFonts w:ascii="Times New Roman" w:hAnsi="Times New Roman"/>
                <w:b w:val="false"/>
                <w:i w:val="false"/>
                <w:color w:val="000000"/>
                <w:sz w:val="24"/>
              </w:rPr>
              <w:t xml:space="preserve">, </w:t>
            </w:r>
            <w:r>
              <w:rPr>
                <w:rFonts w:ascii="Times New Roman" w:hAnsi="Times New Roman"/>
                <w:b w:val="false"/>
                <w:i/>
                <w:color w:val="000000"/>
                <w:sz w:val="24"/>
              </w:rPr>
              <w:t>anybody</w:t>
            </w:r>
            <w:r>
              <w:rPr>
                <w:rFonts w:ascii="Times New Roman" w:hAnsi="Times New Roman"/>
                <w:b w:val="false"/>
                <w:i w:val="false"/>
                <w:color w:val="000000"/>
                <w:sz w:val="24"/>
              </w:rPr>
              <w:t xml:space="preserve">; </w:t>
            </w:r>
            <w:r>
              <w:rPr>
                <w:rFonts w:ascii="Times New Roman" w:hAnsi="Times New Roman"/>
                <w:b w:val="false"/>
                <w:i/>
                <w:color w:val="000000"/>
                <w:sz w:val="24"/>
              </w:rPr>
              <w:t>something</w:t>
            </w:r>
            <w:r>
              <w:rPr>
                <w:rFonts w:ascii="Times New Roman" w:hAnsi="Times New Roman"/>
                <w:b w:val="false"/>
                <w:i w:val="false"/>
                <w:color w:val="000000"/>
                <w:sz w:val="24"/>
              </w:rPr>
              <w:t xml:space="preserve">, </w:t>
            </w:r>
            <w:r>
              <w:rPr>
                <w:rFonts w:ascii="Times New Roman" w:hAnsi="Times New Roman"/>
                <w:b w:val="false"/>
                <w:i/>
                <w:color w:val="000000"/>
                <w:sz w:val="24"/>
              </w:rPr>
              <w:t>anything</w:t>
            </w:r>
            <w:r>
              <w:rPr>
                <w:rFonts w:ascii="Times New Roman" w:hAnsi="Times New Roman"/>
                <w:b w:val="false"/>
                <w:i w:val="false"/>
                <w:color w:val="000000"/>
                <w:sz w:val="24"/>
              </w:rPr>
              <w:t xml:space="preserve"> и другие), </w:t>
            </w:r>
            <w:r>
              <w:rPr>
                <w:rFonts w:ascii="Times New Roman" w:hAnsi="Times New Roman"/>
                <w:b w:val="false"/>
                <w:i/>
                <w:color w:val="000000"/>
                <w:sz w:val="24"/>
              </w:rPr>
              <w:t>every</w:t>
            </w:r>
            <w:r>
              <w:rPr>
                <w:rFonts w:ascii="Times New Roman" w:hAnsi="Times New Roman"/>
                <w:b w:val="false"/>
                <w:i w:val="false"/>
                <w:color w:val="000000"/>
                <w:sz w:val="24"/>
              </w:rPr>
              <w:t xml:space="preserve"> и производные (</w:t>
            </w:r>
            <w:r>
              <w:rPr>
                <w:rFonts w:ascii="Times New Roman" w:hAnsi="Times New Roman"/>
                <w:b w:val="false"/>
                <w:i/>
                <w:color w:val="000000"/>
                <w:sz w:val="24"/>
              </w:rPr>
              <w:t>everybody</w:t>
            </w:r>
            <w:r>
              <w:rPr>
                <w:rFonts w:ascii="Times New Roman" w:hAnsi="Times New Roman"/>
                <w:b w:val="false"/>
                <w:i w:val="false"/>
                <w:color w:val="000000"/>
                <w:sz w:val="24"/>
              </w:rPr>
              <w:t xml:space="preserve">, </w:t>
            </w:r>
            <w:r>
              <w:rPr>
                <w:rFonts w:ascii="Times New Roman" w:hAnsi="Times New Roman"/>
                <w:b w:val="false"/>
                <w:i/>
                <w:color w:val="000000"/>
                <w:sz w:val="24"/>
              </w:rPr>
              <w:t>everything</w:t>
            </w:r>
            <w:r>
              <w:rPr>
                <w:rFonts w:ascii="Times New Roman" w:hAnsi="Times New Roman"/>
                <w:b w:val="false"/>
                <w:i w:val="false"/>
                <w:color w:val="000000"/>
                <w:sz w:val="24"/>
              </w:rPr>
              <w:t xml:space="preserve"> и другие) в повествовательных (утвердительных и отрицательных) и вопросительных предложениях</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ч</w:t>
            </w:r>
            <w:r>
              <w:rPr>
                <w:rFonts w:ascii="Times New Roman" w:hAnsi="Times New Roman"/>
                <w:b w:val="false"/>
                <w:i w:val="false"/>
                <w:color w:val="000000"/>
                <w:sz w:val="24"/>
              </w:rPr>
              <w:t>ислительные для обозначения дат и больших чисел (100 – 1000)</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12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w:t>
            </w:r>
            <w:r>
              <w:rPr>
                <w:rFonts w:ascii="Times New Roman" w:hAnsi="Times New Roman"/>
                <w:b w:val="false"/>
                <w:i w:val="false"/>
                <w:color w:val="000000"/>
                <w:sz w:val="24"/>
              </w:rPr>
              <w:t>спользовать отдельные социокультурные элементы речевого поведенческого этикета в</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стране (странах) изучаемого языка в рамках тематического содержания</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w:t>
            </w:r>
            <w:r>
              <w:rPr>
                <w:rFonts w:ascii="Times New Roman" w:hAnsi="Times New Roman"/>
                <w:b w:val="false"/>
                <w:i w:val="false"/>
                <w:color w:val="000000"/>
                <w:sz w:val="24"/>
              </w:rPr>
              <w:t>нать (понимать) и использовать в устной 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 речи наиболее употребитель</w:t>
            </w:r>
            <w:r>
              <w:rPr>
                <w:rFonts w:ascii="Times New Roman" w:hAnsi="Times New Roman"/>
                <w:b w:val="false"/>
                <w:i w:val="false"/>
                <w:color w:val="000000"/>
                <w:sz w:val="24"/>
              </w:rPr>
              <w:t>ную лексику</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страны (стран) изучаемого языка в рамках темати</w:t>
            </w:r>
            <w:r>
              <w:rPr>
                <w:rFonts w:ascii="Times New Roman" w:hAnsi="Times New Roman"/>
                <w:b w:val="false"/>
                <w:i w:val="false"/>
                <w:color w:val="000000"/>
                <w:sz w:val="24"/>
              </w:rPr>
              <w:t>ческого содержания речи</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бладать базовыми знаниями о социокуль</w:t>
            </w:r>
            <w:r>
              <w:rPr>
                <w:rFonts w:ascii="Times New Roman" w:hAnsi="Times New Roman"/>
                <w:b w:val="false"/>
                <w:i w:val="false"/>
                <w:color w:val="000000"/>
                <w:sz w:val="24"/>
              </w:rPr>
              <w:t>турном портрете родной страны и страны (стран) изучаемого языка</w:t>
            </w:r>
          </w:p>
        </w:tc>
      </w:tr>
      <w:tr>
        <w:trPr>
          <w:trHeight w:val="52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w:t>
            </w:r>
            <w:r>
              <w:rPr>
                <w:rFonts w:ascii="Times New Roman" w:hAnsi="Times New Roman"/>
                <w:b w:val="false"/>
                <w:i w:val="false"/>
                <w:color w:val="000000"/>
                <w:sz w:val="24"/>
              </w:rPr>
              <w:t>ратко представлять Ро</w:t>
            </w:r>
            <w:r>
              <w:rPr>
                <w:rFonts w:ascii="Times New Roman" w:hAnsi="Times New Roman"/>
                <w:b w:val="false"/>
                <w:i w:val="false"/>
                <w:color w:val="000000"/>
                <w:sz w:val="24"/>
              </w:rPr>
              <w:t>ссию и страны (стран) изучаемого языка</w:t>
            </w:r>
          </w:p>
        </w:tc>
      </w:tr>
      <w:tr>
        <w:trPr>
          <w:trHeight w:val="234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68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9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p>
      <w:pPr>
        <w:spacing w:before="199" w:after="199"/>
        <w:ind w:left="120"/>
        <w:jc w:val="left"/>
      </w:pPr>
      <w:r>
        <w:rPr>
          <w:rFonts w:ascii="Times New Roman" w:hAnsi="Times New Roman"/>
          <w:b/>
          <w:i w:val="false"/>
          <w:color w:val="000000"/>
          <w:sz w:val="28"/>
        </w:rPr>
        <w:t>7 КЛАСС</w:t>
      </w:r>
    </w:p>
    <w:p>
      <w:pPr>
        <w:spacing w:before="199" w:after="199"/>
        <w:ind w:left="120"/>
        <w:jc w:val="left"/>
      </w:pPr>
    </w:p>
    <w:tbl>
      <w:tblPr>
        <w:tblW w:w="0" w:type="auto"/>
        <w:tblCellSpacing w:w="0" w:type="nil"/>
        <w:tblBorders>
          <w:top w:val="single"/>
          <w:left w:val="single"/>
          <w:bottom w:val="single"/>
          <w:right w:val="single"/>
          <w:insideH w:val="single"/>
          <w:insideV w:val="single"/>
        </w:tblBorders>
      </w:tblPr>
      <w:tblGrid>
        <w:gridCol w:w="2840"/>
        <w:gridCol w:w="10912"/>
      </w:tblGrid>
      <w:tr>
        <w:trPr>
          <w:trHeight w:val="1185" w:hRule="atLeast"/>
          <w:trHeight w:val="144" w:hRule="atLeast"/>
        </w:trPr>
        <w:tc>
          <w:tcPr>
            <w:tcW w:w="19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проверяемого результата </w:t>
            </w:r>
          </w:p>
        </w:tc>
        <w:tc>
          <w:tcPr>
            <w:tcW w:w="120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trPr>
          <w:trHeight w:val="250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Излагать основное содержание прочитанного текста с вербальными и (или) зрительными опорами (объём – 8 – 9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излагать результаты выполненной проектной работы (объём – 8 – 9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несплошные тексты (таблицы) и понимать представленную в них информацию</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небольшое письменное высказывание с использованием образца, плана, ключевых слов (объём высказывания – до 90 слов)</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003"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p>
        </w:tc>
        <w:tc>
          <w:tcPr>
            <w:tcW w:w="12003"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22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b w:val="false"/>
                <w:i/>
                <w:color w:val="000000"/>
                <w:sz w:val="24"/>
              </w:rPr>
              <w:t>-</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ment</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b w:val="false"/>
                <w:i/>
                <w:color w:val="000000"/>
                <w:sz w:val="24"/>
              </w:rPr>
              <w:t>-</w:t>
            </w:r>
            <w:r>
              <w:rPr>
                <w:rFonts w:ascii="Times New Roman" w:hAnsi="Times New Roman"/>
                <w:b w:val="false"/>
                <w:i/>
                <w:color w:val="000000"/>
                <w:sz w:val="24"/>
              </w:rPr>
              <w:t>ous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y</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ascii="Times New Roman" w:hAnsi="Times New Roman"/>
                <w:b w:val="false"/>
                <w:i/>
                <w:color w:val="000000"/>
                <w:sz w:val="24"/>
              </w:rPr>
              <w:t>in-/im-</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Pr>
                <w:rFonts w:ascii="Times New Roman" w:hAnsi="Times New Roman"/>
                <w:b w:val="false"/>
                <w:i/>
                <w:color w:val="000000"/>
                <w:sz w:val="24"/>
              </w:rPr>
              <w:t>–</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blue-eyed</w:t>
            </w:r>
            <w:r>
              <w:rPr>
                <w:rFonts w:ascii="Times New Roman" w:hAnsi="Times New Roman"/>
                <w:b w:val="false"/>
                <w:i w:val="false"/>
                <w:color w:val="000000"/>
                <w:sz w:val="24"/>
              </w:rPr>
              <w:t>)</w:t>
            </w:r>
          </w:p>
        </w:tc>
      </w:tr>
      <w:tr>
        <w:trPr>
          <w:trHeight w:val="12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и употреблять в устной и письменной речи наиболее частотные фразовые глаголы</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 xml:space="preserve">и употреблять в устной и письменной речи изученные синонимы и антонимы </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интернациональные слова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п</w:t>
            </w:r>
            <w:r>
              <w:rPr>
                <w:rFonts w:ascii="Times New Roman" w:hAnsi="Times New Roman"/>
                <w:b w:val="false"/>
                <w:i w:val="false"/>
                <w:color w:val="000000"/>
                <w:sz w:val="24"/>
              </w:rPr>
              <w:t>редложения со сложным дополнением (Complex Object)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у</w:t>
            </w:r>
            <w:r>
              <w:rPr>
                <w:rFonts w:ascii="Times New Roman" w:hAnsi="Times New Roman"/>
                <w:b w:val="false"/>
                <w:i w:val="false"/>
                <w:color w:val="000000"/>
                <w:sz w:val="24"/>
              </w:rPr>
              <w:t>словные предложения реального характера (Conditional 0, Conditional 1)</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 xml:space="preserve">to be going to </w:t>
            </w:r>
            <w:r>
              <w:rPr>
                <w:rFonts w:ascii="Times New Roman" w:hAnsi="Times New Roman"/>
                <w:b w:val="false"/>
                <w:i w:val="false"/>
                <w:color w:val="000000"/>
                <w:sz w:val="24"/>
              </w:rPr>
              <w:t>+ инфинитив и формы Future Simple Tense и Present Continuous Tense для выражения будущего действия</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к</w:t>
            </w:r>
            <w:r>
              <w:rPr>
                <w:rFonts w:ascii="Times New Roman" w:hAnsi="Times New Roman"/>
                <w:b w:val="false"/>
                <w:i w:val="false"/>
                <w:color w:val="000000"/>
                <w:sz w:val="24"/>
              </w:rPr>
              <w:t>онструкци</w:t>
            </w:r>
            <w:r>
              <w:rPr>
                <w:rFonts w:ascii="Times New Roman" w:hAnsi="Times New Roman"/>
                <w:b w:val="false"/>
                <w:i w:val="false"/>
                <w:color w:val="000000"/>
                <w:sz w:val="24"/>
              </w:rPr>
              <w:t>ю</w:t>
            </w:r>
            <w:r>
              <w:rPr>
                <w:rFonts w:ascii="Times New Roman" w:hAnsi="Times New Roman"/>
                <w:b w:val="false"/>
                <w:i w:val="false"/>
                <w:color w:val="000000"/>
                <w:sz w:val="24"/>
              </w:rPr>
              <w:t xml:space="preserve"> </w:t>
            </w:r>
            <w:r>
              <w:rPr>
                <w:rFonts w:ascii="Times New Roman" w:hAnsi="Times New Roman"/>
                <w:b w:val="false"/>
                <w:i/>
                <w:color w:val="000000"/>
                <w:sz w:val="24"/>
              </w:rPr>
              <w:t>used to</w:t>
            </w:r>
            <w:r>
              <w:rPr>
                <w:rFonts w:ascii="Times New Roman" w:hAnsi="Times New Roman"/>
                <w:b w:val="false"/>
                <w:i w:val="false"/>
                <w:color w:val="000000"/>
                <w:sz w:val="24"/>
              </w:rPr>
              <w:t xml:space="preserve"> + инфинитив глагола</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(Present/Past Simple Passive)</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м</w:t>
            </w:r>
            <w:r>
              <w:rPr>
                <w:rFonts w:ascii="Times New Roman" w:hAnsi="Times New Roman"/>
                <w:b w:val="false"/>
                <w:i w:val="false"/>
                <w:color w:val="000000"/>
                <w:sz w:val="24"/>
              </w:rPr>
              <w:t xml:space="preserve">одальный глагол </w:t>
            </w:r>
            <w:r>
              <w:rPr>
                <w:rFonts w:ascii="Times New Roman" w:hAnsi="Times New Roman"/>
                <w:b w:val="false"/>
                <w:i/>
                <w:color w:val="000000"/>
                <w:sz w:val="24"/>
              </w:rPr>
              <w:t>might</w:t>
            </w:r>
            <w:r>
              <w:rPr>
                <w:rFonts w:ascii="Times New Roman" w:hAnsi="Times New Roman"/>
                <w:b w:val="false"/>
                <w:i w:val="false"/>
                <w:color w:val="000000"/>
                <w:sz w:val="24"/>
              </w:rPr>
              <w:t xml:space="preserve"> </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н</w:t>
            </w:r>
            <w:r>
              <w:rPr>
                <w:rFonts w:ascii="Times New Roman" w:hAnsi="Times New Roman"/>
                <w:b w:val="false"/>
                <w:i w:val="false"/>
                <w:color w:val="000000"/>
                <w:sz w:val="24"/>
              </w:rPr>
              <w:t>аречия, совпадающие по форме с прилагательными (</w:t>
            </w:r>
            <w:r>
              <w:rPr>
                <w:rFonts w:ascii="Times New Roman" w:hAnsi="Times New Roman"/>
                <w:b w:val="false"/>
                <w:i/>
                <w:color w:val="000000"/>
                <w:sz w:val="24"/>
              </w:rPr>
              <w:t>fast</w:t>
            </w:r>
            <w:r>
              <w:rPr>
                <w:rFonts w:ascii="Times New Roman" w:hAnsi="Times New Roman"/>
                <w:b w:val="false"/>
                <w:i w:val="false"/>
                <w:color w:val="000000"/>
                <w:sz w:val="24"/>
              </w:rPr>
              <w:t xml:space="preserve">, </w:t>
            </w:r>
            <w:r>
              <w:rPr>
                <w:rFonts w:ascii="Times New Roman" w:hAnsi="Times New Roman"/>
                <w:b w:val="false"/>
                <w:i/>
                <w:color w:val="000000"/>
                <w:sz w:val="24"/>
              </w:rPr>
              <w:t>high</w:t>
            </w:r>
            <w:r>
              <w:rPr>
                <w:rFonts w:ascii="Times New Roman" w:hAnsi="Times New Roman"/>
                <w:b w:val="false"/>
                <w:i w:val="false"/>
                <w:color w:val="000000"/>
                <w:sz w:val="24"/>
              </w:rPr>
              <w:t xml:space="preserve">, </w:t>
            </w:r>
            <w:r>
              <w:rPr>
                <w:rFonts w:ascii="Times New Roman" w:hAnsi="Times New Roman"/>
                <w:b w:val="false"/>
                <w:i/>
                <w:color w:val="000000"/>
                <w:sz w:val="24"/>
              </w:rPr>
              <w:t>early</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местоимения </w:t>
            </w:r>
            <w:r>
              <w:rPr>
                <w:rFonts w:ascii="Times New Roman" w:hAnsi="Times New Roman"/>
                <w:b w:val="false"/>
                <w:i/>
                <w:color w:val="000000"/>
                <w:sz w:val="24"/>
              </w:rPr>
              <w:t>other/another</w:t>
            </w:r>
            <w:r>
              <w:rPr>
                <w:rFonts w:ascii="Times New Roman" w:hAnsi="Times New Roman"/>
                <w:b w:val="false"/>
                <w:i w:val="false"/>
                <w:color w:val="000000"/>
                <w:sz w:val="24"/>
              </w:rPr>
              <w:t xml:space="preserve">, </w:t>
            </w:r>
            <w:r>
              <w:rPr>
                <w:rFonts w:ascii="Times New Roman" w:hAnsi="Times New Roman"/>
                <w:b w:val="false"/>
                <w:i/>
                <w:color w:val="000000"/>
                <w:sz w:val="24"/>
              </w:rPr>
              <w:t>both, all, one</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2.4.10</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Количественные числительные для обозна</w:t>
            </w:r>
            <w:r>
              <w:rPr>
                <w:rFonts w:ascii="Times New Roman" w:hAnsi="Times New Roman"/>
                <w:b w:val="false"/>
                <w:i w:val="false"/>
                <w:color w:val="000000"/>
                <w:sz w:val="24"/>
              </w:rPr>
              <w:t>чения больших чисел (до 1 000 000)</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17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w:t>
            </w:r>
            <w:r>
              <w:rPr>
                <w:rFonts w:ascii="Times New Roman" w:hAnsi="Times New Roman"/>
                <w:b w:val="false"/>
                <w:i w:val="false"/>
                <w:color w:val="000000"/>
                <w:sz w:val="24"/>
              </w:rPr>
              <w:t>спользовать отдельные социокультурные элементы речевого поведенческого этикета в</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стране (странах) изучаемого языка в рамках тематического содержания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w:t>
            </w:r>
            <w:r>
              <w:rPr>
                <w:rFonts w:ascii="Times New Roman" w:hAnsi="Times New Roman"/>
                <w:b w:val="false"/>
                <w:i w:val="false"/>
                <w:color w:val="000000"/>
                <w:sz w:val="24"/>
              </w:rPr>
              <w:t>нать (понимать) и использовать в устной 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 речи наиболее употребитель</w:t>
            </w:r>
            <w:r>
              <w:rPr>
                <w:rFonts w:ascii="Times New Roman" w:hAnsi="Times New Roman"/>
                <w:b w:val="false"/>
                <w:i w:val="false"/>
                <w:color w:val="000000"/>
                <w:sz w:val="24"/>
              </w:rPr>
              <w:t>ную</w:t>
            </w:r>
            <w:r>
              <w:rPr>
                <w:rFonts w:ascii="Times New Roman" w:hAnsi="Times New Roman"/>
                <w:b w:val="false"/>
                <w:i w:val="false"/>
                <w:color w:val="000000"/>
                <w:sz w:val="24"/>
              </w:rPr>
              <w:t xml:space="preserve"> тематическую</w:t>
            </w:r>
            <w:r>
              <w:rPr>
                <w:rFonts w:ascii="Times New Roman" w:hAnsi="Times New Roman"/>
                <w:b w:val="false"/>
                <w:i w:val="false"/>
                <w:color w:val="000000"/>
                <w:sz w:val="24"/>
              </w:rPr>
              <w:t xml:space="preserve"> лексику</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страны (стран) изучаемого языка в рамках темати</w:t>
            </w:r>
            <w:r>
              <w:rPr>
                <w:rFonts w:ascii="Times New Roman" w:hAnsi="Times New Roman"/>
                <w:b w:val="false"/>
                <w:i w:val="false"/>
                <w:color w:val="000000"/>
                <w:sz w:val="24"/>
              </w:rPr>
              <w:t>ческого содержания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бладать базовыми знаниями о социокуль</w:t>
            </w:r>
            <w:r>
              <w:rPr>
                <w:rFonts w:ascii="Times New Roman" w:hAnsi="Times New Roman"/>
                <w:b w:val="false"/>
                <w:i w:val="false"/>
                <w:color w:val="000000"/>
                <w:sz w:val="24"/>
              </w:rPr>
              <w:t>турном портрете родной страны и страны (стран)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w:t>
            </w:r>
            <w:r>
              <w:rPr>
                <w:rFonts w:ascii="Times New Roman" w:hAnsi="Times New Roman"/>
                <w:b w:val="false"/>
                <w:i w:val="false"/>
                <w:color w:val="000000"/>
                <w:sz w:val="24"/>
              </w:rPr>
              <w:t>ратко представлять Ро</w:t>
            </w:r>
            <w:r>
              <w:rPr>
                <w:rFonts w:ascii="Times New Roman" w:hAnsi="Times New Roman"/>
                <w:b w:val="false"/>
                <w:i w:val="false"/>
                <w:color w:val="000000"/>
                <w:sz w:val="24"/>
              </w:rPr>
              <w:t>ссию и страну (страны) изучаемого языка</w:t>
            </w:r>
          </w:p>
        </w:tc>
      </w:tr>
      <w:tr>
        <w:trPr>
          <w:trHeight w:val="328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p>
      <w:pPr>
        <w:spacing w:before="199" w:after="199"/>
        <w:ind w:left="120"/>
        <w:jc w:val="left"/>
      </w:pPr>
      <w:r>
        <w:rPr>
          <w:rFonts w:ascii="Times New Roman" w:hAnsi="Times New Roman"/>
          <w:b/>
          <w:i w:val="false"/>
          <w:color w:val="000000"/>
          <w:sz w:val="28"/>
        </w:rPr>
        <w:t>8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840"/>
        <w:gridCol w:w="10912"/>
      </w:tblGrid>
      <w:tr>
        <w:trPr>
          <w:trHeight w:val="1185" w:hRule="atLeast"/>
          <w:trHeight w:val="144" w:hRule="atLeast"/>
        </w:trPr>
        <w:tc>
          <w:tcPr>
            <w:tcW w:w="19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проверяемого результата </w:t>
            </w:r>
          </w:p>
        </w:tc>
        <w:tc>
          <w:tcPr>
            <w:tcW w:w="120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41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Выражать и кратко аргументировать своё мнение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Излагать основное содержание прочитанного текста с вербальными и (или) зрительными опорами (объём – 9 – 10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излагать результаты выполненной проектной работы (объём – 9 – 10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Прогнозировать содержание звучащего текста по началу сообщения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Определять последовательность главных фактов (событий) в тексте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несплошные тексты (таблицы) и понимать представленную в них информацию</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trPr>
          <w:trHeight w:val="129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003"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2003"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b w:val="false"/>
                <w:i/>
                <w:color w:val="000000"/>
                <w:sz w:val="24"/>
              </w:rPr>
              <w:t>-</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ity, -ship</w:t>
            </w:r>
          </w:p>
        </w:tc>
      </w:tr>
      <w:tr>
        <w:trPr>
          <w:trHeight w:val="270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b w:val="false"/>
                <w:i/>
                <w:color w:val="000000"/>
                <w:sz w:val="24"/>
              </w:rPr>
              <w:t>inter-</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b w:val="false"/>
                <w:i/>
                <w:color w:val="000000"/>
                <w:sz w:val="24"/>
              </w:rPr>
              <w:t xml:space="preserve">to walk – a walk), </w:t>
            </w:r>
            <w:r>
              <w:rPr>
                <w:rFonts w:ascii="Times New Roman" w:hAnsi="Times New Roman"/>
                <w:b w:val="false"/>
                <w:i w:val="false"/>
                <w:color w:val="000000"/>
                <w:sz w:val="24"/>
              </w:rPr>
              <w:t>глагол от имени существительного</w:t>
            </w:r>
            <w:r>
              <w:rPr>
                <w:rFonts w:ascii="Times New Roman" w:hAnsi="Times New Roman"/>
                <w:b w:val="false"/>
                <w:i/>
                <w:color w:val="000000"/>
                <w:sz w:val="24"/>
              </w:rPr>
              <w:t xml:space="preserve"> (water - to water), </w:t>
            </w:r>
            <w:r>
              <w:rPr>
                <w:rFonts w:ascii="Times New Roman" w:hAnsi="Times New Roman"/>
                <w:b w:val="false"/>
                <w:i w:val="false"/>
                <w:color w:val="000000"/>
                <w:sz w:val="24"/>
              </w:rPr>
              <w:t>имя существительное от прилагательного</w:t>
            </w:r>
            <w:r>
              <w:rPr>
                <w:rFonts w:ascii="Times New Roman" w:hAnsi="Times New Roman"/>
                <w:b w:val="false"/>
                <w:i/>
                <w:color w:val="000000"/>
                <w:sz w:val="24"/>
              </w:rPr>
              <w:t xml:space="preserve"> (rich - the rich)</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изученные многозначные слова, синонимы и антонимы</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наиболее частотные фразовые глаголы, </w:t>
            </w:r>
            <w:r>
              <w:rPr>
                <w:rFonts w:ascii="Times New Roman" w:hAnsi="Times New Roman"/>
                <w:b w:val="false"/>
                <w:i w:val="false"/>
                <w:color w:val="000000"/>
                <w:sz w:val="24"/>
              </w:rPr>
              <w:t xml:space="preserve">сокращения и аббревиатуры </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п</w:t>
            </w:r>
            <w:r>
              <w:rPr>
                <w:rFonts w:ascii="Times New Roman" w:hAnsi="Times New Roman"/>
                <w:b w:val="false"/>
                <w:i w:val="false"/>
                <w:color w:val="000000"/>
                <w:sz w:val="24"/>
              </w:rPr>
              <w:t>редложения со сложным дополнением (Complex Object)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в</w:t>
            </w:r>
            <w:r>
              <w:rPr>
                <w:rFonts w:ascii="Times New Roman" w:hAnsi="Times New Roman"/>
                <w:b w:val="false"/>
                <w:i w:val="false"/>
                <w:color w:val="000000"/>
                <w:sz w:val="24"/>
              </w:rPr>
              <w:t>се типы вопросительных предложений в Past Perfect Tense</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повествовательные (утвердительные и</w:t>
            </w:r>
            <w:r>
              <w:rPr>
                <w:rFonts w:ascii="Times New Roman" w:hAnsi="Times New Roman"/>
                <w:b w:val="false"/>
                <w:i w:val="false"/>
                <w:color w:val="000000"/>
                <w:sz w:val="24"/>
              </w:rPr>
              <w:t xml:space="preserve"> </w:t>
            </w:r>
            <w:r>
              <w:rPr>
                <w:rFonts w:ascii="Times New Roman" w:hAnsi="Times New Roman"/>
                <w:b w:val="false"/>
                <w:i w:val="false"/>
                <w:color w:val="000000"/>
                <w:sz w:val="24"/>
              </w:rPr>
              <w:t>отрицательные), вопросительные и побуди</w:t>
            </w:r>
            <w:r>
              <w:rPr>
                <w:rFonts w:ascii="Times New Roman" w:hAnsi="Times New Roman"/>
                <w:b w:val="false"/>
                <w:i w:val="false"/>
                <w:color w:val="000000"/>
                <w:sz w:val="24"/>
              </w:rPr>
              <w:t>тельные предложения в косвенной речи в</w:t>
            </w:r>
            <w:r>
              <w:rPr>
                <w:rFonts w:ascii="Times New Roman" w:hAnsi="Times New Roman"/>
                <w:b w:val="false"/>
                <w:i w:val="false"/>
                <w:color w:val="000000"/>
                <w:sz w:val="24"/>
              </w:rPr>
              <w:t xml:space="preserve"> </w:t>
            </w:r>
            <w:r>
              <w:rPr>
                <w:rFonts w:ascii="Times New Roman" w:hAnsi="Times New Roman"/>
                <w:b w:val="false"/>
                <w:i w:val="false"/>
                <w:color w:val="000000"/>
                <w:sz w:val="24"/>
              </w:rPr>
              <w:t>настоящем и прошедшем времени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согласование врем</w:t>
            </w:r>
            <w:r>
              <w:rPr>
                <w:rFonts w:ascii="Times New Roman" w:hAnsi="Times New Roman"/>
                <w:b w:val="false"/>
                <w:i w:val="false"/>
                <w:color w:val="000000"/>
                <w:sz w:val="24"/>
              </w:rPr>
              <w:t>ё</w:t>
            </w:r>
            <w:r>
              <w:rPr>
                <w:rFonts w:ascii="Times New Roman" w:hAnsi="Times New Roman"/>
                <w:b w:val="false"/>
                <w:i w:val="false"/>
                <w:color w:val="000000"/>
                <w:sz w:val="24"/>
              </w:rPr>
              <w:t>н в рамках сложного предложения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b w:val="false"/>
                <w:i/>
                <w:color w:val="000000"/>
                <w:sz w:val="24"/>
              </w:rPr>
              <w:t>family</w:t>
            </w:r>
            <w:r>
              <w:rPr>
                <w:rFonts w:ascii="Times New Roman" w:hAnsi="Times New Roman"/>
                <w:b w:val="false"/>
                <w:i w:val="false"/>
                <w:color w:val="000000"/>
                <w:sz w:val="24"/>
              </w:rPr>
              <w:t xml:space="preserve">, </w:t>
            </w:r>
            <w:r>
              <w:rPr>
                <w:rFonts w:ascii="Times New Roman" w:hAnsi="Times New Roman"/>
                <w:b w:val="false"/>
                <w:i/>
                <w:color w:val="000000"/>
                <w:sz w:val="24"/>
              </w:rPr>
              <w:t>police</w:t>
            </w:r>
            <w:r>
              <w:rPr>
                <w:rFonts w:ascii="Times New Roman" w:hAnsi="Times New Roman"/>
                <w:b w:val="false"/>
                <w:i w:val="false"/>
                <w:color w:val="000000"/>
                <w:sz w:val="24"/>
              </w:rPr>
              <w:t>), со сказуемым</w:t>
            </w:r>
          </w:p>
        </w:tc>
      </w:tr>
      <w:tr>
        <w:trPr>
          <w:trHeight w:val="12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w:t>
            </w:r>
            <w:r>
              <w:rPr>
                <w:rFonts w:ascii="Times New Roman" w:hAnsi="Times New Roman"/>
                <w:b w:val="false"/>
                <w:i/>
                <w:color w:val="000000"/>
                <w:sz w:val="24"/>
              </w:rPr>
              <w:t xml:space="preserve"> hate doing something</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конструкции, содержащие глаголы-связки </w:t>
            </w:r>
            <w:r>
              <w:rPr>
                <w:rFonts w:ascii="Times New Roman" w:hAnsi="Times New Roman"/>
                <w:b w:val="false"/>
                <w:i/>
                <w:color w:val="000000"/>
                <w:sz w:val="24"/>
              </w:rPr>
              <w:t>to be</w:t>
            </w:r>
            <w:r>
              <w:rPr>
                <w:rFonts w:ascii="Times New Roman" w:hAnsi="Times New Roman"/>
                <w:b w:val="false"/>
                <w:i/>
                <w:color w:val="000000"/>
                <w:sz w:val="24"/>
              </w:rPr>
              <w:t xml:space="preserve"> / to look / to feel / to seem</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к</w:t>
            </w:r>
            <w:r>
              <w:rPr>
                <w:rFonts w:ascii="Times New Roman" w:hAnsi="Times New Roman"/>
                <w:b w:val="false"/>
                <w:i w:val="false"/>
                <w:color w:val="000000"/>
                <w:sz w:val="24"/>
              </w:rPr>
              <w:t xml:space="preserve">онструкции </w:t>
            </w:r>
            <w:r>
              <w:rPr>
                <w:rFonts w:ascii="Times New Roman" w:hAnsi="Times New Roman"/>
                <w:b w:val="false"/>
                <w:i/>
                <w:color w:val="000000"/>
                <w:sz w:val="24"/>
              </w:rPr>
              <w:t>be/get used to</w:t>
            </w:r>
            <w:r>
              <w:rPr>
                <w:rFonts w:ascii="Times New Roman" w:hAnsi="Times New Roman"/>
                <w:b w:val="false"/>
                <w:i w:val="false"/>
                <w:color w:val="000000"/>
                <w:sz w:val="24"/>
              </w:rPr>
              <w:t xml:space="preserve"> + инфинитив глагола</w:t>
            </w:r>
            <w:r>
              <w:rPr>
                <w:rFonts w:ascii="Times New Roman" w:hAnsi="Times New Roman"/>
                <w:b w:val="false"/>
                <w:i w:val="false"/>
                <w:color w:val="000000"/>
                <w:sz w:val="24"/>
              </w:rPr>
              <w:t>:</w:t>
            </w:r>
            <w:r>
              <w:rPr>
                <w:rFonts w:ascii="Times New Roman" w:hAnsi="Times New Roman"/>
                <w:b w:val="false"/>
                <w:i w:val="false"/>
                <w:color w:val="000000"/>
                <w:sz w:val="24"/>
              </w:rPr>
              <w:t xml:space="preserve"> </w:t>
            </w:r>
            <w:r>
              <w:rPr>
                <w:rFonts w:ascii="Times New Roman" w:hAnsi="Times New Roman"/>
                <w:b w:val="false"/>
                <w:i/>
                <w:color w:val="000000"/>
                <w:sz w:val="24"/>
              </w:rPr>
              <w:t>be/get used to doing something</w:t>
            </w:r>
            <w:r>
              <w:rPr>
                <w:rFonts w:ascii="Times New Roman" w:hAnsi="Times New Roman"/>
                <w:b w:val="false"/>
                <w:i w:val="false"/>
                <w:color w:val="000000"/>
                <w:sz w:val="24"/>
              </w:rPr>
              <w:t xml:space="preserve">, </w:t>
            </w:r>
            <w:r>
              <w:rPr>
                <w:rFonts w:ascii="Times New Roman" w:hAnsi="Times New Roman"/>
                <w:b w:val="false"/>
                <w:i/>
                <w:color w:val="000000"/>
                <w:sz w:val="24"/>
              </w:rPr>
              <w:t>be/get used to something</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2.4.10</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конструкц</w:t>
            </w:r>
            <w:r>
              <w:rPr>
                <w:rFonts w:ascii="Times New Roman" w:hAnsi="Times New Roman"/>
                <w:b w:val="false"/>
                <w:i w:val="false"/>
                <w:color w:val="000000"/>
                <w:sz w:val="24"/>
              </w:rPr>
              <w:t>ию</w:t>
            </w:r>
            <w:r>
              <w:rPr>
                <w:rFonts w:ascii="Times New Roman" w:hAnsi="Times New Roman"/>
                <w:b w:val="false"/>
                <w:i w:val="false"/>
                <w:color w:val="000000"/>
                <w:sz w:val="24"/>
              </w:rPr>
              <w:t xml:space="preserve"> </w:t>
            </w:r>
            <w:r>
              <w:rPr>
                <w:rFonts w:ascii="Times New Roman" w:hAnsi="Times New Roman"/>
                <w:b w:val="false"/>
                <w:i/>
                <w:color w:val="000000"/>
                <w:sz w:val="24"/>
              </w:rPr>
              <w:t>both… and…</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конструкции c глаголами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(разница в значении </w:t>
            </w:r>
            <w:r>
              <w:rPr>
                <w:rFonts w:ascii="Times New Roman" w:hAnsi="Times New Roman"/>
                <w:b w:val="false"/>
                <w:i/>
                <w:color w:val="000000"/>
                <w:sz w:val="24"/>
              </w:rPr>
              <w:t xml:space="preserve">to stop doing smth </w:t>
            </w:r>
            <w:r>
              <w:rPr>
                <w:rFonts w:ascii="Times New Roman" w:hAnsi="Times New Roman"/>
                <w:b w:val="false"/>
                <w:i w:val="false"/>
                <w:color w:val="000000"/>
                <w:sz w:val="24"/>
              </w:rPr>
              <w:t xml:space="preserve">и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глаголы в видо-временных формах действительного залога в изъявительном на</w:t>
            </w:r>
            <w:r>
              <w:rPr>
                <w:rFonts w:ascii="Times New Roman" w:hAnsi="Times New Roman"/>
                <w:b w:val="false"/>
                <w:i w:val="false"/>
                <w:color w:val="000000"/>
                <w:sz w:val="24"/>
              </w:rPr>
              <w:t>клонении (Past Perfect Tense, Present Perfect Continuous Tense, Future-in-the-Past)</w:t>
            </w:r>
            <w:r>
              <w:rPr>
                <w:rFonts w:ascii="Times New Roman" w:hAnsi="Times New Roman"/>
                <w:b w:val="false"/>
                <w:i w:val="false"/>
                <w:color w:val="000000"/>
                <w:sz w:val="24"/>
              </w:rPr>
              <w:t xml:space="preserve"> </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модальные глаголы в косвенной речи в на</w:t>
            </w:r>
            <w:r>
              <w:rPr>
                <w:rFonts w:ascii="Times New Roman" w:hAnsi="Times New Roman"/>
                <w:b w:val="false"/>
                <w:i w:val="false"/>
                <w:color w:val="000000"/>
                <w:sz w:val="24"/>
              </w:rPr>
              <w:t>стоящем и прошедшем времени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неличные формы глагола (инфинитив, герундий, причастия настоящего и прошед</w:t>
            </w:r>
            <w:r>
              <w:rPr>
                <w:rFonts w:ascii="Times New Roman" w:hAnsi="Times New Roman"/>
                <w:b w:val="false"/>
                <w:i w:val="false"/>
                <w:color w:val="000000"/>
                <w:sz w:val="24"/>
              </w:rPr>
              <w:t>шего времени)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отрицательные местоимения </w:t>
            </w:r>
            <w:r>
              <w:rPr>
                <w:rFonts w:ascii="Times New Roman" w:hAnsi="Times New Roman"/>
                <w:b w:val="false"/>
                <w:i/>
                <w:color w:val="000000"/>
                <w:sz w:val="24"/>
              </w:rPr>
              <w:t>no</w:t>
            </w:r>
            <w:r>
              <w:rPr>
                <w:rFonts w:ascii="Times New Roman" w:hAnsi="Times New Roman"/>
                <w:b w:val="false"/>
                <w:i w:val="false"/>
                <w:color w:val="000000"/>
                <w:sz w:val="24"/>
              </w:rPr>
              <w:t xml:space="preserve"> (и его производные </w:t>
            </w:r>
            <w:r>
              <w:rPr>
                <w:rFonts w:ascii="Times New Roman" w:hAnsi="Times New Roman"/>
                <w:b w:val="false"/>
                <w:i/>
                <w:color w:val="000000"/>
                <w:sz w:val="24"/>
              </w:rPr>
              <w:t>nobody, nothing</w:t>
            </w:r>
            <w:r>
              <w:rPr>
                <w:rFonts w:ascii="Times New Roman" w:hAnsi="Times New Roman"/>
                <w:b w:val="false"/>
                <w:i w:val="false"/>
                <w:color w:val="000000"/>
                <w:sz w:val="24"/>
              </w:rPr>
              <w:t xml:space="preserve"> и другие), </w:t>
            </w:r>
            <w:r>
              <w:rPr>
                <w:rFonts w:ascii="Times New Roman" w:hAnsi="Times New Roman"/>
                <w:b w:val="false"/>
                <w:i/>
                <w:color w:val="000000"/>
                <w:sz w:val="24"/>
              </w:rPr>
              <w:t>none</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Оказывать помощь иностранным гостям в ситуациях повседневного общения (объяснить местонахождение объекта, сообщить возможный маршрут)</w:t>
            </w:r>
          </w:p>
        </w:tc>
      </w:tr>
      <w:tr>
        <w:trPr>
          <w:trHeight w:val="36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p>
      <w:pPr>
        <w:spacing w:before="199" w:after="199"/>
        <w:ind w:left="120"/>
        <w:jc w:val="left"/>
      </w:pPr>
      <w:r>
        <w:rPr>
          <w:rFonts w:ascii="Times New Roman" w:hAnsi="Times New Roman"/>
          <w:b/>
          <w:i w:val="false"/>
          <w:color w:val="000000"/>
          <w:sz w:val="28"/>
        </w:rPr>
        <w:t>9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840"/>
        <w:gridCol w:w="10912"/>
      </w:tblGrid>
      <w:tr>
        <w:trPr>
          <w:trHeight w:val="1185" w:hRule="atLeast"/>
          <w:trHeight w:val="144" w:hRule="atLeast"/>
        </w:trPr>
        <w:tc>
          <w:tcPr>
            <w:tcW w:w="19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проверяемого результата </w:t>
            </w:r>
          </w:p>
        </w:tc>
        <w:tc>
          <w:tcPr>
            <w:tcW w:w="120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Коммуникативные умения</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Говорение</w:t>
            </w:r>
          </w:p>
        </w:tc>
      </w:tr>
      <w:tr>
        <w:trPr>
          <w:trHeight w:val="261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trPr>
          <w:trHeight w:val="174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trPr>
          <w:trHeight w:val="166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Излагать основное содержание прочитанного (прослушанного) текста со зрительными и (или) вербальными опорами (объём – 10 – 12 фраз)</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Излагать результаты выполненной проектной работы (объём – 10 –12 фраз)</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Аудирование</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pacing w:val="-2"/>
                <w:sz w:val="24"/>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Смысловое чтение</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несплошные тексты (таблицы) и понимать представленную в них информацию</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Письменная речь</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Заполнять таблицу, кратко фиксируя содержание прочитанного (прослушанного) текста </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1.4.5</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Письменно представлять результаты выполненной проектной работы (объём – 100 – 120 слов)</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w:t>
            </w:r>
          </w:p>
        </w:tc>
        <w:tc>
          <w:tcPr>
            <w:tcW w:w="12003"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Языковые знания и навыки</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2.1</w:t>
            </w:r>
          </w:p>
        </w:tc>
        <w:tc>
          <w:tcPr>
            <w:tcW w:w="12003"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Фонетическая сторона речи</w:t>
            </w:r>
          </w:p>
        </w:tc>
      </w:tr>
      <w:tr>
        <w:trPr>
          <w:trHeight w:val="186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74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Орфография и пунктуация</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174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Лексическая сторона речи</w:t>
            </w:r>
          </w:p>
        </w:tc>
      </w:tr>
      <w:tr>
        <w:trPr>
          <w:trHeight w:val="217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b w:val="false"/>
                <w:i/>
                <w:color w:val="000000"/>
                <w:sz w:val="24"/>
              </w:rPr>
              <w:t>under-</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w:t>
            </w:r>
            <w:r>
              <w:rPr>
                <w:rFonts w:ascii="Times New Roman" w:hAnsi="Times New Roman"/>
                <w:b w:val="false"/>
                <w:i w:val="false"/>
                <w:color w:val="000000"/>
                <w:sz w:val="24"/>
              </w:rPr>
              <w:t xml:space="preserve">имена прилагательные – с помощью суффиксов </w:t>
            </w:r>
            <w:r>
              <w:rPr>
                <w:rFonts w:ascii="Times New Roman" w:hAnsi="Times New Roman"/>
                <w:b w:val="false"/>
                <w:i/>
                <w:color w:val="000000"/>
                <w:sz w:val="24"/>
              </w:rPr>
              <w:t>-able/-ible</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w:t>
            </w:r>
            <w:r>
              <w:rPr>
                <w:rFonts w:ascii="Times New Roman" w:hAnsi="Times New Roman"/>
                <w:b w:val="false"/>
                <w:i w:val="false"/>
                <w:color w:val="000000"/>
                <w:sz w:val="24"/>
              </w:rPr>
              <w:t xml:space="preserve">имена существительные – с помощью отрицательных префиксов </w:t>
            </w:r>
            <w:r>
              <w:rPr>
                <w:rFonts w:ascii="Times New Roman" w:hAnsi="Times New Roman"/>
                <w:b w:val="false"/>
                <w:i/>
                <w:color w:val="000000"/>
                <w:sz w:val="24"/>
              </w:rPr>
              <w:t>in-/im-</w:t>
            </w:r>
          </w:p>
        </w:tc>
      </w:tr>
      <w:tr>
        <w:trPr>
          <w:trHeight w:val="316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2.3.5</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сложные прилагательные, образованные путём соединения основы 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сложные существительные, образованные путём соединения основ существительного с предлогом (</w:t>
            </w:r>
            <w:r>
              <w:rPr>
                <w:rFonts w:ascii="Times New Roman" w:hAnsi="Times New Roman"/>
                <w:b w:val="false"/>
                <w:i/>
                <w:color w:val="000000"/>
                <w:sz w:val="24"/>
              </w:rPr>
              <w:t>mother-in-law</w:t>
            </w:r>
            <w:r>
              <w:rPr>
                <w:rFonts w:ascii="Times New Roman" w:hAnsi="Times New Roman"/>
                <w:b w:val="false"/>
                <w:i w:val="false"/>
                <w:color w:val="000000"/>
                <w:sz w:val="24"/>
              </w:rPr>
              <w:t>), сложные прилагательные, образованные путём соединения основы прилагательного с основой причастия I (</w:t>
            </w:r>
            <w:r>
              <w:rPr>
                <w:rFonts w:ascii="Times New Roman" w:hAnsi="Times New Roman"/>
                <w:b w:val="false"/>
                <w:i/>
                <w:color w:val="000000"/>
                <w:sz w:val="24"/>
              </w:rPr>
              <w:t>nice-looking</w:t>
            </w:r>
            <w:r>
              <w:rPr>
                <w:rFonts w:ascii="Times New Roman" w:hAnsi="Times New Roman"/>
                <w:b w:val="false"/>
                <w:i w:val="false"/>
                <w:color w:val="000000"/>
                <w:sz w:val="24"/>
              </w:rPr>
              <w:t>), сложные прилагательные, образованные путём соединения наречия с основой причастия II (</w:t>
            </w:r>
            <w:r>
              <w:rPr>
                <w:rFonts w:ascii="Times New Roman" w:hAnsi="Times New Roman"/>
                <w:b w:val="false"/>
                <w:i/>
                <w:color w:val="000000"/>
                <w:sz w:val="24"/>
              </w:rPr>
              <w:t>well-behaved</w:t>
            </w:r>
            <w:r>
              <w:rPr>
                <w:rFonts w:ascii="Times New Roman" w:hAnsi="Times New Roman"/>
                <w:b w:val="false"/>
                <w:i w:val="false"/>
                <w:color w:val="000000"/>
                <w:sz w:val="24"/>
              </w:rPr>
              <w:t>)</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6</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 xml:space="preserve">и употреблять в устной и письменной речи родственные слова, образованные с использованием конверсии: образование </w:t>
            </w:r>
            <w:r>
              <w:rPr>
                <w:rFonts w:ascii="Times New Roman" w:hAnsi="Times New Roman"/>
                <w:b w:val="false"/>
                <w:i w:val="false"/>
                <w:color w:val="000000"/>
                <w:sz w:val="24"/>
              </w:rPr>
              <w:t>глагола от прилагательного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7</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изученные синонимы и антонимы</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2.3.8</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наиболее частотные фразовые глаголы, </w:t>
            </w:r>
            <w:r>
              <w:rPr>
                <w:rFonts w:ascii="Times New Roman" w:hAnsi="Times New Roman"/>
                <w:b w:val="false"/>
                <w:i w:val="false"/>
                <w:color w:val="000000"/>
                <w:sz w:val="24"/>
              </w:rPr>
              <w:t xml:space="preserve">сокращения и аббревиатуры </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2.3.9</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Грамматическая сторона речи</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предложения со сложным дополнением (Complex Object) (</w:t>
            </w:r>
            <w:r>
              <w:rPr>
                <w:rFonts w:ascii="Times New Roman" w:hAnsi="Times New Roman"/>
                <w:b w:val="false"/>
                <w:i/>
                <w:color w:val="000000"/>
                <w:sz w:val="24"/>
              </w:rPr>
              <w:t>I want to have my hair cut.</w:t>
            </w:r>
            <w:r>
              <w:rPr>
                <w:rFonts w:ascii="Times New Roman" w:hAnsi="Times New Roman"/>
                <w:b w:val="false"/>
                <w:i w:val="false"/>
                <w:color w:val="000000"/>
                <w:sz w:val="24"/>
              </w:rPr>
              <w:t>)</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предложения с </w:t>
            </w:r>
            <w:r>
              <w:rPr>
                <w:rFonts w:ascii="Times New Roman" w:hAnsi="Times New Roman"/>
                <w:b w:val="false"/>
                <w:i/>
                <w:color w:val="000000"/>
                <w:sz w:val="24"/>
              </w:rPr>
              <w:t>I wish</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условные </w:t>
            </w:r>
            <w:r>
              <w:rPr>
                <w:rFonts w:ascii="Times New Roman" w:hAnsi="Times New Roman"/>
                <w:b w:val="false"/>
                <w:i w:val="false"/>
                <w:color w:val="000000"/>
                <w:sz w:val="24"/>
              </w:rPr>
              <w:t xml:space="preserve">предложения </w:t>
            </w:r>
            <w:r>
              <w:rPr>
                <w:rFonts w:ascii="Times New Roman" w:hAnsi="Times New Roman"/>
                <w:b w:val="false"/>
                <w:i w:val="false"/>
                <w:color w:val="000000"/>
                <w:sz w:val="24"/>
              </w:rPr>
              <w:t>нереального характера (</w:t>
            </w:r>
            <w:r>
              <w:rPr>
                <w:rFonts w:ascii="Times New Roman" w:hAnsi="Times New Roman"/>
                <w:b w:val="false"/>
                <w:i w:val="false"/>
                <w:color w:val="000000"/>
                <w:sz w:val="24"/>
              </w:rPr>
              <w:t>Conditional</w:t>
            </w:r>
            <w:r>
              <w:rPr>
                <w:rFonts w:ascii="Times New Roman" w:hAnsi="Times New Roman"/>
                <w:b w:val="false"/>
                <w:i w:val="false"/>
                <w:color w:val="000000"/>
                <w:sz w:val="24"/>
              </w:rPr>
              <w:t xml:space="preserve"> </w:t>
            </w:r>
            <w:r>
              <w:rPr>
                <w:rFonts w:ascii="Times New Roman" w:hAnsi="Times New Roman"/>
                <w:b w:val="false"/>
                <w:i w:val="false"/>
                <w:color w:val="000000"/>
                <w:sz w:val="24"/>
              </w:rPr>
              <w:t>II</w:t>
            </w:r>
            <w:r>
              <w:rPr>
                <w:rFonts w:ascii="Times New Roman" w:hAnsi="Times New Roman"/>
                <w:b w:val="false"/>
                <w:i w:val="false"/>
                <w:color w:val="000000"/>
                <w:sz w:val="24"/>
              </w:rPr>
              <w:t>)</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2.4.5</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2.4.6</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b w:val="false"/>
                <w:i/>
                <w:color w:val="000000"/>
                <w:sz w:val="24"/>
              </w:rPr>
              <w:t>I prefer… / I’d prefer… / I’d rather…</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2.4.7</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формы страдательного залога Present Perfect Passive</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2.4.8</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b w:val="false"/>
                <w:i/>
                <w:color w:val="000000"/>
                <w:sz w:val="24"/>
              </w:rPr>
              <w:t>nice long blond hair</w:t>
            </w:r>
            <w:r>
              <w:rPr>
                <w:rFonts w:ascii="Times New Roman" w:hAnsi="Times New Roman"/>
                <w:b w:val="false"/>
                <w:i w:val="false"/>
                <w:color w:val="000000"/>
                <w:sz w:val="24"/>
              </w:rPr>
              <w:t>)</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Социокультурные знания и умения</w:t>
            </w:r>
          </w:p>
        </w:tc>
      </w:tr>
      <w:tr>
        <w:trPr>
          <w:trHeight w:val="174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pacing w:val="-2"/>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Выражать модальные значения, чувства и эмоции</w:t>
            </w:r>
          </w:p>
        </w:tc>
      </w:tr>
      <w:tr>
        <w:trPr>
          <w:trHeight w:val="54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Иметь элементарные представления о различных вариантах английского языка</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Обладать базовыми знаниями о социокультурном портрете и культурном наследии родной страны и страны (стран) изучаемого языка</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3.5</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Уметь представлять родную страну (малую родину) и страну (страны) изучаемого языка </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3.6</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Оказывать помощь зарубежным гостям в ситуациях повседневного общения </w:t>
            </w:r>
          </w:p>
        </w:tc>
      </w:tr>
      <w:tr>
        <w:trPr>
          <w:trHeight w:val="304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Компенсаторные умения</w:t>
            </w:r>
          </w:p>
          <w:p>
            <w:pPr>
              <w:spacing w:before="0" w:after="0" w:line="312"/>
              <w:ind w:left="228"/>
              <w:jc w:val="both"/>
            </w:pPr>
            <w:r>
              <w:rPr>
                <w:rFonts w:ascii="Times New Roman" w:hAnsi="Times New Roman"/>
                <w:b w:val="false"/>
                <w:i w:val="false"/>
                <w:color w:val="000000"/>
                <w:sz w:val="24"/>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5</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6</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bl>
    <w:bookmarkStart w:name="block-78638447" w:id="14"/>
    <w:p>
      <w:pPr>
        <w:sectPr>
          <w:pgSz w:w="11906" w:h="16383" w:orient="portrait"/>
        </w:sectPr>
      </w:pPr>
    </w:p>
    <w:bookmarkEnd w:id="14"/>
    <w:bookmarkEnd w:id="13"/>
    <w:bookmarkStart w:name="block-78638448" w:id="15"/>
    <w:p>
      <w:pPr>
        <w:spacing w:before="199" w:after="199" w:line="336"/>
        <w:ind w:left="120"/>
        <w:jc w:val="left"/>
      </w:pPr>
      <w:r>
        <w:rPr>
          <w:rFonts w:ascii="Times New Roman" w:hAnsi="Times New Roman"/>
          <w:b/>
          <w:i w:val="false"/>
          <w:color w:val="000000"/>
          <w:sz w:val="28"/>
        </w:rPr>
        <w:t>ПРОВЕРЯЕМЫЕ ЭЛЕМЕНТЫ СОДЕРЖАНИЯ</w:t>
      </w:r>
    </w:p>
    <w:p>
      <w:pPr>
        <w:spacing w:before="199" w:after="199" w:line="336"/>
        <w:ind w:left="120"/>
        <w:jc w:val="left"/>
      </w:pPr>
    </w:p>
    <w:p>
      <w:pPr>
        <w:spacing w:before="199" w:after="199" w:line="336"/>
        <w:ind w:left="120"/>
        <w:jc w:val="left"/>
      </w:pPr>
      <w:r>
        <w:rPr>
          <w:rFonts w:ascii="Times New Roman" w:hAnsi="Times New Roman"/>
          <w:b/>
          <w:i w:val="false"/>
          <w:color w:val="000000"/>
          <w:sz w:val="28"/>
        </w:rPr>
        <w:t>5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269"/>
        <w:gridCol w:w="11528"/>
      </w:tblGrid>
      <w:tr>
        <w:trPr>
          <w:trHeight w:val="405" w:hRule="atLeast"/>
          <w:trHeight w:val="144" w:hRule="atLeast"/>
        </w:trPr>
        <w:tc>
          <w:tcPr>
            <w:tcW w:w="1588" w:type="dxa"/>
            <w:tcBorders/>
            <w:tcMar>
              <w:top w:w="50" w:type="dxa"/>
              <w:left w:w="100" w:type="dxa"/>
            </w:tcMar>
            <w:vAlign w:val="center"/>
          </w:tcPr>
          <w:p>
            <w:pPr>
              <w:spacing w:before="0" w:after="0"/>
              <w:ind w:left="101"/>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680" w:type="dxa"/>
            <w:tcBorders/>
            <w:tcMar>
              <w:top w:w="50" w:type="dxa"/>
              <w:left w:w="100" w:type="dxa"/>
            </w:tcMar>
            <w:vAlign w:val="center"/>
          </w:tcPr>
          <w:p>
            <w:pPr>
              <w:spacing w:before="0" w:after="0"/>
              <w:ind w:left="101"/>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Коммуникативные умения</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Говорение</w:t>
            </w:r>
          </w:p>
        </w:tc>
      </w:tr>
      <w:tr>
        <w:trPr>
          <w:trHeight w:val="304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Диалогическая речь</w:t>
            </w:r>
          </w:p>
          <w:p>
            <w:pPr>
              <w:spacing w:before="0" w:after="0" w:line="312"/>
              <w:ind w:left="194"/>
              <w:jc w:val="both"/>
            </w:pPr>
            <w:r>
              <w:rPr>
                <w:rFonts w:ascii="Times New Roman" w:hAnsi="Times New Roman"/>
                <w:b w:val="false"/>
                <w:i w:val="false"/>
                <w:color w:val="000000"/>
                <w:sz w:val="24"/>
              </w:rPr>
              <w:t xml:space="preserve">Развитие коммуникативных умений диалогической речи на базе умений, сформированных на уровне начального общего образования, </w:t>
            </w:r>
            <w:r>
              <w:rPr>
                <w:rFonts w:ascii="Times New Roman" w:hAnsi="Times New Roman"/>
                <w:b w:val="false"/>
                <w:i w:val="false"/>
                <w:color w:val="000000"/>
                <w:sz w:val="24"/>
              </w:rPr>
              <w:t>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trPr>
          <w:trHeight w:val="252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1.1.1.1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1.1.1.2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1.1.1.3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запрашивать интересующую информацию</w:t>
            </w:r>
          </w:p>
        </w:tc>
      </w:tr>
      <w:tr>
        <w:trPr>
          <w:trHeight w:val="304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Монологическая речь </w:t>
            </w:r>
          </w:p>
          <w:p>
            <w:pPr>
              <w:spacing w:before="0" w:after="0" w:line="312"/>
              <w:ind w:left="194"/>
              <w:jc w:val="both"/>
            </w:pPr>
            <w:r>
              <w:rPr>
                <w:rFonts w:ascii="Times New Roman" w:hAnsi="Times New Roman"/>
                <w:b w:val="false"/>
                <w:i w:val="false"/>
                <w:color w:val="000000"/>
                <w:sz w:val="24"/>
              </w:rPr>
              <w:t xml:space="preserve">Развитие коммуникативных умений монологической речи </w:t>
            </w:r>
            <w:r>
              <w:rPr>
                <w:rFonts w:ascii="Times New Roman" w:hAnsi="Times New Roman"/>
                <w:b w:val="false"/>
                <w:i w:val="false"/>
                <w:color w:val="000000"/>
                <w:sz w:val="24"/>
              </w:rPr>
              <w:t>на базе умений, сформированных на уровне начального общего образования</w:t>
            </w:r>
            <w:r>
              <w:rPr>
                <w:rFonts w:ascii="Times New Roman" w:hAnsi="Times New Roman"/>
                <w:b w:val="false"/>
                <w:i w:val="false"/>
                <w:color w:val="000000"/>
                <w:sz w:val="24"/>
              </w:rPr>
              <w:t>: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1.1.2.1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1.1.2.2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Повествование (сообщение)</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1.1.2.3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Изложение (пересказ) основного содержания прочитанного текста </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1.1.2.4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Краткое изложение результатов выполненной проектной работы</w:t>
            </w:r>
          </w:p>
        </w:tc>
      </w:tr>
      <w:tr>
        <w:trPr>
          <w:trHeight w:val="436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Аудирование</w:t>
            </w:r>
          </w:p>
          <w:p>
            <w:pPr>
              <w:spacing w:before="0" w:after="0" w:line="312"/>
              <w:ind w:left="194"/>
              <w:jc w:val="both"/>
            </w:pPr>
            <w:r>
              <w:rPr>
                <w:rFonts w:ascii="Times New Roman" w:hAnsi="Times New Roman"/>
                <w:b w:val="false"/>
                <w:i w:val="false"/>
                <w:color w:val="000000"/>
                <w:sz w:val="24"/>
              </w:rPr>
              <w:t xml:space="preserve">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w:t>
            </w:r>
            <w:r>
              <w:rPr>
                <w:rFonts w:ascii="Times New Roman" w:hAnsi="Times New Roman"/>
                <w:b w:val="false"/>
                <w:i w:val="false"/>
                <w:color w:val="000000"/>
                <w:sz w:val="24"/>
              </w:rPr>
              <w:t xml:space="preserve">При опосредованном общении: дальнейшее развитие восприятия </w:t>
            </w:r>
            <w:r>
              <w:rPr>
                <w:rFonts w:ascii="Times New Roman" w:hAnsi="Times New Roman"/>
                <w:b w:val="false"/>
                <w:i w:val="false"/>
                <w:color w:val="000000"/>
                <w:sz w:val="24"/>
              </w:rPr>
              <w:t>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1.2.1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186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1.2.</w:t>
            </w:r>
            <w:r>
              <w:rPr>
                <w:rFonts w:ascii="Times New Roman" w:hAnsi="Times New Roman"/>
                <w:b w:val="false"/>
                <w:i w:val="false"/>
                <w:color w:val="000000"/>
                <w:sz w:val="24"/>
              </w:rPr>
              <w:t>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304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Смысловое чтение</w:t>
            </w:r>
          </w:p>
          <w:p>
            <w:pPr>
              <w:spacing w:before="0" w:after="0" w:line="312"/>
              <w:ind w:left="194"/>
              <w:jc w:val="both"/>
            </w:pPr>
            <w:r>
              <w:rPr>
                <w:rFonts w:ascii="Times New Roman" w:hAnsi="Times New Roman"/>
                <w:b w:val="false"/>
                <w:i w:val="false"/>
                <w:color w:val="000000"/>
                <w:sz w:val="24"/>
              </w:rPr>
              <w:t>Развитие</w:t>
            </w:r>
            <w:r>
              <w:rPr>
                <w:rFonts w:ascii="Times New Roman" w:hAnsi="Times New Roman"/>
                <w:b w:val="false"/>
                <w:i w:val="false"/>
                <w:color w:val="000000"/>
                <w:sz w:val="24"/>
              </w:rPr>
              <w:t xml:space="preserve"> сформированных на уровне начального общего образования </w:t>
            </w:r>
            <w:r>
              <w:rPr>
                <w:rFonts w:ascii="Times New Roman" w:hAnsi="Times New Roman"/>
                <w:b w:val="false"/>
                <w:i w:val="false"/>
                <w:color w:val="000000"/>
                <w:sz w:val="24"/>
              </w:rPr>
              <w:t>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1.3.1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1.3.2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1.3.3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Чтение несплошных текстов (таблиц) и понимание представленной в них информации</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Письменная речь</w:t>
            </w:r>
          </w:p>
          <w:p>
            <w:pPr>
              <w:spacing w:before="0" w:after="0" w:line="312"/>
              <w:ind w:left="194"/>
              <w:jc w:val="both"/>
            </w:pPr>
            <w:r>
              <w:rPr>
                <w:rFonts w:ascii="Times New Roman" w:hAnsi="Times New Roman"/>
                <w:b w:val="false"/>
                <w:i w:val="false"/>
                <w:color w:val="000000"/>
                <w:sz w:val="24"/>
              </w:rPr>
              <w:t xml:space="preserve">Развитие умений письменной речи </w:t>
            </w:r>
            <w:r>
              <w:rPr>
                <w:rFonts w:ascii="Times New Roman" w:hAnsi="Times New Roman"/>
                <w:b w:val="false"/>
                <w:i w:val="false"/>
                <w:color w:val="000000"/>
                <w:sz w:val="24"/>
              </w:rPr>
              <w:t>на базе умений, сформированных на уровне начального общего образования</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1.4.1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1.4.2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Написание коротких поздравлений с праздниками (с Новым годом, Рождеством, днём рождения)</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1.4.3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1.4.4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Языковые знания и навыки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2.1</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Фонетическая сторона речи</w:t>
            </w:r>
          </w:p>
        </w:tc>
      </w:tr>
      <w:tr>
        <w:trPr>
          <w:trHeight w:val="174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2.1.1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86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2.1.</w:t>
            </w:r>
            <w:r>
              <w:rPr>
                <w:rFonts w:ascii="Times New Roman" w:hAnsi="Times New Roman"/>
                <w:b w:val="false"/>
                <w:i w:val="false"/>
                <w:color w:val="000000"/>
                <w:sz w:val="24"/>
              </w:rPr>
              <w:t>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2.2</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Графика, орфография и пунктуация</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2.2.1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Правильное написание изученных слов</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2.2.2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2.2.3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Лексическая сторона речи</w:t>
            </w:r>
          </w:p>
        </w:tc>
      </w:tr>
      <w:tr>
        <w:trPr>
          <w:trHeight w:val="174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pacing w:val="-4"/>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Основные способы словообразования – аффиксация:</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2.3.2.1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образование</w:t>
            </w:r>
            <w:r>
              <w:rPr>
                <w:rFonts w:ascii="Times New Roman" w:hAnsi="Times New Roman"/>
                <w:b w:val="false"/>
                <w:i w:val="false"/>
                <w:color w:val="000000"/>
                <w:sz w:val="24"/>
              </w:rPr>
              <w:t xml:space="preserve"> </w:t>
            </w:r>
            <w:r>
              <w:rPr>
                <w:rFonts w:ascii="Times New Roman" w:hAnsi="Times New Roman"/>
                <w:b w:val="false"/>
                <w:i w:val="false"/>
                <w:color w:val="000000"/>
                <w:sz w:val="24"/>
              </w:rPr>
              <w:t>имён</w:t>
            </w:r>
            <w:r>
              <w:rPr>
                <w:rFonts w:ascii="Times New Roman" w:hAnsi="Times New Roman"/>
                <w:b w:val="false"/>
                <w:i w:val="false"/>
                <w:color w:val="000000"/>
                <w:sz w:val="24"/>
              </w:rPr>
              <w:t xml:space="preserve"> </w:t>
            </w:r>
            <w:r>
              <w:rPr>
                <w:rFonts w:ascii="Times New Roman" w:hAnsi="Times New Roman"/>
                <w:b w:val="false"/>
                <w:i w:val="false"/>
                <w:color w:val="000000"/>
                <w:sz w:val="24"/>
              </w:rPr>
              <w:t>существительных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при</w:t>
            </w:r>
            <w:r>
              <w:rPr>
                <w:rFonts w:ascii="Times New Roman" w:hAnsi="Times New Roman"/>
                <w:b w:val="false"/>
                <w:i w:val="false"/>
                <w:color w:val="000000"/>
                <w:sz w:val="24"/>
              </w:rPr>
              <w:t xml:space="preserve"> </w:t>
            </w:r>
            <w:r>
              <w:rPr>
                <w:rFonts w:ascii="Times New Roman" w:hAnsi="Times New Roman"/>
                <w:b w:val="false"/>
                <w:i w:val="false"/>
                <w:color w:val="000000"/>
                <w:sz w:val="24"/>
              </w:rPr>
              <w:t>помощи</w:t>
            </w:r>
            <w:r>
              <w:rPr>
                <w:rFonts w:ascii="Times New Roman" w:hAnsi="Times New Roman"/>
                <w:b w:val="false"/>
                <w:i w:val="false"/>
                <w:color w:val="000000"/>
                <w:sz w:val="24"/>
              </w:rPr>
              <w:t xml:space="preserve"> </w:t>
            </w:r>
            <w:r>
              <w:rPr>
                <w:rFonts w:ascii="Times New Roman" w:hAnsi="Times New Roman"/>
                <w:b w:val="false"/>
                <w:i w:val="false"/>
                <w:color w:val="000000"/>
                <w:sz w:val="24"/>
              </w:rPr>
              <w:t>суффиксов</w:t>
            </w:r>
            <w:r>
              <w:rPr>
                <w:rFonts w:ascii="Times New Roman" w:hAnsi="Times New Roman"/>
                <w:b w:val="false"/>
                <w:i w:val="false"/>
                <w:color w:val="000000"/>
                <w:sz w:val="24"/>
              </w:rPr>
              <w:t xml:space="preserve"> </w:t>
            </w:r>
            <w:r>
              <w:rPr>
                <w:rFonts w:ascii="Times New Roman" w:hAnsi="Times New Roman"/>
                <w:b w:val="false"/>
                <w:i/>
                <w:color w:val="000000"/>
                <w:sz w:val="24"/>
              </w:rPr>
              <w:t>-er/-or</w:t>
            </w:r>
            <w:r>
              <w:rPr>
                <w:rFonts w:ascii="Times New Roman" w:hAnsi="Times New Roman"/>
                <w:b w:val="false"/>
                <w:i w:val="false"/>
                <w:color w:val="000000"/>
                <w:sz w:val="24"/>
              </w:rPr>
              <w:t xml:space="preserve"> (teacher/visitor), </w:t>
            </w:r>
            <w:r>
              <w:rPr>
                <w:rFonts w:ascii="Times New Roman" w:hAnsi="Times New Roman"/>
                <w:b w:val="false"/>
                <w:i/>
                <w:color w:val="000000"/>
                <w:sz w:val="24"/>
              </w:rPr>
              <w:t>-ist</w:t>
            </w:r>
            <w:r>
              <w:rPr>
                <w:rFonts w:ascii="Times New Roman" w:hAnsi="Times New Roman"/>
                <w:b w:val="false"/>
                <w:i w:val="false"/>
                <w:color w:val="000000"/>
                <w:sz w:val="24"/>
              </w:rPr>
              <w:t xml:space="preserve"> (scientist, tourist), </w:t>
            </w:r>
            <w:r>
              <w:rPr>
                <w:rFonts w:ascii="Times New Roman" w:hAnsi="Times New Roman"/>
                <w:b w:val="false"/>
                <w:i/>
                <w:color w:val="000000"/>
                <w:sz w:val="24"/>
              </w:rPr>
              <w:t>-sion/-tion</w:t>
            </w:r>
            <w:r>
              <w:rPr>
                <w:rFonts w:ascii="Times New Roman" w:hAnsi="Times New Roman"/>
                <w:b w:val="false"/>
                <w:i w:val="false"/>
                <w:color w:val="000000"/>
                <w:sz w:val="24"/>
              </w:rPr>
              <w:t xml:space="preserve"> (discussion/invitation)</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2.3.2.2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-ful</w:t>
            </w:r>
            <w:r>
              <w:rPr>
                <w:rFonts w:ascii="Times New Roman" w:hAnsi="Times New Roman"/>
                <w:b w:val="false"/>
                <w:i w:val="false"/>
                <w:color w:val="000000"/>
                <w:sz w:val="24"/>
              </w:rPr>
              <w:t xml:space="preserve"> (wonderful), </w:t>
            </w:r>
            <w:r>
              <w:rPr>
                <w:rFonts w:ascii="Times New Roman" w:hAnsi="Times New Roman"/>
                <w:b w:val="false"/>
                <w:i/>
                <w:color w:val="000000"/>
                <w:sz w:val="24"/>
              </w:rPr>
              <w:t xml:space="preserve">-ian/-an </w:t>
            </w:r>
            <w:r>
              <w:rPr>
                <w:rFonts w:ascii="Times New Roman" w:hAnsi="Times New Roman"/>
                <w:b w:val="false"/>
                <w:i w:val="false"/>
                <w:color w:val="000000"/>
                <w:sz w:val="24"/>
              </w:rPr>
              <w:t>(Russian/American)</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2.3.2.3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образование наречий при помощи суффикса </w:t>
            </w:r>
            <w:r>
              <w:rPr>
                <w:rFonts w:ascii="Times New Roman" w:hAnsi="Times New Roman"/>
                <w:b w:val="false"/>
                <w:i/>
                <w:color w:val="000000"/>
                <w:sz w:val="24"/>
              </w:rPr>
              <w:t>-ly</w:t>
            </w:r>
            <w:r>
              <w:rPr>
                <w:rFonts w:ascii="Times New Roman" w:hAnsi="Times New Roman"/>
                <w:b w:val="false"/>
                <w:i w:val="false"/>
                <w:color w:val="000000"/>
                <w:sz w:val="24"/>
              </w:rPr>
              <w:t xml:space="preserve"> (recently)</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2.3.2.4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b w:val="false"/>
                <w:i/>
                <w:color w:val="000000"/>
                <w:sz w:val="24"/>
              </w:rPr>
              <w:t>un-</w:t>
            </w:r>
            <w:r>
              <w:rPr>
                <w:rFonts w:ascii="Times New Roman" w:hAnsi="Times New Roman"/>
                <w:b w:val="false"/>
                <w:i w:val="false"/>
                <w:color w:val="000000"/>
                <w:sz w:val="24"/>
              </w:rPr>
              <w:t xml:space="preserve"> (unhappy, unreality, unusually)</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Грамматическая сторона речи</w:t>
            </w:r>
          </w:p>
          <w:p>
            <w:pPr>
              <w:spacing w:before="0" w:after="0" w:line="312"/>
              <w:ind w:left="194"/>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Предложения с несколькими обстоятельствами, следующими в определённом порядке</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Вопросительные предложения (альтернативный и разделительный вопросы в</w:t>
            </w:r>
            <w:r>
              <w:rPr>
                <w:rFonts w:ascii="Times New Roman" w:hAnsi="Times New Roman"/>
                <w:b w:val="false"/>
                <w:i w:val="false"/>
                <w:color w:val="000000"/>
                <w:sz w:val="24"/>
              </w:rPr>
              <w:t xml:space="preserve"> 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w:t>
            </w:r>
            <w:r>
              <w:rPr>
                <w:rFonts w:ascii="Times New Roman" w:hAnsi="Times New Roman"/>
                <w:b w:val="false"/>
                <w:i w:val="false"/>
                <w:color w:val="000000"/>
                <w:sz w:val="24"/>
              </w:rPr>
              <w:t>Future</w:t>
            </w:r>
            <w:r>
              <w:rPr>
                <w:rFonts w:ascii="Times New Roman" w:hAnsi="Times New Roman"/>
                <w:b w:val="false"/>
                <w:i w:val="false"/>
                <w:color w:val="000000"/>
                <w:sz w:val="24"/>
              </w:rPr>
              <w:t xml:space="preserve"> </w:t>
            </w:r>
            <w:r>
              <w:rPr>
                <w:rFonts w:ascii="Times New Roman" w:hAnsi="Times New Roman"/>
                <w:b w:val="false"/>
                <w:i w:val="false"/>
                <w:color w:val="000000"/>
                <w:sz w:val="24"/>
              </w:rPr>
              <w:t>Simple</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Глаголы в видовременных формах действительного залога в изъявительном наклонении в </w:t>
            </w:r>
            <w:r>
              <w:rPr>
                <w:rFonts w:ascii="Times New Roman" w:hAnsi="Times New Roman"/>
                <w:b w:val="false"/>
                <w:i w:val="false"/>
                <w:color w:val="000000"/>
                <w:sz w:val="24"/>
              </w:rPr>
              <w:t>Present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Tense </w:t>
            </w:r>
            <w:r>
              <w:rPr>
                <w:rFonts w:ascii="Times New Roman" w:hAnsi="Times New Roman"/>
                <w:b w:val="false"/>
                <w:i w:val="false"/>
                <w:color w:val="000000"/>
                <w:sz w:val="24"/>
              </w:rPr>
              <w:t>в повествовательных (утвердительных и отрицательных) и вопросительных предложениях</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trPr>
          <w:trHeight w:val="55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2.4.5</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Имена существительные с причастиями настоящего и прошедшего времени</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2.4.6</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Наречия в положительной, сравнительной и превосходной степенях, образованные по правилу, и исключения</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Социокультурные знания и умения</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trPr>
          <w:trHeight w:val="217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Знание социокультурного портрета родной страны и страны </w:t>
            </w:r>
            <w:r>
              <w:rPr>
                <w:rFonts w:ascii="Times New Roman" w:hAnsi="Times New Roman"/>
                <w:b w:val="false"/>
                <w:i w:val="false"/>
                <w:color w:val="000000"/>
                <w:sz w:val="24"/>
              </w:rPr>
              <w:t>(</w:t>
            </w:r>
            <w:r>
              <w:rPr>
                <w:rFonts w:ascii="Times New Roman" w:hAnsi="Times New Roman"/>
                <w:b w:val="false"/>
                <w:i w:val="false"/>
                <w:color w:val="000000"/>
                <w:sz w:val="24"/>
              </w:rPr>
              <w:t>стран</w:t>
            </w:r>
            <w:r>
              <w:rPr>
                <w:rFonts w:ascii="Times New Roman" w:hAnsi="Times New Roman"/>
                <w:b w:val="false"/>
                <w:i w:val="false"/>
                <w:color w:val="000000"/>
                <w:sz w:val="24"/>
              </w:rPr>
              <w:t>)</w:t>
            </w:r>
            <w:r>
              <w:rPr>
                <w:rFonts w:ascii="Times New Roman" w:hAnsi="Times New Roman"/>
                <w:b w:val="false"/>
                <w:i w:val="false"/>
                <w:color w:val="000000"/>
                <w:sz w:val="24"/>
              </w:rPr>
              <w:t xml:space="preserve"> изуча</w:t>
            </w:r>
            <w:r>
              <w:rPr>
                <w:rFonts w:ascii="Times New Roman" w:hAnsi="Times New Roman"/>
                <w:b w:val="false"/>
                <w:i w:val="false"/>
                <w:color w:val="000000"/>
                <w:sz w:val="24"/>
              </w:rPr>
              <w:t xml:space="preserve">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4"/>
              </w:rPr>
              <w:t>других праздников</w:t>
            </w:r>
            <w:r>
              <w:rPr>
                <w:rFonts w:ascii="Times New Roman" w:hAnsi="Times New Roman"/>
                <w:b w:val="false"/>
                <w:i w:val="false"/>
                <w:color w:val="000000"/>
                <w:sz w:val="24"/>
              </w:rPr>
              <w:t>), с особенностями образа жизни и культуры страны (стран) изучаемого языка (досто</w:t>
            </w:r>
            <w:r>
              <w:rPr>
                <w:rFonts w:ascii="Times New Roman" w:hAnsi="Times New Roman"/>
                <w:b w:val="false"/>
                <w:i w:val="false"/>
                <w:color w:val="000000"/>
                <w:sz w:val="24"/>
              </w:rPr>
              <w:t>примечательностями, выдающимися людьми), с доступными в языковом отноше</w:t>
            </w:r>
            <w:r>
              <w:rPr>
                <w:rFonts w:ascii="Times New Roman" w:hAnsi="Times New Roman"/>
                <w:b w:val="false"/>
                <w:i w:val="false"/>
                <w:color w:val="000000"/>
                <w:sz w:val="24"/>
              </w:rPr>
              <w:t>нии образцами детской поэзии и прозы на английском языке</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Умение писать свои имя и фамилию, а также имена и фамилии своих родственников и друзей на английском языке </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3.5</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Умение правильно оформлять свой адрес на английском языке (в анкете, формуляре)</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3.6</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3.7</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4</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Компенсаторные умения</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4.1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4.2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4.3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35" w:hRule="atLeast"/>
          <w:trHeight w:val="144" w:hRule="atLeast"/>
        </w:trPr>
        <w:tc>
          <w:tcPr>
            <w:tcW w:w="0" w:type="auto"/>
            <w:gridSpan w:val="2"/>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Тематическое содержание речи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А</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Моя семья. Мои друзья. Семейные праздники: день рождения, Новый год</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Б</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В</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Досуг и увлечения (хобби) современного подростка (чтение, кино, спорт)</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Г</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Здоровый образ жизни: режим труда и отдыха, здоровое питание</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Д</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Покупки: одежда, обувь и продукты питания</w:t>
            </w:r>
          </w:p>
        </w:tc>
      </w:tr>
      <w:tr>
        <w:trPr>
          <w:trHeight w:val="142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Е</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Школа, школьная жизнь, школьная форма, изучаемые предметы. Переписка с зарубежными сверстниками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Ж</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Каникулы в различное время года. Виды отдыха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З</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Природа: дикие и домашние животные. Погода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И</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Родной населенный пункт. Транспорт</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К</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Л</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r>
    </w:tbl>
    <w:p>
      <w:pPr>
        <w:spacing w:before="0" w:after="0"/>
        <w:ind w:left="120"/>
        <w:jc w:val="left"/>
      </w:pPr>
    </w:p>
    <w:p>
      <w:pPr>
        <w:spacing w:before="199" w:after="199"/>
        <w:ind w:left="120"/>
        <w:jc w:val="left"/>
      </w:pPr>
      <w:r>
        <w:rPr>
          <w:rFonts w:ascii="Times New Roman" w:hAnsi="Times New Roman"/>
          <w:b/>
          <w:i w:val="false"/>
          <w:color w:val="000000"/>
          <w:sz w:val="28"/>
        </w:rPr>
        <w:t>6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070"/>
        <w:gridCol w:w="11682"/>
      </w:tblGrid>
      <w:tr>
        <w:trPr>
          <w:trHeight w:val="405" w:hRule="atLeast"/>
          <w:trHeight w:val="144" w:hRule="atLeast"/>
        </w:trPr>
        <w:tc>
          <w:tcPr>
            <w:tcW w:w="14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8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82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Диалогическая речь</w:t>
            </w:r>
          </w:p>
          <w:p>
            <w:pPr>
              <w:spacing w:before="0" w:after="0" w:line="336"/>
              <w:ind w:left="228"/>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trPr>
          <w:trHeight w:val="187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87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336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Монологическая речь </w:t>
            </w:r>
          </w:p>
          <w:p>
            <w:pPr>
              <w:spacing w:before="0" w:after="0" w:line="336"/>
              <w:ind w:left="228"/>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Повествование (сообщение)</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r>
              <w:rPr>
                <w:rFonts w:ascii="Times New Roman" w:hAnsi="Times New Roman"/>
                <w:b w:val="false"/>
                <w:i w:val="false"/>
                <w:color w:val="000000"/>
                <w:sz w:val="24"/>
              </w:rPr>
              <w:t>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Изложение (пересказ) основного содержания прочитанного текста </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r>
              <w:rPr>
                <w:rFonts w:ascii="Times New Roman" w:hAnsi="Times New Roman"/>
                <w:b w:val="false"/>
                <w:i w:val="false"/>
                <w:color w:val="000000"/>
                <w:sz w:val="24"/>
              </w:rPr>
              <w:t>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Краткое изложение результатов выполненной проектной работы</w:t>
            </w:r>
          </w:p>
        </w:tc>
      </w:tr>
      <w:tr>
        <w:trPr>
          <w:trHeight w:val="375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p>
            <w:pPr>
              <w:spacing w:before="0" w:after="0" w:line="336"/>
              <w:ind w:left="228"/>
              <w:jc w:val="both"/>
            </w:pPr>
            <w:r>
              <w:rPr>
                <w:rFonts w:ascii="Times New Roman" w:hAnsi="Times New Roman"/>
                <w:b w:val="false"/>
                <w:i w:val="false"/>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w:t>
            </w:r>
            <w:r>
              <w:rPr>
                <w:rFonts w:ascii="Times New Roman" w:hAnsi="Times New Roman"/>
                <w:b w:val="false"/>
                <w:i w:val="false"/>
                <w:color w:val="000000"/>
                <w:sz w:val="24"/>
              </w:rPr>
              <w:t xml:space="preserve">При опосредованном общении: дальнейшее развитие восприятия </w:t>
            </w:r>
            <w:r>
              <w:rPr>
                <w:rFonts w:ascii="Times New Roman" w:hAnsi="Times New Roman"/>
                <w:b w:val="false"/>
                <w:i w:val="false"/>
                <w:color w:val="000000"/>
                <w:sz w:val="24"/>
              </w:rPr>
              <w:t xml:space="preserve">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w:t>
            </w:r>
            <w:r>
              <w:rPr>
                <w:rFonts w:ascii="Times New Roman" w:hAnsi="Times New Roman"/>
                <w:b w:val="false"/>
                <w:i w:val="false"/>
                <w:color w:val="000000"/>
                <w:sz w:val="24"/>
              </w:rPr>
              <w:t>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r>
              <w:rPr>
                <w:rFonts w:ascii="Times New Roman" w:hAnsi="Times New Roman"/>
                <w:b w:val="false"/>
                <w:i w:val="false"/>
                <w:color w:val="000000"/>
                <w:sz w:val="24"/>
              </w:rPr>
              <w:t>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282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p>
            <w:pPr>
              <w:spacing w:before="0" w:after="0" w:line="336"/>
              <w:ind w:left="228"/>
              <w:jc w:val="both"/>
            </w:pPr>
            <w:r>
              <w:rPr>
                <w:rFonts w:ascii="Times New Roman" w:hAnsi="Times New Roman"/>
                <w:b w:val="false"/>
                <w:i w:val="false"/>
                <w:color w:val="000000"/>
                <w:sz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trPr>
          <w:trHeight w:val="36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несплошных текстов (таблиц) и понимание представленной в них информации</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p>
            <w:pPr>
              <w:spacing w:before="0" w:after="0" w:line="336"/>
              <w:ind w:left="228"/>
              <w:jc w:val="left"/>
            </w:pPr>
            <w:r>
              <w:rPr>
                <w:rFonts w:ascii="Times New Roman" w:hAnsi="Times New Roman"/>
                <w:b w:val="false"/>
                <w:i w:val="false"/>
                <w:color w:val="000000"/>
                <w:sz w:val="24"/>
              </w:rPr>
              <w:t>Развитие умений письменной речи</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Создание небольшого письменного высказывания с использованием образца, плана, иллюстраций (объём письменного высказывания – до 70 слов)</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написание изученных слов</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trPr>
          <w:trHeight w:val="175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Синонимы. Антонимы</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Интернациональные слова</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имён существительных при помощи суффикса -</w:t>
            </w:r>
            <w:r>
              <w:rPr>
                <w:rFonts w:ascii="Times New Roman" w:hAnsi="Times New Roman"/>
                <w:b w:val="false"/>
                <w:i/>
                <w:color w:val="000000"/>
                <w:sz w:val="24"/>
              </w:rPr>
              <w:t xml:space="preserve">ing- </w:t>
            </w:r>
            <w:r>
              <w:rPr>
                <w:rFonts w:ascii="Times New Roman" w:hAnsi="Times New Roman"/>
                <w:b w:val="false"/>
                <w:i w:val="false"/>
                <w:color w:val="000000"/>
                <w:sz w:val="24"/>
              </w:rPr>
              <w:t>(</w:t>
            </w:r>
            <w:r>
              <w:rPr>
                <w:rFonts w:ascii="Times New Roman" w:hAnsi="Times New Roman"/>
                <w:b w:val="false"/>
                <w:i/>
                <w:color w:val="000000"/>
                <w:sz w:val="24"/>
              </w:rPr>
              <w:t>reading</w:t>
            </w:r>
            <w:r>
              <w:rPr>
                <w:rFonts w:ascii="Times New Roman" w:hAnsi="Times New Roman"/>
                <w:b w:val="false"/>
                <w:i w:val="false"/>
                <w:color w:val="000000"/>
                <w:sz w:val="24"/>
              </w:rPr>
              <w:t>)</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-al</w:t>
            </w:r>
            <w:r>
              <w:rPr>
                <w:rFonts w:ascii="Times New Roman" w:hAnsi="Times New Roman"/>
                <w:b w:val="false"/>
                <w:i w:val="false"/>
                <w:color w:val="000000"/>
                <w:sz w:val="24"/>
              </w:rPr>
              <w:t xml:space="preserve"> (</w:t>
            </w:r>
            <w:r>
              <w:rPr>
                <w:rFonts w:ascii="Times New Roman" w:hAnsi="Times New Roman"/>
                <w:b w:val="false"/>
                <w:i/>
                <w:color w:val="000000"/>
                <w:sz w:val="24"/>
              </w:rPr>
              <w:t>typical</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amazing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less</w:t>
            </w:r>
            <w:r>
              <w:rPr>
                <w:rFonts w:ascii="Times New Roman" w:hAnsi="Times New Roman"/>
                <w:b w:val="false"/>
                <w:i w:val="false"/>
                <w:color w:val="000000"/>
                <w:sz w:val="24"/>
              </w:rPr>
              <w:t xml:space="preserve"> (</w:t>
            </w:r>
            <w:r>
              <w:rPr>
                <w:rFonts w:ascii="Times New Roman" w:hAnsi="Times New Roman"/>
                <w:b w:val="false"/>
                <w:i/>
                <w:color w:val="000000"/>
                <w:sz w:val="24"/>
              </w:rPr>
              <w:t>useless</w:t>
            </w:r>
            <w:r>
              <w:rPr>
                <w:rFonts w:ascii="Times New Roman" w:hAnsi="Times New Roman"/>
                <w:b w:val="false"/>
                <w:i w:val="false"/>
                <w:color w:val="000000"/>
                <w:sz w:val="24"/>
              </w:rPr>
              <w:t>), -</w:t>
            </w:r>
            <w:r>
              <w:rPr>
                <w:rFonts w:ascii="Times New Roman" w:hAnsi="Times New Roman"/>
                <w:b w:val="false"/>
                <w:i/>
                <w:color w:val="000000"/>
                <w:sz w:val="24"/>
              </w:rPr>
              <w:t>ive</w:t>
            </w:r>
            <w:r>
              <w:rPr>
                <w:rFonts w:ascii="Times New Roman" w:hAnsi="Times New Roman"/>
                <w:b w:val="false"/>
                <w:i w:val="false"/>
                <w:color w:val="000000"/>
                <w:sz w:val="24"/>
              </w:rPr>
              <w:t xml:space="preserve"> (</w:t>
            </w:r>
            <w:r>
              <w:rPr>
                <w:rFonts w:ascii="Times New Roman" w:hAnsi="Times New Roman"/>
                <w:b w:val="false"/>
                <w:i/>
                <w:color w:val="000000"/>
                <w:sz w:val="24"/>
              </w:rPr>
              <w:t>impressive</w:t>
            </w:r>
            <w:r>
              <w:rPr>
                <w:rFonts w:ascii="Times New Roman" w:hAnsi="Times New Roman"/>
                <w:b w:val="false"/>
                <w:i w:val="false"/>
                <w:color w:val="000000"/>
                <w:sz w:val="24"/>
              </w:rPr>
              <w:t>)</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Сложноподчинённые предложения с придаточными определительными с союзными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конструкциями </w:t>
            </w:r>
            <w:r>
              <w:rPr>
                <w:rFonts w:ascii="Times New Roman" w:hAnsi="Times New Roman"/>
                <w:b w:val="false"/>
                <w:i/>
                <w:color w:val="000000"/>
                <w:sz w:val="24"/>
              </w:rPr>
              <w:t>as … as</w:t>
            </w:r>
            <w:r>
              <w:rPr>
                <w:rFonts w:ascii="Times New Roman" w:hAnsi="Times New Roman"/>
                <w:b w:val="false"/>
                <w:i w:val="false"/>
                <w:color w:val="000000"/>
                <w:sz w:val="24"/>
              </w:rPr>
              <w:t xml:space="preserve">, </w:t>
            </w:r>
            <w:r>
              <w:rPr>
                <w:rFonts w:ascii="Times New Roman" w:hAnsi="Times New Roman"/>
                <w:b w:val="false"/>
                <w:i/>
                <w:color w:val="000000"/>
                <w:sz w:val="24"/>
              </w:rPr>
              <w:t>not so … as</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Все типы вопросительных предложений (общий, специальный, альтернативный, разделительный вопросы) в Present/Past Continuous Tense</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 в видо-временных формах действительного залога в изъявительном наклонении в Present/Past Continuous Tense</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Модальные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их</w:t>
            </w:r>
            <w:r>
              <w:rPr>
                <w:rFonts w:ascii="Times New Roman" w:hAnsi="Times New Roman"/>
                <w:b w:val="false"/>
                <w:i w:val="false"/>
                <w:color w:val="000000"/>
                <w:sz w:val="24"/>
              </w:rPr>
              <w:t xml:space="preserve"> </w:t>
            </w:r>
            <w:r>
              <w:rPr>
                <w:rFonts w:ascii="Times New Roman" w:hAnsi="Times New Roman"/>
                <w:b w:val="false"/>
                <w:i w:val="false"/>
                <w:color w:val="000000"/>
                <w:sz w:val="24"/>
              </w:rPr>
              <w:t>эквиваленты</w:t>
            </w:r>
            <w:r>
              <w:rPr>
                <w:rFonts w:ascii="Times New Roman" w:hAnsi="Times New Roman"/>
                <w:b w:val="false"/>
                <w:i w:val="false"/>
                <w:color w:val="000000"/>
                <w:sz w:val="24"/>
              </w:rPr>
              <w:t xml:space="preserve"> (</w:t>
            </w:r>
            <w:r>
              <w:rPr>
                <w:rFonts w:ascii="Times New Roman" w:hAnsi="Times New Roman"/>
                <w:b w:val="false"/>
                <w:i/>
                <w:color w:val="000000"/>
                <w:sz w:val="24"/>
              </w:rPr>
              <w:t>can / be able to</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Слова, выражающие количество (</w:t>
            </w:r>
            <w:r>
              <w:rPr>
                <w:rFonts w:ascii="Times New Roman" w:hAnsi="Times New Roman"/>
                <w:b w:val="false"/>
                <w:i/>
                <w:color w:val="000000"/>
                <w:sz w:val="24"/>
              </w:rPr>
              <w:t>little / a little</w:t>
            </w:r>
            <w:r>
              <w:rPr>
                <w:rFonts w:ascii="Times New Roman" w:hAnsi="Times New Roman"/>
                <w:b w:val="false"/>
                <w:i w:val="false"/>
                <w:color w:val="000000"/>
                <w:sz w:val="24"/>
              </w:rPr>
              <w:t xml:space="preserve">, </w:t>
            </w:r>
            <w:r>
              <w:rPr>
                <w:rFonts w:ascii="Times New Roman" w:hAnsi="Times New Roman"/>
                <w:b w:val="false"/>
                <w:i/>
                <w:color w:val="000000"/>
                <w:sz w:val="24"/>
              </w:rPr>
              <w:t>few / a few</w:t>
            </w:r>
            <w:r>
              <w:rPr>
                <w:rFonts w:ascii="Times New Roman" w:hAnsi="Times New Roman"/>
                <w:b w:val="false"/>
                <w:i w:val="false"/>
                <w:color w:val="000000"/>
                <w:sz w:val="24"/>
              </w:rPr>
              <w:t>)</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Возвратные, неопределённые местоимения (</w:t>
            </w:r>
            <w:r>
              <w:rPr>
                <w:rFonts w:ascii="Times New Roman" w:hAnsi="Times New Roman"/>
                <w:b w:val="false"/>
                <w:i/>
                <w:color w:val="000000"/>
                <w:sz w:val="24"/>
              </w:rPr>
              <w:t>some</w:t>
            </w:r>
            <w:r>
              <w:rPr>
                <w:rFonts w:ascii="Times New Roman" w:hAnsi="Times New Roman"/>
                <w:b w:val="false"/>
                <w:i w:val="false"/>
                <w:color w:val="000000"/>
                <w:sz w:val="24"/>
              </w:rPr>
              <w:t xml:space="preserve">, </w:t>
            </w:r>
            <w:r>
              <w:rPr>
                <w:rFonts w:ascii="Times New Roman" w:hAnsi="Times New Roman"/>
                <w:b w:val="false"/>
                <w:i/>
                <w:color w:val="000000"/>
                <w:sz w:val="24"/>
              </w:rPr>
              <w:t>any</w:t>
            </w:r>
            <w:r>
              <w:rPr>
                <w:rFonts w:ascii="Times New Roman" w:hAnsi="Times New Roman"/>
                <w:b w:val="false"/>
                <w:i w:val="false"/>
                <w:color w:val="000000"/>
                <w:sz w:val="24"/>
              </w:rPr>
              <w:t>) и их производные (</w:t>
            </w:r>
            <w:r>
              <w:rPr>
                <w:rFonts w:ascii="Times New Roman" w:hAnsi="Times New Roman"/>
                <w:b w:val="false"/>
                <w:i/>
                <w:color w:val="000000"/>
                <w:sz w:val="24"/>
              </w:rPr>
              <w:t>somebody</w:t>
            </w:r>
            <w:r>
              <w:rPr>
                <w:rFonts w:ascii="Times New Roman" w:hAnsi="Times New Roman"/>
                <w:b w:val="false"/>
                <w:i w:val="false"/>
                <w:color w:val="000000"/>
                <w:sz w:val="24"/>
              </w:rPr>
              <w:t xml:space="preserve">, </w:t>
            </w:r>
            <w:r>
              <w:rPr>
                <w:rFonts w:ascii="Times New Roman" w:hAnsi="Times New Roman"/>
                <w:b w:val="false"/>
                <w:i/>
                <w:color w:val="000000"/>
                <w:sz w:val="24"/>
              </w:rPr>
              <w:t>anybody</w:t>
            </w:r>
            <w:r>
              <w:rPr>
                <w:rFonts w:ascii="Times New Roman" w:hAnsi="Times New Roman"/>
                <w:b w:val="false"/>
                <w:i w:val="false"/>
                <w:color w:val="000000"/>
                <w:sz w:val="24"/>
              </w:rPr>
              <w:t xml:space="preserve">; </w:t>
            </w:r>
            <w:r>
              <w:rPr>
                <w:rFonts w:ascii="Times New Roman" w:hAnsi="Times New Roman"/>
                <w:b w:val="false"/>
                <w:i/>
                <w:color w:val="000000"/>
                <w:sz w:val="24"/>
              </w:rPr>
              <w:t>something</w:t>
            </w:r>
            <w:r>
              <w:rPr>
                <w:rFonts w:ascii="Times New Roman" w:hAnsi="Times New Roman"/>
                <w:b w:val="false"/>
                <w:i w:val="false"/>
                <w:color w:val="000000"/>
                <w:sz w:val="24"/>
              </w:rPr>
              <w:t xml:space="preserve">, </w:t>
            </w:r>
            <w:r>
              <w:rPr>
                <w:rFonts w:ascii="Times New Roman" w:hAnsi="Times New Roman"/>
                <w:b w:val="false"/>
                <w:i/>
                <w:color w:val="000000"/>
                <w:sz w:val="24"/>
              </w:rPr>
              <w:t>anything</w:t>
            </w:r>
            <w:r>
              <w:rPr>
                <w:rFonts w:ascii="Times New Roman" w:hAnsi="Times New Roman"/>
                <w:b w:val="false"/>
                <w:i w:val="false"/>
                <w:color w:val="000000"/>
                <w:sz w:val="24"/>
              </w:rPr>
              <w:t xml:space="preserve"> и другие), </w:t>
            </w:r>
            <w:r>
              <w:rPr>
                <w:rFonts w:ascii="Times New Roman" w:hAnsi="Times New Roman"/>
                <w:b w:val="false"/>
                <w:i/>
                <w:color w:val="000000"/>
                <w:sz w:val="24"/>
              </w:rPr>
              <w:t>every</w:t>
            </w:r>
            <w:r>
              <w:rPr>
                <w:rFonts w:ascii="Times New Roman" w:hAnsi="Times New Roman"/>
                <w:b w:val="false"/>
                <w:i w:val="false"/>
                <w:color w:val="000000"/>
                <w:sz w:val="24"/>
              </w:rPr>
              <w:t xml:space="preserve"> и производные (</w:t>
            </w:r>
            <w:r>
              <w:rPr>
                <w:rFonts w:ascii="Times New Roman" w:hAnsi="Times New Roman"/>
                <w:b w:val="false"/>
                <w:i/>
                <w:color w:val="000000"/>
                <w:sz w:val="24"/>
              </w:rPr>
              <w:t>everybody</w:t>
            </w:r>
            <w:r>
              <w:rPr>
                <w:rFonts w:ascii="Times New Roman" w:hAnsi="Times New Roman"/>
                <w:b w:val="false"/>
                <w:i w:val="false"/>
                <w:color w:val="000000"/>
                <w:sz w:val="24"/>
              </w:rPr>
              <w:t xml:space="preserve">, </w:t>
            </w:r>
            <w:r>
              <w:rPr>
                <w:rFonts w:ascii="Times New Roman" w:hAnsi="Times New Roman"/>
                <w:b w:val="false"/>
                <w:i/>
                <w:color w:val="000000"/>
                <w:sz w:val="24"/>
              </w:rPr>
              <w:t>everything</w:t>
            </w:r>
            <w:r>
              <w:rPr>
                <w:rFonts w:ascii="Times New Roman" w:hAnsi="Times New Roman"/>
                <w:b w:val="false"/>
                <w:i w:val="false"/>
                <w:color w:val="000000"/>
                <w:sz w:val="24"/>
              </w:rPr>
              <w:t xml:space="preserve"> и другие) в повествовательных (утвердительных и отрицательных) и вопросительных предложениях</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Числительные для обозначения дат и больших чисел (100 – 1000)</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Социокультурные знания и умения</w:t>
            </w:r>
          </w:p>
        </w:tc>
      </w:tr>
      <w:tr>
        <w:trPr>
          <w:trHeight w:val="175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trPr>
          <w:trHeight w:val="187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trPr>
          <w:trHeight w:val="282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 xml:space="preserve">Знание социокультурного портрета родной страны и страны </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стран</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 xml:space="preserve"> изучаемого языка: знакомство с </w:t>
            </w:r>
            <w:r>
              <w:rPr>
                <w:rFonts w:ascii="Times New Roman" w:hAnsi="Times New Roman"/>
                <w:b w:val="false"/>
                <w:i w:val="false"/>
                <w:color w:val="000000"/>
                <w:spacing w:val="-2"/>
                <w:sz w:val="24"/>
              </w:rPr>
              <w:t xml:space="preserve">государственной символикой (флагом), некоторыми национальными символами, </w:t>
            </w:r>
            <w:r>
              <w:rPr>
                <w:rFonts w:ascii="Times New Roman" w:hAnsi="Times New Roman"/>
                <w:b w:val="false"/>
                <w:i w:val="false"/>
                <w:color w:val="000000"/>
                <w:spacing w:val="-2"/>
                <w:sz w:val="24"/>
              </w:rPr>
              <w:t>традициями проведения основных национальных празд</w:t>
            </w:r>
            <w:r>
              <w:rPr>
                <w:rFonts w:ascii="Times New Roman" w:hAnsi="Times New Roman"/>
                <w:b w:val="false"/>
                <w:i w:val="false"/>
                <w:color w:val="000000"/>
                <w:spacing w:val="-2"/>
                <w:sz w:val="24"/>
              </w:rPr>
              <w:t>ников (Рождества, Нового года</w:t>
            </w:r>
            <w:r>
              <w:rPr>
                <w:rFonts w:ascii="Times New Roman" w:hAnsi="Times New Roman"/>
                <w:b w:val="false"/>
                <w:i w:val="false"/>
                <w:color w:val="000000"/>
                <w:spacing w:val="-2"/>
                <w:sz w:val="24"/>
              </w:rPr>
              <w:t xml:space="preserve">, Дня матери </w:t>
            </w:r>
            <w:r>
              <w:rPr>
                <w:rFonts w:ascii="Times New Roman" w:hAnsi="Times New Roman"/>
                <w:b w:val="false"/>
                <w:i w:val="false"/>
                <w:color w:val="000000"/>
                <w:spacing w:val="-2"/>
                <w:sz w:val="24"/>
              </w:rPr>
              <w:t xml:space="preserve">и </w:t>
            </w:r>
            <w:r>
              <w:rPr>
                <w:rFonts w:ascii="Times New Roman" w:hAnsi="Times New Roman"/>
                <w:b w:val="false"/>
                <w:i w:val="false"/>
                <w:color w:val="000000"/>
                <w:spacing w:val="-2"/>
                <w:sz w:val="24"/>
              </w:rPr>
              <w:t>других праздников</w:t>
            </w:r>
            <w:r>
              <w:rPr>
                <w:rFonts w:ascii="Times New Roman" w:hAnsi="Times New Roman"/>
                <w:b w:val="false"/>
                <w:i w:val="false"/>
                <w:color w:val="000000"/>
                <w:spacing w:val="-2"/>
                <w:sz w:val="24"/>
              </w:rPr>
              <w:t>), с особенно</w:t>
            </w:r>
            <w:r>
              <w:rPr>
                <w:rFonts w:ascii="Times New Roman" w:hAnsi="Times New Roman"/>
                <w:b w:val="false"/>
                <w:i w:val="false"/>
                <w:color w:val="000000"/>
                <w:spacing w:val="-2"/>
                <w:sz w:val="24"/>
              </w:rPr>
              <w:t>стями образа жизни и культуры страны (стран) изучаемого языка (известны</w:t>
            </w:r>
            <w:r>
              <w:rPr>
                <w:rFonts w:ascii="Times New Roman" w:hAnsi="Times New Roman"/>
                <w:b w:val="false"/>
                <w:i w:val="false"/>
                <w:color w:val="000000"/>
                <w:spacing w:val="-2"/>
                <w:sz w:val="24"/>
              </w:rPr>
              <w:t>ми</w:t>
            </w:r>
            <w:r>
              <w:rPr>
                <w:rFonts w:ascii="Times New Roman" w:hAnsi="Times New Roman"/>
                <w:b w:val="false"/>
                <w:i w:val="false"/>
                <w:color w:val="000000"/>
                <w:spacing w:val="-2"/>
                <w:sz w:val="24"/>
              </w:rPr>
              <w:t xml:space="preserve"> достопримечательностя</w:t>
            </w:r>
            <w:r>
              <w:rPr>
                <w:rFonts w:ascii="Times New Roman" w:hAnsi="Times New Roman"/>
                <w:b w:val="false"/>
                <w:i w:val="false"/>
                <w:color w:val="000000"/>
                <w:spacing w:val="-2"/>
                <w:sz w:val="24"/>
              </w:rPr>
              <w:t>ми</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 xml:space="preserve"> некоторыми</w:t>
            </w:r>
            <w:r>
              <w:rPr>
                <w:rFonts w:ascii="Times New Roman" w:hAnsi="Times New Roman"/>
                <w:b w:val="false"/>
                <w:i w:val="false"/>
                <w:color w:val="000000"/>
                <w:spacing w:val="-2"/>
                <w:sz w:val="24"/>
              </w:rPr>
              <w:t xml:space="preserve"> выдающи</w:t>
            </w:r>
            <w:r>
              <w:rPr>
                <w:rFonts w:ascii="Times New Roman" w:hAnsi="Times New Roman"/>
                <w:b w:val="false"/>
                <w:i w:val="false"/>
                <w:color w:val="000000"/>
                <w:spacing w:val="-2"/>
                <w:sz w:val="24"/>
              </w:rPr>
              <w:t>ми</w:t>
            </w:r>
            <w:r>
              <w:rPr>
                <w:rFonts w:ascii="Times New Roman" w:hAnsi="Times New Roman"/>
                <w:b w:val="false"/>
                <w:i w:val="false"/>
                <w:color w:val="000000"/>
                <w:spacing w:val="-2"/>
                <w:sz w:val="24"/>
              </w:rPr>
              <w:t>ся люд</w:t>
            </w:r>
            <w:r>
              <w:rPr>
                <w:rFonts w:ascii="Times New Roman" w:hAnsi="Times New Roman"/>
                <w:b w:val="false"/>
                <w:i w:val="false"/>
                <w:color w:val="000000"/>
                <w:spacing w:val="-2"/>
                <w:sz w:val="24"/>
              </w:rPr>
              <w:t>ьми</w:t>
            </w:r>
            <w:r>
              <w:rPr>
                <w:rFonts w:ascii="Times New Roman" w:hAnsi="Times New Roman"/>
                <w:b w:val="false"/>
                <w:i w:val="false"/>
                <w:color w:val="000000"/>
                <w:spacing w:val="-2"/>
                <w:sz w:val="24"/>
              </w:rPr>
              <w:t>), с доступными в языковом отношении образцами детской поэзии и прозы на английском языке</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Умение писать свои имя и фамилию, а также имена и фамилии своих родственников и друзей на английском языке </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свой адрес на английском языке (в анкете, формуляре)</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3.6</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3.7</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3.8</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рассказывать о выдающихся людях родной страны и страны (стран) изучаемого языка (учёных, писателей, поэтов)</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Компенсаторные умения</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чтении и аудировании языковой догадки, в том числе контекстуальной</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Тематическое содержание речи</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А</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Взаимоотношения в семье и с друзьями. Семейные праздники</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Б</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В</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Досуг и увлечения (хобби) современного подростка (чтение, кино, театр, спорт)</w:t>
            </w:r>
          </w:p>
        </w:tc>
      </w:tr>
      <w:tr>
        <w:trPr>
          <w:trHeight w:val="8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Г</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Покупки: одежда, обувь и продукты питания</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Е</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зарубежными сверстниками</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Ж</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Каникулы в различное время года. Виды отдыха</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З</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Путешествия по России и зарубежным странам</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И</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Природа: дикие и домашние животные. Климат, погода</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Жизнь в городе и сельской местности. Описание родного населенного пункта. Транспорт</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Л</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trPr>
          <w:trHeight w:val="84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М</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r>
    </w:tbl>
    <w:p>
      <w:pPr>
        <w:spacing w:before="0" w:after="0"/>
        <w:ind w:left="120"/>
        <w:jc w:val="left"/>
      </w:pPr>
    </w:p>
    <w:p>
      <w:pPr>
        <w:spacing w:before="199" w:after="199"/>
        <w:ind w:left="120"/>
        <w:jc w:val="left"/>
      </w:pPr>
      <w:r>
        <w:rPr>
          <w:rFonts w:ascii="Times New Roman" w:hAnsi="Times New Roman"/>
          <w:b/>
          <w:i w:val="false"/>
          <w:color w:val="000000"/>
          <w:sz w:val="28"/>
        </w:rPr>
        <w:t>7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1892"/>
        <w:gridCol w:w="11860"/>
      </w:tblGrid>
      <w:tr>
        <w:trPr>
          <w:trHeight w:val="405" w:hRule="atLeast"/>
          <w:trHeight w:val="144" w:hRule="atLeast"/>
        </w:trPr>
        <w:tc>
          <w:tcPr>
            <w:tcW w:w="13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30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Коммуникативные умения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Говорение</w:t>
            </w:r>
          </w:p>
        </w:tc>
      </w:tr>
      <w:tr>
        <w:trPr>
          <w:trHeight w:val="261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Диалогическая речь</w:t>
            </w:r>
          </w:p>
          <w:p>
            <w:pPr>
              <w:spacing w:before="0" w:after="0" w:line="312"/>
              <w:ind w:left="228"/>
              <w:jc w:val="both"/>
            </w:pPr>
            <w:r>
              <w:rPr>
                <w:rFonts w:ascii="Times New Roman" w:hAnsi="Times New Roman"/>
                <w:b w:val="false"/>
                <w:i w:val="false"/>
                <w:color w:val="000000"/>
                <w:sz w:val="24"/>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217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261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Монологическая речь </w:t>
            </w:r>
          </w:p>
          <w:p>
            <w:pPr>
              <w:spacing w:before="0" w:after="0" w:line="312"/>
              <w:ind w:left="228"/>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pacing w:val="-2"/>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Повествование (сообщение)</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r>
              <w:rPr>
                <w:rFonts w:ascii="Times New Roman" w:hAnsi="Times New Roman"/>
                <w:b w:val="false"/>
                <w:i w:val="false"/>
                <w:color w:val="000000"/>
                <w:sz w:val="24"/>
              </w:rPr>
              <w:t>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Изложение (пересказ) основного содержания прочитанного (прослушанного) текста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r>
              <w:rPr>
                <w:rFonts w:ascii="Times New Roman" w:hAnsi="Times New Roman"/>
                <w:b w:val="false"/>
                <w:i w:val="false"/>
                <w:color w:val="000000"/>
                <w:sz w:val="24"/>
              </w:rPr>
              <w:t>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Краткое изложение результатов выполненной проектной работы</w:t>
            </w:r>
          </w:p>
        </w:tc>
      </w:tr>
      <w:tr>
        <w:trPr>
          <w:trHeight w:val="304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Аудирование</w:t>
            </w:r>
          </w:p>
          <w:p>
            <w:pPr>
              <w:spacing w:before="0" w:after="0" w:line="312"/>
              <w:ind w:left="228"/>
              <w:jc w:val="both"/>
            </w:pPr>
            <w:r>
              <w:rPr>
                <w:rFonts w:ascii="Times New Roman" w:hAnsi="Times New Roman"/>
                <w:b w:val="false"/>
                <w:i w:val="false"/>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w:t>
            </w:r>
            <w:r>
              <w:rPr>
                <w:rFonts w:ascii="Times New Roman" w:hAnsi="Times New Roman"/>
                <w:b w:val="false"/>
                <w:i w:val="false"/>
                <w:color w:val="000000"/>
                <w:sz w:val="24"/>
              </w:rPr>
              <w:t xml:space="preserve">При опосредованном общении: дальнейшее развитие восприятия </w:t>
            </w:r>
            <w:r>
              <w:rPr>
                <w:rFonts w:ascii="Times New Roman" w:hAnsi="Times New Roman"/>
                <w:b w:val="false"/>
                <w:i w:val="false"/>
                <w:color w:val="000000"/>
                <w:sz w:val="24"/>
              </w:rPr>
              <w:t xml:space="preserve">и понимания на слух несложных аутентичных текстов, содержащих отдельные незнакомые слова, с разной глубиной проникновения </w:t>
            </w:r>
            <w:r>
              <w:rPr>
                <w:rFonts w:ascii="Times New Roman" w:hAnsi="Times New Roman"/>
                <w:b w:val="false"/>
                <w:i w:val="false"/>
                <w:color w:val="000000"/>
                <w:sz w:val="24"/>
              </w:rPr>
              <w:t>в их содержание в зависимости от поставленной коммуникативной задачи (время звучания текста (текстов) для аудирования – до 1,5 минут)</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w:t>
            </w:r>
            <w:r>
              <w:rPr>
                <w:rFonts w:ascii="Times New Roman" w:hAnsi="Times New Roman"/>
                <w:b w:val="false"/>
                <w:i w:val="false"/>
                <w:color w:val="000000"/>
                <w:sz w:val="24"/>
              </w:rPr>
              <w:t>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217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Смысловое чтение</w:t>
            </w:r>
          </w:p>
          <w:p>
            <w:pPr>
              <w:spacing w:before="0" w:after="0" w:line="312"/>
              <w:ind w:left="228"/>
              <w:jc w:val="both"/>
            </w:pPr>
            <w:r>
              <w:rPr>
                <w:rFonts w:ascii="Times New Roman" w:hAnsi="Times New Roman"/>
                <w:b w:val="false"/>
                <w:i w:val="false"/>
                <w:color w:val="000000"/>
                <w:sz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trPr>
          <w:trHeight w:val="99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Чтение несплошных текстов (таблиц) и понимание представленной в них информации</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Письменная речь</w:t>
            </w:r>
          </w:p>
          <w:p>
            <w:pPr>
              <w:spacing w:before="0" w:after="0" w:line="312"/>
              <w:ind w:left="228"/>
              <w:jc w:val="left"/>
            </w:pPr>
            <w:r>
              <w:rPr>
                <w:rFonts w:ascii="Times New Roman" w:hAnsi="Times New Roman"/>
                <w:b w:val="false"/>
                <w:i w:val="false"/>
                <w:color w:val="000000"/>
                <w:sz w:val="24"/>
              </w:rPr>
              <w:t>Развитие умений письменной речи</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Создание небольшого письменного высказывания с использованием образца, плана, таблицы (объём письменного высказывания – до 90 слов)</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Языковые знания и навыки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2.1</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Фонетическая сторона речи</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2.2</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Графика, орфография и пунктуация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Правильное написание изученных слов</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2.3</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Лексическая сторона речи</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Многозначные лексические единицы. Синонимы. Антонимы</w:t>
            </w:r>
          </w:p>
        </w:tc>
      </w:tr>
      <w:tr>
        <w:trPr>
          <w:trHeight w:val="55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Интернациональные слова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Наиболее частотные фразовые глаголы</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2.3.5</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имён существительных при помощи префикса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unreality</w:t>
            </w:r>
            <w:r>
              <w:rPr>
                <w:rFonts w:ascii="Times New Roman" w:hAnsi="Times New Roman"/>
                <w:b w:val="false"/>
                <w:i w:val="false"/>
                <w:color w:val="000000"/>
                <w:sz w:val="24"/>
              </w:rPr>
              <w:t xml:space="preserve">)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имён существительных при помощи суффиксов: </w:t>
            </w:r>
            <w:r>
              <w:rPr>
                <w:rFonts w:ascii="Times New Roman" w:hAnsi="Times New Roman"/>
                <w:b w:val="false"/>
                <w:i/>
                <w:color w:val="000000"/>
                <w:sz w:val="24"/>
              </w:rPr>
              <w:t>-</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development</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darkness</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friendly</w:t>
            </w:r>
            <w:r>
              <w:rPr>
                <w:rFonts w:ascii="Times New Roman" w:hAnsi="Times New Roman"/>
                <w:b w:val="false"/>
                <w:i w:val="false"/>
                <w:color w:val="000000"/>
                <w:sz w:val="24"/>
              </w:rPr>
              <w:t xml:space="preserve">), </w:t>
            </w:r>
            <w:r>
              <w:rPr>
                <w:rFonts w:ascii="Times New Roman" w:hAnsi="Times New Roman"/>
                <w:b w:val="false"/>
                <w:i/>
                <w:color w:val="000000"/>
                <w:sz w:val="24"/>
              </w:rPr>
              <w:t>-ous</w:t>
            </w:r>
            <w:r>
              <w:rPr>
                <w:rFonts w:ascii="Times New Roman" w:hAnsi="Times New Roman"/>
                <w:b w:val="false"/>
                <w:i w:val="false"/>
                <w:color w:val="000000"/>
                <w:sz w:val="24"/>
              </w:rPr>
              <w:t xml:space="preserve"> (</w:t>
            </w:r>
            <w:r>
              <w:rPr>
                <w:rFonts w:ascii="Times New Roman" w:hAnsi="Times New Roman"/>
                <w:b w:val="false"/>
                <w:i/>
                <w:color w:val="000000"/>
                <w:sz w:val="24"/>
              </w:rPr>
              <w:t>famous</w:t>
            </w:r>
            <w:r>
              <w:rPr>
                <w:rFonts w:ascii="Times New Roman" w:hAnsi="Times New Roman"/>
                <w:b w:val="false"/>
                <w:i w:val="false"/>
                <w:color w:val="000000"/>
                <w:sz w:val="24"/>
              </w:rPr>
              <w:t xml:space="preserve">), </w:t>
            </w:r>
            <w:r>
              <w:rPr>
                <w:rFonts w:ascii="Times New Roman" w:hAnsi="Times New Roman"/>
                <w:b w:val="false"/>
                <w:i/>
                <w:color w:val="000000"/>
                <w:sz w:val="24"/>
              </w:rPr>
              <w:t>-y</w:t>
            </w:r>
            <w:r>
              <w:rPr>
                <w:rFonts w:ascii="Times New Roman" w:hAnsi="Times New Roman"/>
                <w:b w:val="false"/>
                <w:i w:val="false"/>
                <w:color w:val="000000"/>
                <w:sz w:val="24"/>
              </w:rPr>
              <w:t xml:space="preserve"> (</w:t>
            </w:r>
            <w:r>
              <w:rPr>
                <w:rFonts w:ascii="Times New Roman" w:hAnsi="Times New Roman"/>
                <w:b w:val="false"/>
                <w:i/>
                <w:color w:val="000000"/>
                <w:sz w:val="24"/>
              </w:rPr>
              <w:t>busy</w:t>
            </w:r>
            <w:r>
              <w:rPr>
                <w:rFonts w:ascii="Times New Roman" w:hAnsi="Times New Roman"/>
                <w:b w:val="false"/>
                <w:i w:val="false"/>
                <w:color w:val="000000"/>
                <w:sz w:val="24"/>
              </w:rPr>
              <w:t>)</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имён прилагательных и наречий при помощи префиксов </w:t>
            </w:r>
            <w:r>
              <w:rPr>
                <w:rFonts w:ascii="Times New Roman" w:hAnsi="Times New Roman"/>
                <w:b w:val="false"/>
                <w:i/>
                <w:color w:val="000000"/>
                <w:sz w:val="24"/>
              </w:rPr>
              <w:t>in-/im-</w:t>
            </w:r>
            <w:r>
              <w:rPr>
                <w:rFonts w:ascii="Times New Roman" w:hAnsi="Times New Roman"/>
                <w:b w:val="false"/>
                <w:i w:val="false"/>
                <w:color w:val="000000"/>
                <w:sz w:val="24"/>
              </w:rPr>
              <w:t xml:space="preserve"> (</w:t>
            </w:r>
            <w:r>
              <w:rPr>
                <w:rFonts w:ascii="Times New Roman" w:hAnsi="Times New Roman"/>
                <w:b w:val="false"/>
                <w:i/>
                <w:color w:val="000000"/>
                <w:sz w:val="24"/>
              </w:rPr>
              <w:t>informal</w:t>
            </w:r>
            <w:r>
              <w:rPr>
                <w:rFonts w:ascii="Times New Roman" w:hAnsi="Times New Roman"/>
                <w:b w:val="false"/>
                <w:i w:val="false"/>
                <w:color w:val="000000"/>
                <w:sz w:val="24"/>
              </w:rPr>
              <w:t xml:space="preserve">, </w:t>
            </w:r>
            <w:r>
              <w:rPr>
                <w:rFonts w:ascii="Times New Roman" w:hAnsi="Times New Roman"/>
                <w:b w:val="false"/>
                <w:i/>
                <w:color w:val="000000"/>
                <w:sz w:val="24"/>
              </w:rPr>
              <w:t>independently</w:t>
            </w:r>
            <w:r>
              <w:rPr>
                <w:rFonts w:ascii="Times New Roman" w:hAnsi="Times New Roman"/>
                <w:b w:val="false"/>
                <w:i w:val="false"/>
                <w:color w:val="000000"/>
                <w:sz w:val="24"/>
              </w:rPr>
              <w:t xml:space="preserve">, </w:t>
            </w:r>
            <w:r>
              <w:rPr>
                <w:rFonts w:ascii="Times New Roman" w:hAnsi="Times New Roman"/>
                <w:b w:val="false"/>
                <w:i/>
                <w:color w:val="000000"/>
                <w:sz w:val="24"/>
              </w:rPr>
              <w:t>impossible</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2.3.7</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Основные способы словообразования – словосложение:</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2.3.7.1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b w:val="false"/>
                <w:i/>
                <w:color w:val="000000"/>
                <w:sz w:val="24"/>
              </w:rPr>
              <w:t xml:space="preserve">-ed </w:t>
            </w:r>
            <w:r>
              <w:rPr>
                <w:rFonts w:ascii="Times New Roman" w:hAnsi="Times New Roman"/>
                <w:b w:val="false"/>
                <w:i w:val="false"/>
                <w:color w:val="000000"/>
                <w:sz w:val="24"/>
              </w:rPr>
              <w:t>(</w:t>
            </w:r>
            <w:r>
              <w:rPr>
                <w:rFonts w:ascii="Times New Roman" w:hAnsi="Times New Roman"/>
                <w:b w:val="false"/>
                <w:i/>
                <w:color w:val="000000"/>
                <w:sz w:val="24"/>
              </w:rPr>
              <w:t>blue-eyed</w:t>
            </w:r>
            <w:r>
              <w:rPr>
                <w:rFonts w:ascii="Times New Roman" w:hAnsi="Times New Roman"/>
                <w:b w:val="false"/>
                <w:i w:val="false"/>
                <w:color w:val="000000"/>
                <w:sz w:val="24"/>
              </w:rPr>
              <w:t>)</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Грамматическая сторона речи</w:t>
            </w:r>
          </w:p>
          <w:p>
            <w:pPr>
              <w:spacing w:before="0" w:after="0" w:line="312"/>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Предложения со сложным дополнением (</w:t>
            </w:r>
            <w:r>
              <w:rPr>
                <w:rFonts w:ascii="Times New Roman" w:hAnsi="Times New Roman"/>
                <w:b w:val="false"/>
                <w:i w:val="false"/>
                <w:color w:val="000000"/>
                <w:sz w:val="24"/>
              </w:rPr>
              <w:t>Complex</w:t>
            </w:r>
            <w:r>
              <w:rPr>
                <w:rFonts w:ascii="Times New Roman" w:hAnsi="Times New Roman"/>
                <w:b w:val="false"/>
                <w:i w:val="false"/>
                <w:color w:val="000000"/>
                <w:sz w:val="24"/>
              </w:rPr>
              <w:t xml:space="preserve"> </w:t>
            </w:r>
            <w:r>
              <w:rPr>
                <w:rFonts w:ascii="Times New Roman" w:hAnsi="Times New Roman"/>
                <w:b w:val="false"/>
                <w:i w:val="false"/>
                <w:color w:val="000000"/>
                <w:sz w:val="24"/>
              </w:rPr>
              <w:t>Object</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Условные предложения реального характера (</w:t>
            </w:r>
            <w:r>
              <w:rPr>
                <w:rFonts w:ascii="Times New Roman" w:hAnsi="Times New Roman"/>
                <w:b w:val="false"/>
                <w:i w:val="false"/>
                <w:color w:val="000000"/>
                <w:sz w:val="24"/>
              </w:rPr>
              <w:t>Conditional</w:t>
            </w:r>
            <w:r>
              <w:rPr>
                <w:rFonts w:ascii="Times New Roman" w:hAnsi="Times New Roman"/>
                <w:b w:val="false"/>
                <w:i w:val="false"/>
                <w:color w:val="000000"/>
                <w:sz w:val="24"/>
              </w:rPr>
              <w:t xml:space="preserve"> 0, </w:t>
            </w:r>
            <w:r>
              <w:rPr>
                <w:rFonts w:ascii="Times New Roman" w:hAnsi="Times New Roman"/>
                <w:b w:val="false"/>
                <w:i w:val="false"/>
                <w:color w:val="000000"/>
                <w:sz w:val="24"/>
              </w:rPr>
              <w:t>Conditional</w:t>
            </w:r>
            <w:r>
              <w:rPr>
                <w:rFonts w:ascii="Times New Roman" w:hAnsi="Times New Roman"/>
                <w:b w:val="false"/>
                <w:i w:val="false"/>
                <w:color w:val="000000"/>
                <w:sz w:val="24"/>
              </w:rPr>
              <w:t xml:space="preserve"> 1)</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to be going to</w:t>
            </w:r>
            <w:r>
              <w:rPr>
                <w:rFonts w:ascii="Times New Roman" w:hAnsi="Times New Roman"/>
                <w:b w:val="false"/>
                <w:i w:val="false"/>
                <w:color w:val="000000"/>
                <w:sz w:val="24"/>
              </w:rPr>
              <w:t xml:space="preserve"> + инфинитив и формы Future Simple Tense и Present Continuous Tense для выражения будущего действия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used to</w:t>
            </w:r>
            <w:r>
              <w:rPr>
                <w:rFonts w:ascii="Times New Roman" w:hAnsi="Times New Roman"/>
                <w:b w:val="false"/>
                <w:i w:val="false"/>
                <w:color w:val="000000"/>
                <w:sz w:val="24"/>
              </w:rPr>
              <w:t xml:space="preserve"> + инфинитив глагола</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5</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Глаголы в наиболее употребительных формах страдательного залога (</w:t>
            </w:r>
            <w:r>
              <w:rPr>
                <w:rFonts w:ascii="Times New Roman" w:hAnsi="Times New Roman"/>
                <w:b w:val="false"/>
                <w:i w:val="false"/>
                <w:color w:val="000000"/>
                <w:sz w:val="24"/>
              </w:rPr>
              <w:t>Present</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 </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Simple</w:t>
            </w:r>
            <w:r>
              <w:rPr>
                <w:rFonts w:ascii="Times New Roman" w:hAnsi="Times New Roman"/>
                <w:b w:val="false"/>
                <w:i w:val="false"/>
                <w:color w:val="000000"/>
                <w:sz w:val="24"/>
              </w:rPr>
              <w:t xml:space="preserve"> </w:t>
            </w:r>
            <w:r>
              <w:rPr>
                <w:rFonts w:ascii="Times New Roman" w:hAnsi="Times New Roman"/>
                <w:b w:val="false"/>
                <w:i w:val="false"/>
                <w:color w:val="000000"/>
                <w:sz w:val="24"/>
              </w:rPr>
              <w:t>Passive</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2.4.6</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Модальный глагол </w:t>
            </w:r>
            <w:r>
              <w:rPr>
                <w:rFonts w:ascii="Times New Roman" w:hAnsi="Times New Roman"/>
                <w:b w:val="false"/>
                <w:i/>
                <w:color w:val="000000"/>
                <w:sz w:val="24"/>
              </w:rPr>
              <w:t>might</w:t>
            </w:r>
            <w:r>
              <w:rPr>
                <w:rFonts w:ascii="Times New Roman" w:hAnsi="Times New Roman"/>
                <w:b w:val="false"/>
                <w:i w:val="false"/>
                <w:color w:val="000000"/>
                <w:sz w:val="24"/>
              </w:rPr>
              <w:t xml:space="preserve">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2.4.7</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Наречия, совпадающие по форме с прилагательными (</w:t>
            </w:r>
            <w:r>
              <w:rPr>
                <w:rFonts w:ascii="Times New Roman" w:hAnsi="Times New Roman"/>
                <w:b w:val="false"/>
                <w:i/>
                <w:color w:val="000000"/>
                <w:sz w:val="24"/>
              </w:rPr>
              <w:t>fast</w:t>
            </w:r>
            <w:r>
              <w:rPr>
                <w:rFonts w:ascii="Times New Roman" w:hAnsi="Times New Roman"/>
                <w:b w:val="false"/>
                <w:i w:val="false"/>
                <w:color w:val="000000"/>
                <w:sz w:val="24"/>
              </w:rPr>
              <w:t xml:space="preserve">, </w:t>
            </w:r>
            <w:r>
              <w:rPr>
                <w:rFonts w:ascii="Times New Roman" w:hAnsi="Times New Roman"/>
                <w:b w:val="false"/>
                <w:i/>
                <w:color w:val="000000"/>
                <w:sz w:val="24"/>
              </w:rPr>
              <w:t>high</w:t>
            </w:r>
            <w:r>
              <w:rPr>
                <w:rFonts w:ascii="Times New Roman" w:hAnsi="Times New Roman"/>
                <w:b w:val="false"/>
                <w:i w:val="false"/>
                <w:color w:val="000000"/>
                <w:sz w:val="24"/>
              </w:rPr>
              <w:t xml:space="preserve">, </w:t>
            </w:r>
            <w:r>
              <w:rPr>
                <w:rFonts w:ascii="Times New Roman" w:hAnsi="Times New Roman"/>
                <w:b w:val="false"/>
                <w:i/>
                <w:color w:val="000000"/>
                <w:sz w:val="24"/>
              </w:rPr>
              <w:t>early</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2.4.8</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Местоимения</w:t>
            </w:r>
            <w:r>
              <w:rPr>
                <w:rFonts w:ascii="Times New Roman" w:hAnsi="Times New Roman"/>
                <w:b w:val="false"/>
                <w:i w:val="false"/>
                <w:color w:val="000000"/>
                <w:sz w:val="24"/>
              </w:rPr>
              <w:t xml:space="preserve"> </w:t>
            </w:r>
            <w:r>
              <w:rPr>
                <w:rFonts w:ascii="Times New Roman" w:hAnsi="Times New Roman"/>
                <w:b w:val="false"/>
                <w:i/>
                <w:color w:val="000000"/>
                <w:sz w:val="24"/>
              </w:rPr>
              <w:t>other/another</w:t>
            </w:r>
            <w:r>
              <w:rPr>
                <w:rFonts w:ascii="Times New Roman" w:hAnsi="Times New Roman"/>
                <w:b w:val="false"/>
                <w:i w:val="false"/>
                <w:color w:val="000000"/>
                <w:sz w:val="24"/>
              </w:rPr>
              <w:t xml:space="preserve">, </w:t>
            </w:r>
            <w:r>
              <w:rPr>
                <w:rFonts w:ascii="Times New Roman" w:hAnsi="Times New Roman"/>
                <w:b w:val="false"/>
                <w:i/>
                <w:color w:val="000000"/>
                <w:sz w:val="24"/>
              </w:rPr>
              <w:t>both</w:t>
            </w:r>
            <w:r>
              <w:rPr>
                <w:rFonts w:ascii="Times New Roman" w:hAnsi="Times New Roman"/>
                <w:b w:val="false"/>
                <w:i w:val="false"/>
                <w:color w:val="000000"/>
                <w:sz w:val="24"/>
              </w:rPr>
              <w:t xml:space="preserve">, </w:t>
            </w:r>
            <w:r>
              <w:rPr>
                <w:rFonts w:ascii="Times New Roman" w:hAnsi="Times New Roman"/>
                <w:b w:val="false"/>
                <w:i/>
                <w:color w:val="000000"/>
                <w:sz w:val="24"/>
              </w:rPr>
              <w:t>all</w:t>
            </w:r>
            <w:r>
              <w:rPr>
                <w:rFonts w:ascii="Times New Roman" w:hAnsi="Times New Roman"/>
                <w:b w:val="false"/>
                <w:i w:val="false"/>
                <w:color w:val="000000"/>
                <w:sz w:val="24"/>
              </w:rPr>
              <w:t xml:space="preserve">, </w:t>
            </w:r>
            <w:r>
              <w:rPr>
                <w:rFonts w:ascii="Times New Roman" w:hAnsi="Times New Roman"/>
                <w:b w:val="false"/>
                <w:i/>
                <w:color w:val="000000"/>
                <w:sz w:val="24"/>
              </w:rPr>
              <w:t>one</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2.4.9</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Количественные числительные для обозначения больших чисел (до 1 000 000)</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Социокультурные знания и умения</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trPr>
          <w:trHeight w:val="315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Знание социокультурного портрета родной страны и страны </w:t>
            </w:r>
            <w:r>
              <w:rPr>
                <w:rFonts w:ascii="Times New Roman" w:hAnsi="Times New Roman"/>
                <w:b w:val="false"/>
                <w:i w:val="false"/>
                <w:color w:val="000000"/>
                <w:sz w:val="24"/>
              </w:rPr>
              <w:t>(</w:t>
            </w:r>
            <w:r>
              <w:rPr>
                <w:rFonts w:ascii="Times New Roman" w:hAnsi="Times New Roman"/>
                <w:b w:val="false"/>
                <w:i w:val="false"/>
                <w:color w:val="000000"/>
                <w:sz w:val="24"/>
              </w:rPr>
              <w:t>стран</w:t>
            </w:r>
            <w:r>
              <w:rPr>
                <w:rFonts w:ascii="Times New Roman" w:hAnsi="Times New Roman"/>
                <w:b w:val="false"/>
                <w:i w:val="false"/>
                <w:color w:val="000000"/>
                <w:sz w:val="24"/>
              </w:rPr>
              <w:t>)</w:t>
            </w:r>
            <w:r>
              <w:rPr>
                <w:rFonts w:ascii="Times New Roman" w:hAnsi="Times New Roman"/>
                <w:b w:val="false"/>
                <w:i w:val="false"/>
                <w:color w:val="000000"/>
                <w:sz w:val="24"/>
              </w:rPr>
              <w:t xml:space="preserve"> изучае</w:t>
            </w:r>
            <w:r>
              <w:rPr>
                <w:rFonts w:ascii="Times New Roman" w:hAnsi="Times New Roman"/>
                <w:b w:val="false"/>
                <w:i w:val="false"/>
                <w:color w:val="000000"/>
                <w:sz w:val="24"/>
              </w:rPr>
              <w:t>мого языка: знакомство</w:t>
            </w:r>
            <w:r>
              <w:rPr>
                <w:rFonts w:ascii="Times New Roman" w:hAnsi="Times New Roman"/>
                <w:b w:val="false"/>
                <w:i w:val="false"/>
                <w:color w:val="000000"/>
                <w:sz w:val="24"/>
              </w:rPr>
              <w:t xml:space="preserve"> с </w:t>
            </w:r>
            <w:r>
              <w:rPr>
                <w:rFonts w:ascii="Times New Roman" w:hAnsi="Times New Roman"/>
                <w:b w:val="false"/>
                <w:i w:val="false"/>
                <w:color w:val="000000"/>
                <w:sz w:val="24"/>
              </w:rPr>
              <w:t>традициями проведения основных национальных праздников (Рождества, Нового года</w:t>
            </w:r>
            <w:r>
              <w:rPr>
                <w:rFonts w:ascii="Times New Roman" w:hAnsi="Times New Roman"/>
                <w:b w:val="false"/>
                <w:i w:val="false"/>
                <w:color w:val="000000"/>
                <w:sz w:val="24"/>
              </w:rPr>
              <w:t xml:space="preserve">, Дня матери </w:t>
            </w:r>
            <w:r>
              <w:rPr>
                <w:rFonts w:ascii="Times New Roman" w:hAnsi="Times New Roman"/>
                <w:b w:val="false"/>
                <w:i w:val="false"/>
                <w:color w:val="000000"/>
                <w:sz w:val="24"/>
              </w:rPr>
              <w:t xml:space="preserve">и </w:t>
            </w:r>
            <w:r>
              <w:rPr>
                <w:rFonts w:ascii="Times New Roman" w:hAnsi="Times New Roman"/>
                <w:b w:val="false"/>
                <w:i w:val="false"/>
                <w:color w:val="000000"/>
                <w:sz w:val="24"/>
              </w:rPr>
              <w:t>других праздников</w:t>
            </w:r>
            <w:r>
              <w:rPr>
                <w:rFonts w:ascii="Times New Roman" w:hAnsi="Times New Roman"/>
                <w:b w:val="false"/>
                <w:i w:val="false"/>
                <w:color w:val="000000"/>
                <w:sz w:val="24"/>
              </w:rPr>
              <w:t>), с осо</w:t>
            </w:r>
            <w:r>
              <w:rPr>
                <w:rFonts w:ascii="Times New Roman" w:hAnsi="Times New Roman"/>
                <w:b w:val="false"/>
                <w:i w:val="false"/>
                <w:color w:val="000000"/>
                <w:sz w:val="24"/>
              </w:rPr>
              <w:t>бенностями образа жизни и культуры страны (стран) изучаемого языка (из</w:t>
            </w:r>
            <w:r>
              <w:rPr>
                <w:rFonts w:ascii="Times New Roman" w:hAnsi="Times New Roman"/>
                <w:b w:val="false"/>
                <w:i w:val="false"/>
                <w:color w:val="000000"/>
                <w:sz w:val="24"/>
              </w:rPr>
              <w:t>вестны</w:t>
            </w:r>
            <w:r>
              <w:rPr>
                <w:rFonts w:ascii="Times New Roman" w:hAnsi="Times New Roman"/>
                <w:b w:val="false"/>
                <w:i w:val="false"/>
                <w:color w:val="000000"/>
                <w:sz w:val="24"/>
              </w:rPr>
              <w:t>ми</w:t>
            </w:r>
            <w:r>
              <w:rPr>
                <w:rFonts w:ascii="Times New Roman" w:hAnsi="Times New Roman"/>
                <w:b w:val="false"/>
                <w:i w:val="false"/>
                <w:color w:val="000000"/>
                <w:sz w:val="24"/>
              </w:rPr>
              <w:t xml:space="preserve"> достопримечательностя</w:t>
            </w:r>
            <w:r>
              <w:rPr>
                <w:rFonts w:ascii="Times New Roman" w:hAnsi="Times New Roman"/>
                <w:b w:val="false"/>
                <w:i w:val="false"/>
                <w:color w:val="000000"/>
                <w:sz w:val="24"/>
              </w:rPr>
              <w:t>ми</w:t>
            </w:r>
            <w:r>
              <w:rPr>
                <w:rFonts w:ascii="Times New Roman" w:hAnsi="Times New Roman"/>
                <w:b w:val="false"/>
                <w:i w:val="false"/>
                <w:color w:val="000000"/>
                <w:sz w:val="24"/>
              </w:rPr>
              <w:t>,</w:t>
            </w:r>
            <w:r>
              <w:rPr>
                <w:rFonts w:ascii="Times New Roman" w:hAnsi="Times New Roman"/>
                <w:b w:val="false"/>
                <w:i w:val="false"/>
                <w:color w:val="000000"/>
                <w:sz w:val="24"/>
              </w:rPr>
              <w:t xml:space="preserve"> некоторыми</w:t>
            </w:r>
            <w:r>
              <w:rPr>
                <w:rFonts w:ascii="Times New Roman" w:hAnsi="Times New Roman"/>
                <w:b w:val="false"/>
                <w:i w:val="false"/>
                <w:color w:val="000000"/>
                <w:sz w:val="24"/>
              </w:rPr>
              <w:t xml:space="preserve"> выдающи</w:t>
            </w:r>
            <w:r>
              <w:rPr>
                <w:rFonts w:ascii="Times New Roman" w:hAnsi="Times New Roman"/>
                <w:b w:val="false"/>
                <w:i w:val="false"/>
                <w:color w:val="000000"/>
                <w:sz w:val="24"/>
              </w:rPr>
              <w:t>ми</w:t>
            </w:r>
            <w:r>
              <w:rPr>
                <w:rFonts w:ascii="Times New Roman" w:hAnsi="Times New Roman"/>
                <w:b w:val="false"/>
                <w:i w:val="false"/>
                <w:color w:val="000000"/>
                <w:sz w:val="24"/>
              </w:rPr>
              <w:t>ся люд</w:t>
            </w:r>
            <w:r>
              <w:rPr>
                <w:rFonts w:ascii="Times New Roman" w:hAnsi="Times New Roman"/>
                <w:b w:val="false"/>
                <w:i w:val="false"/>
                <w:color w:val="000000"/>
                <w:sz w:val="24"/>
              </w:rPr>
              <w:t>ьми</w:t>
            </w:r>
            <w:r>
              <w:rPr>
                <w:rFonts w:ascii="Times New Roman" w:hAnsi="Times New Roman"/>
                <w:b w:val="false"/>
                <w:i w:val="false"/>
                <w:color w:val="000000"/>
                <w:sz w:val="24"/>
              </w:rPr>
              <w:t>), с</w:t>
            </w:r>
            <w:r>
              <w:rPr>
                <w:rFonts w:ascii="Times New Roman" w:hAnsi="Times New Roman"/>
                <w:b w:val="false"/>
                <w:i w:val="false"/>
                <w:color w:val="000000"/>
                <w:sz w:val="24"/>
              </w:rPr>
              <w:t xml:space="preserve"> </w:t>
            </w:r>
            <w:r>
              <w:rPr>
                <w:rFonts w:ascii="Times New Roman" w:hAnsi="Times New Roman"/>
                <w:b w:val="false"/>
                <w:i w:val="false"/>
                <w:color w:val="000000"/>
                <w:sz w:val="24"/>
              </w:rPr>
              <w:t>доступными в языковом отношении образцами детской поэзии и прозы на английском языке</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Умение писать свои имя и фамилию, а также имена и фамилии своих родственников и друзей на английском языке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3.5</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правильно оформлять свой адрес на английском языке (в анкете)</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3.6</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3.7</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3.8</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3.9</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кратко рассказывать о выдающихся людях родной страны и страны (стран) изучаемого языка (учёных, писателях, поэтах, спортсменах)</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Компенсаторные умения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Использование при чтении и аудировании языковой, в том числе контекстуальной, догадки </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переспрашивать, просить повторить, уточняя значение незнакомых слов</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4.5</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35" w:hRule="atLeast"/>
          <w:trHeight w:val="144" w:hRule="atLeast"/>
        </w:trPr>
        <w:tc>
          <w:tcPr>
            <w:tcW w:w="0" w:type="auto"/>
            <w:gridSpan w:val="2"/>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Тематическое содержание речи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А</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Б</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В</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Г</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Д</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Покупки: одежда, обувь и продукты питания</w:t>
            </w:r>
          </w:p>
        </w:tc>
      </w:tr>
      <w:tr>
        <w:trPr>
          <w:trHeight w:val="229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Е</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Ж</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Каникулы в различное время года. Виды отдыха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З</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Путешествия по России и зарубежным странам</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И</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Природа: дикие и домашние животные. Климат, погода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К</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Жизнь в городе и сельской местности. Описание родного населенного пункта. Транспорт</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Л</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Средства массовой информации (телевидение, журналы, Интернет)</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М</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Н</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Выдающиеся люди родной страны и страны (стран) изучаемого языка: ученые, писатели, поэты, спортсмены</w:t>
            </w:r>
          </w:p>
        </w:tc>
      </w:tr>
    </w:tbl>
    <w:p>
      <w:pPr>
        <w:spacing w:before="0" w:after="0"/>
        <w:ind w:left="120"/>
        <w:jc w:val="left"/>
      </w:pPr>
    </w:p>
    <w:p>
      <w:pPr>
        <w:spacing w:before="199" w:after="199"/>
        <w:ind w:left="120"/>
        <w:jc w:val="left"/>
      </w:pPr>
      <w:r>
        <w:rPr>
          <w:rFonts w:ascii="Times New Roman" w:hAnsi="Times New Roman"/>
          <w:b/>
          <w:i w:val="false"/>
          <w:color w:val="000000"/>
          <w:sz w:val="28"/>
        </w:rPr>
        <w:t>8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033"/>
        <w:gridCol w:w="11719"/>
      </w:tblGrid>
      <w:tr>
        <w:trPr>
          <w:trHeight w:val="405" w:hRule="atLeast"/>
          <w:trHeight w:val="144" w:hRule="atLeast"/>
        </w:trPr>
        <w:tc>
          <w:tcPr>
            <w:tcW w:w="14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8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82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Диалогическая речь</w:t>
            </w:r>
          </w:p>
          <w:p>
            <w:pPr>
              <w:spacing w:before="0" w:after="0" w:line="336"/>
              <w:ind w:left="228"/>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208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Комбинированный диалог, включающий различные виды диалогов</w:t>
            </w:r>
          </w:p>
        </w:tc>
      </w:tr>
      <w:tr>
        <w:trPr>
          <w:trHeight w:val="282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Монологическая речь </w:t>
            </w:r>
          </w:p>
          <w:p>
            <w:pPr>
              <w:spacing w:before="0" w:after="0" w:line="336"/>
              <w:ind w:left="228"/>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Повествование (сообщение)</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Рассуждение</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и аргументирование своего мнения по отношению к услышанному (прочитанному)</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1.1.2.5</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Изложение (пересказ) основного содержания прочитанного (прослушанного) текста </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1.1.2.6</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рассказа по картинкам</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1.1.2.7</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результатов выполненной проектной работы</w:t>
            </w:r>
          </w:p>
        </w:tc>
      </w:tr>
      <w:tr>
        <w:trPr>
          <w:trHeight w:val="42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p>
            <w:pPr>
              <w:spacing w:before="0" w:after="0" w:line="336"/>
              <w:ind w:left="228"/>
              <w:jc w:val="both"/>
            </w:pPr>
            <w:r>
              <w:rPr>
                <w:rFonts w:ascii="Times New Roman" w:hAnsi="Times New Roman"/>
                <w:b w:val="false"/>
                <w:i w:val="false"/>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w:t>
            </w:r>
            <w:r>
              <w:rPr>
                <w:rFonts w:ascii="Times New Roman" w:hAnsi="Times New Roman"/>
                <w:b w:val="false"/>
                <w:i w:val="false"/>
                <w:color w:val="000000"/>
                <w:sz w:val="24"/>
              </w:rPr>
              <w:t xml:space="preserve">При опосредованном общении: дальнейшее развитие восприятия </w:t>
            </w:r>
            <w:r>
              <w:rPr>
                <w:rFonts w:ascii="Times New Roman" w:hAnsi="Times New Roman"/>
                <w:b w:val="false"/>
                <w:i w:val="false"/>
                <w:color w:val="000000"/>
                <w:sz w:val="24"/>
              </w:rPr>
              <w:t xml:space="preserve">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w:t>
            </w:r>
            <w:r>
              <w:rPr>
                <w:rFonts w:ascii="Times New Roman" w:hAnsi="Times New Roman"/>
                <w:b w:val="false"/>
                <w:i w:val="false"/>
                <w:color w:val="000000"/>
                <w:sz w:val="24"/>
              </w:rPr>
              <w:t>с пониманием нужной (интересующей, запрашиваемой) информации (время звучания текста (текстов) для аудирования – до 2 минут)</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trPr>
          <w:trHeight w:val="222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r>
              <w:rPr>
                <w:rFonts w:ascii="Times New Roman" w:hAnsi="Times New Roman"/>
                <w:b w:val="false"/>
                <w:i w:val="false"/>
                <w:color w:val="000000"/>
                <w:sz w:val="24"/>
              </w:rPr>
              <w:t>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328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p>
            <w:pPr>
              <w:spacing w:before="0" w:after="0" w:line="336"/>
              <w:ind w:left="228"/>
              <w:jc w:val="both"/>
            </w:pPr>
            <w:r>
              <w:rPr>
                <w:rFonts w:ascii="Times New Roman" w:hAnsi="Times New Roman"/>
                <w:b w:val="false"/>
                <w:i w:val="false"/>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trPr>
          <w:trHeight w:val="234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несплошных текстов (таблиц, диаграмм, схем) и понимание представленной в них информации</w:t>
            </w:r>
          </w:p>
        </w:tc>
      </w:tr>
      <w:tr>
        <w:trPr>
          <w:trHeight w:val="234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p>
            <w:pPr>
              <w:spacing w:before="0" w:after="0" w:line="336"/>
              <w:ind w:left="228"/>
              <w:jc w:val="left"/>
            </w:pPr>
            <w:r>
              <w:rPr>
                <w:rFonts w:ascii="Times New Roman" w:hAnsi="Times New Roman"/>
                <w:b w:val="false"/>
                <w:i w:val="false"/>
                <w:color w:val="000000"/>
                <w:sz w:val="24"/>
              </w:rPr>
              <w:t>Развитие умений письменной речи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плана (тезисов) устного или письменного сообщения</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222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написание изученных слов</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color w:val="000000"/>
                <w:sz w:val="24"/>
              </w:rPr>
              <w:t>firstly / first of all</w:t>
            </w:r>
            <w:r>
              <w:rPr>
                <w:rFonts w:ascii="Times New Roman" w:hAnsi="Times New Roman"/>
                <w:b w:val="false"/>
                <w:i w:val="false"/>
                <w:color w:val="000000"/>
                <w:sz w:val="24"/>
              </w:rPr>
              <w:t xml:space="preserve">, </w:t>
            </w:r>
            <w:r>
              <w:rPr>
                <w:rFonts w:ascii="Times New Roman" w:hAnsi="Times New Roman"/>
                <w:b w:val="false"/>
                <w:i/>
                <w:color w:val="000000"/>
                <w:sz w:val="24"/>
              </w:rPr>
              <w:t>secondly</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on the one hand</w:t>
            </w:r>
            <w:r>
              <w:rPr>
                <w:rFonts w:ascii="Times New Roman" w:hAnsi="Times New Roman"/>
                <w:b w:val="false"/>
                <w:i w:val="false"/>
                <w:color w:val="000000"/>
                <w:sz w:val="24"/>
              </w:rPr>
              <w:t xml:space="preserve">, </w:t>
            </w:r>
            <w:r>
              <w:rPr>
                <w:rFonts w:ascii="Times New Roman" w:hAnsi="Times New Roman"/>
                <w:b w:val="false"/>
                <w:i/>
                <w:color w:val="000000"/>
                <w:sz w:val="24"/>
              </w:rPr>
              <w:t>on the other hand</w:t>
            </w:r>
            <w:r>
              <w:rPr>
                <w:rFonts w:ascii="Times New Roman" w:hAnsi="Times New Roman"/>
                <w:b w:val="false"/>
                <w:i w:val="false"/>
                <w:color w:val="000000"/>
                <w:sz w:val="24"/>
              </w:rPr>
              <w:t>), апострофа</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b w:val="false"/>
                <w:i/>
                <w:color w:val="000000"/>
                <w:sz w:val="24"/>
              </w:rPr>
              <w:t>firstly</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at last</w:t>
            </w:r>
            <w:r>
              <w:rPr>
                <w:rFonts w:ascii="Times New Roman" w:hAnsi="Times New Roman"/>
                <w:b w:val="false"/>
                <w:i w:val="false"/>
                <w:color w:val="000000"/>
                <w:sz w:val="24"/>
              </w:rPr>
              <w:t xml:space="preserve">, </w:t>
            </w:r>
            <w:r>
              <w:rPr>
                <w:rFonts w:ascii="Times New Roman" w:hAnsi="Times New Roman"/>
                <w:b w:val="false"/>
                <w:i/>
                <w:color w:val="000000"/>
                <w:sz w:val="24"/>
              </w:rPr>
              <w:t>etc</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Многозначные лексические единицы. Синонимы. Антонимы</w:t>
            </w:r>
          </w:p>
        </w:tc>
      </w:tr>
      <w:tr>
        <w:trPr>
          <w:trHeight w:val="8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Интернациональные слова</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Наиболее частотные фразовые глаголы</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Сокращения и аббревиатуры</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w:t>
            </w:r>
            <w:r>
              <w:rPr>
                <w:rFonts w:ascii="Times New Roman" w:hAnsi="Times New Roman"/>
                <w:b w:val="false"/>
                <w:i w:val="false"/>
                <w:color w:val="000000"/>
                <w:sz w:val="24"/>
              </w:rPr>
              <w:t xml:space="preserve"> </w:t>
            </w:r>
            <w:r>
              <w:rPr>
                <w:rFonts w:ascii="Times New Roman" w:hAnsi="Times New Roman"/>
                <w:b w:val="false"/>
                <w:i w:val="false"/>
                <w:color w:val="000000"/>
                <w:sz w:val="24"/>
              </w:rPr>
              <w:t>имён</w:t>
            </w:r>
            <w:r>
              <w:rPr>
                <w:rFonts w:ascii="Times New Roman" w:hAnsi="Times New Roman"/>
                <w:b w:val="false"/>
                <w:i w:val="false"/>
                <w:color w:val="000000"/>
                <w:sz w:val="24"/>
              </w:rPr>
              <w:t xml:space="preserve"> </w:t>
            </w:r>
            <w:r>
              <w:rPr>
                <w:rFonts w:ascii="Times New Roman" w:hAnsi="Times New Roman"/>
                <w:b w:val="false"/>
                <w:i w:val="false"/>
                <w:color w:val="000000"/>
                <w:sz w:val="24"/>
              </w:rPr>
              <w:t>существительных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при</w:t>
            </w:r>
            <w:r>
              <w:rPr>
                <w:rFonts w:ascii="Times New Roman" w:hAnsi="Times New Roman"/>
                <w:b w:val="false"/>
                <w:i w:val="false"/>
                <w:color w:val="000000"/>
                <w:sz w:val="24"/>
              </w:rPr>
              <w:t xml:space="preserve"> </w:t>
            </w:r>
            <w:r>
              <w:rPr>
                <w:rFonts w:ascii="Times New Roman" w:hAnsi="Times New Roman"/>
                <w:b w:val="false"/>
                <w:i w:val="false"/>
                <w:color w:val="000000"/>
                <w:sz w:val="24"/>
              </w:rPr>
              <w:t>помощи</w:t>
            </w:r>
            <w:r>
              <w:rPr>
                <w:rFonts w:ascii="Times New Roman" w:hAnsi="Times New Roman"/>
                <w:b w:val="false"/>
                <w:i w:val="false"/>
                <w:color w:val="000000"/>
                <w:sz w:val="24"/>
              </w:rPr>
              <w:t xml:space="preserve"> </w:t>
            </w:r>
            <w:r>
              <w:rPr>
                <w:rFonts w:ascii="Times New Roman" w:hAnsi="Times New Roman"/>
                <w:b w:val="false"/>
                <w:i w:val="false"/>
                <w:color w:val="000000"/>
                <w:sz w:val="24"/>
              </w:rPr>
              <w:t>суффиксов</w:t>
            </w:r>
            <w:r>
              <w:rPr>
                <w:rFonts w:ascii="Times New Roman" w:hAnsi="Times New Roman"/>
                <w:b w:val="false"/>
                <w:i w:val="false"/>
                <w:color w:val="000000"/>
                <w:sz w:val="24"/>
              </w:rPr>
              <w:t xml:space="preserve">: </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performance</w:t>
            </w:r>
            <w:r>
              <w:rPr>
                <w:rFonts w:ascii="Times New Roman" w:hAnsi="Times New Roman"/>
                <w:b w:val="false"/>
                <w:i w:val="false"/>
                <w:color w:val="000000"/>
                <w:sz w:val="24"/>
              </w:rPr>
              <w:t>/</w:t>
            </w:r>
            <w:r>
              <w:rPr>
                <w:rFonts w:ascii="Times New Roman" w:hAnsi="Times New Roman"/>
                <w:b w:val="false"/>
                <w:i/>
                <w:color w:val="000000"/>
                <w:sz w:val="24"/>
              </w:rPr>
              <w:t>residence</w:t>
            </w:r>
            <w:r>
              <w:rPr>
                <w:rFonts w:ascii="Times New Roman" w:hAnsi="Times New Roman"/>
                <w:b w:val="false"/>
                <w:i w:val="false"/>
                <w:color w:val="000000"/>
                <w:sz w:val="24"/>
              </w:rPr>
              <w:t xml:space="preserve">), </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activity</w:t>
            </w:r>
            <w:r>
              <w:rPr>
                <w:rFonts w:ascii="Times New Roman" w:hAnsi="Times New Roman"/>
                <w:b w:val="false"/>
                <w:i w:val="false"/>
                <w:color w:val="000000"/>
                <w:sz w:val="24"/>
              </w:rPr>
              <w:t xml:space="preserve">), </w:t>
            </w:r>
            <w:r>
              <w:rPr>
                <w:rFonts w:ascii="Times New Roman" w:hAnsi="Times New Roman"/>
                <w:b w:val="false"/>
                <w:i/>
                <w:color w:val="000000"/>
                <w:sz w:val="24"/>
              </w:rPr>
              <w:t>-ship</w:t>
            </w:r>
            <w:r>
              <w:rPr>
                <w:rFonts w:ascii="Times New Roman" w:hAnsi="Times New Roman"/>
                <w:b w:val="false"/>
                <w:i w:val="false"/>
                <w:color w:val="000000"/>
                <w:sz w:val="24"/>
              </w:rPr>
              <w:t xml:space="preserve"> (</w:t>
            </w:r>
            <w:r>
              <w:rPr>
                <w:rFonts w:ascii="Times New Roman" w:hAnsi="Times New Roman"/>
                <w:b w:val="false"/>
                <w:i/>
                <w:color w:val="000000"/>
                <w:sz w:val="24"/>
              </w:rPr>
              <w:t>friendship</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префикса </w:t>
            </w:r>
            <w:r>
              <w:rPr>
                <w:rFonts w:ascii="Times New Roman" w:hAnsi="Times New Roman"/>
                <w:b w:val="false"/>
                <w:i/>
                <w:color w:val="000000"/>
                <w:sz w:val="24"/>
              </w:rPr>
              <w:t>inter</w:t>
            </w:r>
            <w:r>
              <w:rPr>
                <w:rFonts w:ascii="Times New Roman" w:hAnsi="Times New Roman"/>
                <w:b w:val="false"/>
                <w:i w:val="false"/>
                <w:color w:val="000000"/>
                <w:sz w:val="24"/>
              </w:rPr>
              <w:t>- (</w:t>
            </w:r>
            <w:r>
              <w:rPr>
                <w:rFonts w:ascii="Times New Roman" w:hAnsi="Times New Roman"/>
                <w:b w:val="false"/>
                <w:i/>
                <w:color w:val="000000"/>
                <w:sz w:val="24"/>
              </w:rPr>
              <w:t>international</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interested</w:t>
            </w:r>
            <w:r>
              <w:rPr>
                <w:rFonts w:ascii="Times New Roman" w:hAnsi="Times New Roman"/>
                <w:b w:val="false"/>
                <w:i w:val="false"/>
                <w:color w:val="000000"/>
                <w:sz w:val="24"/>
              </w:rPr>
              <w:t>/</w:t>
            </w:r>
            <w:r>
              <w:rPr>
                <w:rFonts w:ascii="Times New Roman" w:hAnsi="Times New Roman"/>
                <w:b w:val="false"/>
                <w:i/>
                <w:color w:val="000000"/>
                <w:sz w:val="24"/>
              </w:rPr>
              <w:t>interesting</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8</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Основные способы словообразования – конверсия:</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имени существительного от неопределённой формы глагола (</w:t>
            </w:r>
            <w:r>
              <w:rPr>
                <w:rFonts w:ascii="Times New Roman" w:hAnsi="Times New Roman"/>
                <w:b w:val="false"/>
                <w:i/>
                <w:color w:val="000000"/>
                <w:sz w:val="24"/>
              </w:rPr>
              <w:t>to</w:t>
            </w:r>
            <w:r>
              <w:rPr>
                <w:rFonts w:ascii="Times New Roman" w:hAnsi="Times New Roman"/>
                <w:b w:val="false"/>
                <w:i w:val="false"/>
                <w:color w:val="000000"/>
                <w:sz w:val="24"/>
              </w:rPr>
              <w:t xml:space="preserve"> </w:t>
            </w:r>
            <w:r>
              <w:rPr>
                <w:rFonts w:ascii="Times New Roman" w:hAnsi="Times New Roman"/>
                <w:b w:val="false"/>
                <w:i/>
                <w:color w:val="000000"/>
                <w:sz w:val="24"/>
              </w:rPr>
              <w:t>walk – a walk</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r>
              <w:rPr>
                <w:rFonts w:ascii="Times New Roman" w:hAnsi="Times New Roman"/>
                <w:b w:val="false"/>
                <w:i w:val="false"/>
                <w:color w:val="000000"/>
                <w:sz w:val="24"/>
              </w:rPr>
              <w:t>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имени существительного от прилагательного (</w:t>
            </w:r>
            <w:r>
              <w:rPr>
                <w:rFonts w:ascii="Times New Roman" w:hAnsi="Times New Roman"/>
                <w:b w:val="false"/>
                <w:i/>
                <w:color w:val="000000"/>
                <w:sz w:val="24"/>
              </w:rPr>
              <w:t>rich</w:t>
            </w:r>
            <w:r>
              <w:rPr>
                <w:rFonts w:ascii="Times New Roman" w:hAnsi="Times New Roman"/>
                <w:b w:val="false"/>
                <w:i w:val="false"/>
                <w:color w:val="000000"/>
                <w:sz w:val="24"/>
              </w:rPr>
              <w:t xml:space="preserve"> – </w:t>
            </w:r>
            <w:r>
              <w:rPr>
                <w:rFonts w:ascii="Times New Roman" w:hAnsi="Times New Roman"/>
                <w:b w:val="false"/>
                <w:i/>
                <w:color w:val="000000"/>
                <w:sz w:val="24"/>
              </w:rPr>
              <w:t>the rich</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r>
              <w:rPr>
                <w:rFonts w:ascii="Times New Roman" w:hAnsi="Times New Roman"/>
                <w:b w:val="false"/>
                <w:i w:val="false"/>
                <w:color w:val="000000"/>
                <w:sz w:val="24"/>
              </w:rPr>
              <w:t>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глагола от имени существительного (</w:t>
            </w:r>
            <w:r>
              <w:rPr>
                <w:rFonts w:ascii="Times New Roman" w:hAnsi="Times New Roman"/>
                <w:b w:val="false"/>
                <w:i/>
                <w:color w:val="000000"/>
                <w:sz w:val="24"/>
              </w:rPr>
              <w:t>water</w:t>
            </w:r>
            <w:r>
              <w:rPr>
                <w:rFonts w:ascii="Times New Roman" w:hAnsi="Times New Roman"/>
                <w:b w:val="false"/>
                <w:i w:val="false"/>
                <w:color w:val="000000"/>
                <w:sz w:val="24"/>
              </w:rPr>
              <w:t xml:space="preserve"> – </w:t>
            </w:r>
            <w:r>
              <w:rPr>
                <w:rFonts w:ascii="Times New Roman" w:hAnsi="Times New Roman"/>
                <w:b w:val="false"/>
                <w:i/>
                <w:color w:val="000000"/>
                <w:sz w:val="24"/>
              </w:rPr>
              <w:t xml:space="preserve">to </w:t>
            </w:r>
            <w:r>
              <w:rPr>
                <w:rFonts w:ascii="Times New Roman" w:hAnsi="Times New Roman"/>
                <w:b w:val="false"/>
                <w:i/>
                <w:color w:val="000000"/>
                <w:sz w:val="24"/>
              </w:rPr>
              <w:t>water</w:t>
            </w:r>
            <w:r>
              <w:rPr>
                <w:rFonts w:ascii="Times New Roman" w:hAnsi="Times New Roman"/>
                <w:b w:val="false"/>
                <w:i w:val="false"/>
                <w:color w:val="000000"/>
                <w:sz w:val="24"/>
              </w:rPr>
              <w:t>)</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со</w:t>
            </w:r>
            <w:r>
              <w:rPr>
                <w:rFonts w:ascii="Times New Roman" w:hAnsi="Times New Roman"/>
                <w:b w:val="false"/>
                <w:i w:val="false"/>
                <w:color w:val="000000"/>
                <w:sz w:val="24"/>
              </w:rPr>
              <w:t xml:space="preserve"> </w:t>
            </w:r>
            <w:r>
              <w:rPr>
                <w:rFonts w:ascii="Times New Roman" w:hAnsi="Times New Roman"/>
                <w:b w:val="false"/>
                <w:i w:val="false"/>
                <w:color w:val="000000"/>
                <w:sz w:val="24"/>
              </w:rPr>
              <w:t>сложным</w:t>
            </w:r>
            <w:r>
              <w:rPr>
                <w:rFonts w:ascii="Times New Roman" w:hAnsi="Times New Roman"/>
                <w:b w:val="false"/>
                <w:i w:val="false"/>
                <w:color w:val="000000"/>
                <w:sz w:val="24"/>
              </w:rPr>
              <w:t xml:space="preserve"> </w:t>
            </w:r>
            <w:r>
              <w:rPr>
                <w:rFonts w:ascii="Times New Roman" w:hAnsi="Times New Roman"/>
                <w:b w:val="false"/>
                <w:i w:val="false"/>
                <w:color w:val="000000"/>
                <w:sz w:val="24"/>
              </w:rPr>
              <w:t>дополнением</w:t>
            </w:r>
            <w:r>
              <w:rPr>
                <w:rFonts w:ascii="Times New Roman" w:hAnsi="Times New Roman"/>
                <w:b w:val="false"/>
                <w:i w:val="false"/>
                <w:color w:val="000000"/>
                <w:sz w:val="24"/>
              </w:rPr>
              <w:t xml:space="preserve"> (Complex Object) (</w:t>
            </w:r>
            <w:r>
              <w:rPr>
                <w:rFonts w:ascii="Times New Roman" w:hAnsi="Times New Roman"/>
                <w:b w:val="false"/>
                <w:i/>
                <w:color w:val="000000"/>
                <w:sz w:val="24"/>
              </w:rPr>
              <w:t>I saw her cross/ crossing the road.</w:t>
            </w:r>
            <w:r>
              <w:rPr>
                <w:rFonts w:ascii="Times New Roman" w:hAnsi="Times New Roman"/>
                <w:b w:val="false"/>
                <w:i w:val="false"/>
                <w:color w:val="000000"/>
                <w:sz w:val="24"/>
              </w:rPr>
              <w:t>)</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Все типы вопросительных предложений в Past Perfect Tense. Согласование времён в рамках сложного предложения</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Согласование подлежащего, выраженного собирательным существительным (</w:t>
            </w:r>
            <w:r>
              <w:rPr>
                <w:rFonts w:ascii="Times New Roman" w:hAnsi="Times New Roman"/>
                <w:b w:val="false"/>
                <w:i/>
                <w:color w:val="000000"/>
                <w:sz w:val="24"/>
              </w:rPr>
              <w:t>family</w:t>
            </w:r>
            <w:r>
              <w:rPr>
                <w:rFonts w:ascii="Times New Roman" w:hAnsi="Times New Roman"/>
                <w:b w:val="false"/>
                <w:i w:val="false"/>
                <w:color w:val="000000"/>
                <w:sz w:val="24"/>
              </w:rPr>
              <w:t xml:space="preserve">, </w:t>
            </w:r>
            <w:r>
              <w:rPr>
                <w:rFonts w:ascii="Times New Roman" w:hAnsi="Times New Roman"/>
                <w:b w:val="false"/>
                <w:i/>
                <w:color w:val="000000"/>
                <w:sz w:val="24"/>
              </w:rPr>
              <w:t>police</w:t>
            </w:r>
            <w:r>
              <w:rPr>
                <w:rFonts w:ascii="Times New Roman" w:hAnsi="Times New Roman"/>
                <w:b w:val="false"/>
                <w:i w:val="false"/>
                <w:color w:val="000000"/>
                <w:sz w:val="24"/>
              </w:rPr>
              <w:t>) со сказуемым</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w:t>
            </w:r>
            <w:r>
              <w:rPr>
                <w:rFonts w:ascii="Times New Roman" w:hAnsi="Times New Roman"/>
                <w:b w:val="false"/>
                <w:i w:val="false"/>
                <w:color w:val="000000"/>
                <w:sz w:val="24"/>
              </w:rPr>
              <w:t>с</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глаголами</w:t>
            </w:r>
            <w:r>
              <w:rPr>
                <w:rFonts w:ascii="Times New Roman" w:hAnsi="Times New Roman"/>
                <w:b w:val="false"/>
                <w:i w:val="false"/>
                <w:color w:val="000000"/>
                <w:sz w:val="24"/>
              </w:rPr>
              <w:t xml:space="preserve"> </w:t>
            </w:r>
            <w:r>
              <w:rPr>
                <w:rFonts w:ascii="Times New Roman" w:hAnsi="Times New Roman"/>
                <w:b w:val="false"/>
                <w:i w:val="false"/>
                <w:color w:val="000000"/>
                <w:sz w:val="24"/>
              </w:rPr>
              <w:t>на</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something</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w:t>
            </w:r>
            <w:r>
              <w:rPr>
                <w:rFonts w:ascii="Times New Roman" w:hAnsi="Times New Roman"/>
                <w:b w:val="false"/>
                <w:i w:val="false"/>
                <w:color w:val="000000"/>
                <w:sz w:val="24"/>
              </w:rPr>
              <w:t>содержащие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w:t>
            </w:r>
            <w:r>
              <w:rPr>
                <w:rFonts w:ascii="Times New Roman" w:hAnsi="Times New Roman"/>
                <w:b w:val="false"/>
                <w:i w:val="false"/>
                <w:color w:val="000000"/>
                <w:sz w:val="24"/>
              </w:rPr>
              <w:t>связки</w:t>
            </w:r>
            <w:r>
              <w:rPr>
                <w:rFonts w:ascii="Times New Roman" w:hAnsi="Times New Roman"/>
                <w:b w:val="false"/>
                <w:i w:val="false"/>
                <w:color w:val="000000"/>
                <w:sz w:val="24"/>
              </w:rPr>
              <w:t xml:space="preserve"> </w:t>
            </w:r>
            <w:r>
              <w:rPr>
                <w:rFonts w:ascii="Times New Roman" w:hAnsi="Times New Roman"/>
                <w:b w:val="false"/>
                <w:i/>
                <w:color w:val="000000"/>
                <w:sz w:val="24"/>
              </w:rPr>
              <w:t>to be / to look / to feel / to seem</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w:t>
            </w:r>
            <w:r>
              <w:rPr>
                <w:rFonts w:ascii="Times New Roman" w:hAnsi="Times New Roman"/>
                <w:b w:val="false"/>
                <w:i/>
                <w:color w:val="000000"/>
                <w:sz w:val="24"/>
              </w:rPr>
              <w:t>be/get used to</w:t>
            </w:r>
            <w:r>
              <w:rPr>
                <w:rFonts w:ascii="Times New Roman" w:hAnsi="Times New Roman"/>
                <w:b w:val="false"/>
                <w:i w:val="false"/>
                <w:color w:val="000000"/>
                <w:sz w:val="24"/>
              </w:rPr>
              <w:t xml:space="preserve"> + </w:t>
            </w:r>
            <w:r>
              <w:rPr>
                <w:rFonts w:ascii="Times New Roman" w:hAnsi="Times New Roman"/>
                <w:b w:val="false"/>
                <w:i w:val="false"/>
                <w:color w:val="000000"/>
                <w:sz w:val="24"/>
              </w:rPr>
              <w:t>инфинитив</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глагола</w:t>
            </w:r>
            <w:r>
              <w:rPr>
                <w:rFonts w:ascii="Times New Roman" w:hAnsi="Times New Roman"/>
                <w:b w:val="false"/>
                <w:i w:val="false"/>
                <w:color w:val="000000"/>
                <w:sz w:val="24"/>
              </w:rPr>
              <w:t xml:space="preserve">, </w:t>
            </w:r>
            <w:r>
              <w:rPr>
                <w:rFonts w:ascii="Times New Roman" w:hAnsi="Times New Roman"/>
                <w:b w:val="false"/>
                <w:i/>
                <w:color w:val="000000"/>
                <w:sz w:val="24"/>
              </w:rPr>
              <w:t>be/get used to doing something</w:t>
            </w:r>
            <w:r>
              <w:rPr>
                <w:rFonts w:ascii="Times New Roman" w:hAnsi="Times New Roman"/>
                <w:b w:val="false"/>
                <w:i w:val="false"/>
                <w:color w:val="000000"/>
                <w:sz w:val="24"/>
              </w:rPr>
              <w:t xml:space="preserve">, </w:t>
            </w:r>
            <w:r>
              <w:rPr>
                <w:rFonts w:ascii="Times New Roman" w:hAnsi="Times New Roman"/>
                <w:b w:val="false"/>
                <w:i/>
                <w:color w:val="000000"/>
                <w:sz w:val="24"/>
              </w:rPr>
              <w:t>be/get used to something</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Конструкция</w:t>
            </w:r>
            <w:r>
              <w:rPr>
                <w:rFonts w:ascii="Times New Roman" w:hAnsi="Times New Roman"/>
                <w:b w:val="false"/>
                <w:i w:val="false"/>
                <w:color w:val="000000"/>
                <w:sz w:val="24"/>
              </w:rPr>
              <w:t xml:space="preserve"> </w:t>
            </w:r>
            <w:r>
              <w:rPr>
                <w:rFonts w:ascii="Times New Roman" w:hAnsi="Times New Roman"/>
                <w:b w:val="false"/>
                <w:i/>
                <w:color w:val="000000"/>
                <w:sz w:val="24"/>
              </w:rPr>
              <w:t>both… and…</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c </w:t>
            </w:r>
            <w:r>
              <w:rPr>
                <w:rFonts w:ascii="Times New Roman" w:hAnsi="Times New Roman"/>
                <w:b w:val="false"/>
                <w:i w:val="false"/>
                <w:color w:val="000000"/>
                <w:sz w:val="24"/>
              </w:rPr>
              <w:t>глаголами</w:t>
            </w:r>
            <w:r>
              <w:rPr>
                <w:rFonts w:ascii="Times New Roman" w:hAnsi="Times New Roman"/>
                <w:b w:val="false"/>
                <w:i w:val="false"/>
                <w:color w:val="000000"/>
                <w:sz w:val="24"/>
              </w:rPr>
              <w:t xml:space="preserve">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to forget </w:t>
            </w:r>
            <w:r>
              <w:rPr>
                <w:rFonts w:ascii="Times New Roman" w:hAnsi="Times New Roman"/>
                <w:b w:val="false"/>
                <w:i w:val="false"/>
                <w:color w:val="000000"/>
                <w:sz w:val="24"/>
              </w:rPr>
              <w:t>(</w:t>
            </w:r>
            <w:r>
              <w:rPr>
                <w:rFonts w:ascii="Times New Roman" w:hAnsi="Times New Roman"/>
                <w:b w:val="false"/>
                <w:i w:val="false"/>
                <w:color w:val="000000"/>
                <w:sz w:val="24"/>
              </w:rPr>
              <w:t>разница</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значении</w:t>
            </w:r>
            <w:r>
              <w:rPr>
                <w:rFonts w:ascii="Times New Roman" w:hAnsi="Times New Roman"/>
                <w:b w:val="false"/>
                <w:i w:val="false"/>
                <w:color w:val="000000"/>
                <w:sz w:val="24"/>
              </w:rPr>
              <w:t xml:space="preserve"> </w:t>
            </w:r>
            <w:r>
              <w:rPr>
                <w:rFonts w:ascii="Times New Roman" w:hAnsi="Times New Roman"/>
                <w:b w:val="false"/>
                <w:i/>
                <w:color w:val="000000"/>
                <w:sz w:val="24"/>
              </w:rPr>
              <w:t>to stop doing smth</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2.4.10</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 в видо-временных формах действительного залога в изъявительном наклонении (</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Present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Continuous</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Future</w:t>
            </w:r>
            <w:r>
              <w:rPr>
                <w:rFonts w:ascii="Times New Roman" w:hAnsi="Times New Roman"/>
                <w:b w:val="false"/>
                <w:i w:val="false"/>
                <w:color w:val="000000"/>
                <w:sz w:val="24"/>
              </w:rPr>
              <w:t>-</w:t>
            </w:r>
            <w:r>
              <w:rPr>
                <w:rFonts w:ascii="Times New Roman" w:hAnsi="Times New Roman"/>
                <w:b w:val="false"/>
                <w:i w:val="false"/>
                <w:color w:val="000000"/>
                <w:sz w:val="24"/>
              </w:rPr>
              <w:t>in</w:t>
            </w:r>
            <w:r>
              <w:rPr>
                <w:rFonts w:ascii="Times New Roman" w:hAnsi="Times New Roman"/>
                <w:b w:val="false"/>
                <w:i w:val="false"/>
                <w:color w:val="000000"/>
                <w:sz w:val="24"/>
              </w:rPr>
              <w:t>-</w:t>
            </w:r>
            <w:r>
              <w:rPr>
                <w:rFonts w:ascii="Times New Roman" w:hAnsi="Times New Roman"/>
                <w:b w:val="false"/>
                <w:i w:val="false"/>
                <w:color w:val="000000"/>
                <w:sz w:val="24"/>
              </w:rPr>
              <w:t>the</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Модальные глаголы в косвенной речи в настоящем и прошедшем времени</w:t>
            </w:r>
          </w:p>
        </w:tc>
      </w:tr>
      <w:tr>
        <w:trPr>
          <w:trHeight w:val="8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Неличные формы глагола (инфинитив, герундий, причастия настоящего и прошедшего времени)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Наречия </w:t>
            </w:r>
            <w:r>
              <w:rPr>
                <w:rFonts w:ascii="Times New Roman" w:hAnsi="Times New Roman"/>
                <w:b w:val="false"/>
                <w:i/>
                <w:color w:val="000000"/>
                <w:sz w:val="24"/>
              </w:rPr>
              <w:t>too – enough</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Отрицательные местоимения </w:t>
            </w:r>
            <w:r>
              <w:rPr>
                <w:rFonts w:ascii="Times New Roman" w:hAnsi="Times New Roman"/>
                <w:b w:val="false"/>
                <w:i/>
                <w:color w:val="000000"/>
                <w:sz w:val="24"/>
              </w:rPr>
              <w:t>no</w:t>
            </w:r>
            <w:r>
              <w:rPr>
                <w:rFonts w:ascii="Times New Roman" w:hAnsi="Times New Roman"/>
                <w:b w:val="false"/>
                <w:i w:val="false"/>
                <w:color w:val="000000"/>
                <w:sz w:val="24"/>
              </w:rPr>
              <w:t xml:space="preserve"> (и его производные </w:t>
            </w:r>
            <w:r>
              <w:rPr>
                <w:rFonts w:ascii="Times New Roman" w:hAnsi="Times New Roman"/>
                <w:b w:val="false"/>
                <w:i/>
                <w:color w:val="000000"/>
                <w:sz w:val="24"/>
              </w:rPr>
              <w:t>nobody</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nothing </w:t>
            </w:r>
            <w:r>
              <w:rPr>
                <w:rFonts w:ascii="Times New Roman" w:hAnsi="Times New Roman"/>
                <w:b w:val="false"/>
                <w:i w:val="false"/>
                <w:color w:val="000000"/>
                <w:sz w:val="24"/>
              </w:rPr>
              <w:t xml:space="preserve">и другие), </w:t>
            </w:r>
            <w:r>
              <w:rPr>
                <w:rFonts w:ascii="Times New Roman" w:hAnsi="Times New Roman"/>
                <w:b w:val="false"/>
                <w:i/>
                <w:color w:val="000000"/>
                <w:sz w:val="24"/>
              </w:rPr>
              <w:t>none</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Социокультурные знания и умения</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w:t>
            </w:r>
            <w:r>
              <w:rPr>
                <w:rFonts w:ascii="Times New Roman" w:hAnsi="Times New Roman"/>
                <w:b w:val="false"/>
                <w:i w:val="false"/>
                <w:color w:val="000000"/>
                <w:sz w:val="24"/>
              </w:rPr>
              <w:t>нани</w:t>
            </w:r>
            <w:r>
              <w:rPr>
                <w:rFonts w:ascii="Times New Roman" w:hAnsi="Times New Roman"/>
                <w:b w:val="false"/>
                <w:i w:val="false"/>
                <w:color w:val="000000"/>
                <w:sz w:val="24"/>
              </w:rPr>
              <w:t>е</w:t>
            </w:r>
            <w:r>
              <w:rPr>
                <w:rFonts w:ascii="Times New Roman" w:hAnsi="Times New Roman"/>
                <w:b w:val="false"/>
                <w:i w:val="false"/>
                <w:color w:val="000000"/>
                <w:sz w:val="24"/>
              </w:rPr>
              <w:t xml:space="preserve"> национально-культурных особенностях своей страны</w:t>
            </w:r>
            <w:r>
              <w:rPr>
                <w:rFonts w:ascii="Times New Roman" w:hAnsi="Times New Roman"/>
                <w:b w:val="false"/>
                <w:i w:val="false"/>
                <w:color w:val="000000"/>
                <w:sz w:val="24"/>
              </w:rPr>
              <w:t xml:space="preserve"> </w:t>
            </w:r>
            <w:r>
              <w:rPr>
                <w:rFonts w:ascii="Times New Roman" w:hAnsi="Times New Roman"/>
                <w:b w:val="false"/>
                <w:i w:val="false"/>
                <w:color w:val="000000"/>
                <w:sz w:val="24"/>
              </w:rPr>
              <w:t>и страны (стран) изучаемого языка, основных социокультурных элементов речевого поведен</w:t>
            </w:r>
            <w:r>
              <w:rPr>
                <w:rFonts w:ascii="Times New Roman" w:hAnsi="Times New Roman"/>
                <w:b w:val="false"/>
                <w:i w:val="false"/>
                <w:color w:val="000000"/>
                <w:sz w:val="24"/>
              </w:rPr>
              <w:t>ческого этикета в англоязычной среде, знание и использование в устной 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 речи наиболее употребительной тематической фоновой лексики в рамках тематического содержания</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Знание социокультурного портрета родной страны и страны (стран) изучаемого языка: </w:t>
            </w:r>
            <w:r>
              <w:rPr>
                <w:rFonts w:ascii="Times New Roman" w:hAnsi="Times New Roman"/>
                <w:b w:val="false"/>
                <w:i w:val="false"/>
                <w:color w:val="000000"/>
                <w:sz w:val="24"/>
              </w:rPr>
              <w:t>символики, достопримечательностей, культурных особенностей (национальные праздники, традиции), образцов поэзии и прозы, доступных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языковом отношении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r>
              <w:rPr>
                <w:rFonts w:ascii="Times New Roman" w:hAnsi="Times New Roman"/>
                <w:b w:val="false"/>
                <w:i w:val="false"/>
                <w:color w:val="000000"/>
                <w:sz w:val="24"/>
              </w:rPr>
              <w:t>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Соблюдение норм вежливости в межкультурном общении</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r>
              <w:rPr>
                <w:rFonts w:ascii="Times New Roman" w:hAnsi="Times New Roman"/>
                <w:b w:val="false"/>
                <w:i w:val="false"/>
                <w:color w:val="000000"/>
                <w:sz w:val="24"/>
              </w:rPr>
              <w:t>5</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Умение кратко представлять Россию и страну (страны) изучаемого языка </w:t>
            </w:r>
            <w:r>
              <w:rPr>
                <w:rFonts w:ascii="Times New Roman" w:hAnsi="Times New Roman"/>
                <w:b w:val="false"/>
                <w:i w:val="false"/>
                <w:color w:val="000000"/>
                <w:sz w:val="24"/>
              </w:rPr>
              <w:t>(культурные явления, события, достопримечательности)</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r>
              <w:rPr>
                <w:rFonts w:ascii="Times New Roman" w:hAnsi="Times New Roman"/>
                <w:b w:val="false"/>
                <w:i w:val="false"/>
                <w:color w:val="000000"/>
                <w:sz w:val="24"/>
              </w:rPr>
              <w:t>6</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r>
              <w:rPr>
                <w:rFonts w:ascii="Times New Roman" w:hAnsi="Times New Roman"/>
                <w:b w:val="false"/>
                <w:i w:val="false"/>
                <w:color w:val="000000"/>
                <w:sz w:val="24"/>
              </w:rPr>
              <w:t>7</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Компенсаторные умения</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переспрашивать, просить повторить, уточняя значение незнакомых слов</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270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4.5</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Тематическое содержание речи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А</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Взаимоотношения в семье и с друзьями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Б</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В</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Досуг и увлечения (хобби) современного подростка (чтение, кино, театр, музыка, музей, спорт, музыка)</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Г</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Покупки: одежда, обувь и продукты питания. Карманные деньги</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Е</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Школа, школьная жизнь, изучаемые предметы и отношение к ним. Посещение школьной библиотеки (ресурсного центра). Переписка с зарубежными сверстниками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Ж</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Мир современных профессий</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З</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Виды отдыха в различное время года. Путешествия по России и зарубежным странам</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И</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Природа: флора и фауна. Проблемы экологии. Климат, погода. Стихийные бедствия</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Условия проживания в городской (сельской) местности. Транспорт</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Л</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Средства массовой информации (телевидение, радио, пресса, Интернет)</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М</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Н</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художники, музыканты, спортсмены</w:t>
            </w:r>
          </w:p>
        </w:tc>
      </w:tr>
    </w:tbl>
    <w:p>
      <w:pPr>
        <w:spacing w:before="0" w:after="0"/>
        <w:ind w:left="120"/>
        <w:jc w:val="left"/>
      </w:pPr>
    </w:p>
    <w:p>
      <w:pPr>
        <w:spacing w:before="199" w:after="199"/>
        <w:ind w:left="120"/>
        <w:jc w:val="left"/>
      </w:pPr>
      <w:r>
        <w:rPr>
          <w:rFonts w:ascii="Times New Roman" w:hAnsi="Times New Roman"/>
          <w:b/>
          <w:i w:val="false"/>
          <w:color w:val="000000"/>
          <w:sz w:val="28"/>
        </w:rPr>
        <w:t>9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114"/>
        <w:gridCol w:w="1"/>
        <w:gridCol w:w="11637"/>
      </w:tblGrid>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Код</w:t>
            </w:r>
          </w:p>
        </w:tc>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Проверяемый элемент содержания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3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Диалогическая речь</w:t>
            </w:r>
          </w:p>
          <w:p>
            <w:pPr>
              <w:spacing w:before="0" w:after="0" w:line="336"/>
              <w:ind w:left="228"/>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trPr>
          <w:trHeight w:val="282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Монологическая речь </w:t>
            </w:r>
          </w:p>
          <w:p>
            <w:pPr>
              <w:spacing w:before="0" w:after="0" w:line="336"/>
              <w:ind w:left="228"/>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Повествование (сообщение)</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Рассуждение</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и краткое аргументирование своего мнения по отношению к услышанному (прочитанному)</w:t>
            </w:r>
          </w:p>
        </w:tc>
      </w:tr>
      <w:tr>
        <w:trPr>
          <w:trHeight w:val="129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1.1.2.6</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рассказа по картинкам</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1.1.2.7</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результатов выполненной проектной работы</w:t>
            </w:r>
          </w:p>
        </w:tc>
      </w:tr>
      <w:tr>
        <w:trPr>
          <w:trHeight w:val="469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p>
            <w:pPr>
              <w:spacing w:before="0" w:after="0" w:line="336"/>
              <w:ind w:left="228"/>
              <w:jc w:val="both"/>
            </w:pPr>
            <w:r>
              <w:rPr>
                <w:rFonts w:ascii="Times New Roman" w:hAnsi="Times New Roman"/>
                <w:b w:val="false"/>
                <w:i w:val="false"/>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pPr>
              <w:spacing w:before="0" w:after="0" w:line="336"/>
              <w:ind w:left="228"/>
              <w:jc w:val="both"/>
            </w:pPr>
            <w:r>
              <w:rPr>
                <w:rFonts w:ascii="Times New Roman" w:hAnsi="Times New Roman"/>
                <w:b w:val="false"/>
                <w:i w:val="false"/>
                <w:color w:val="000000"/>
                <w:sz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328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p>
            <w:pPr>
              <w:spacing w:before="0" w:after="0" w:line="336"/>
              <w:ind w:left="228"/>
              <w:jc w:val="both"/>
            </w:pPr>
            <w:r>
              <w:rPr>
                <w:rFonts w:ascii="Times New Roman" w:hAnsi="Times New Roman"/>
                <w:b w:val="false"/>
                <w:i w:val="false"/>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trPr>
          <w:trHeight w:val="36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несплошных текстов (таблиц, диаграмм, схем) и понимание представленной в них информации</w:t>
            </w:r>
          </w:p>
        </w:tc>
      </w:tr>
      <w:tr>
        <w:trPr>
          <w:trHeight w:val="282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p>
            <w:pPr>
              <w:spacing w:before="0" w:after="0" w:line="336"/>
              <w:ind w:left="228"/>
              <w:jc w:val="left"/>
            </w:pPr>
            <w:r>
              <w:rPr>
                <w:rFonts w:ascii="Times New Roman" w:hAnsi="Times New Roman"/>
                <w:b w:val="false"/>
                <w:i w:val="false"/>
                <w:color w:val="000000"/>
                <w:sz w:val="24"/>
              </w:rPr>
              <w:t>Развитие умений письменной речи</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плана (тезисов) устного или письменного сообщения</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таблицы с краткой фиксацией содержания прочитанного (прослушанного) текста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1.4.6</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Преобразование таблицы, схемы в текстовый вариант представления информации</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1.4.7</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Письменное представление результатов выполненной проектной работы (объём – 100 – 120 слов)</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222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модального значения, чувства и эмоции</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написание изученных слов</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color w:val="000000"/>
                <w:sz w:val="24"/>
              </w:rPr>
              <w:t>firstly / first of all</w:t>
            </w:r>
            <w:r>
              <w:rPr>
                <w:rFonts w:ascii="Times New Roman" w:hAnsi="Times New Roman"/>
                <w:b w:val="false"/>
                <w:i w:val="false"/>
                <w:color w:val="000000"/>
                <w:sz w:val="24"/>
              </w:rPr>
              <w:t xml:space="preserve">, </w:t>
            </w:r>
            <w:r>
              <w:rPr>
                <w:rFonts w:ascii="Times New Roman" w:hAnsi="Times New Roman"/>
                <w:b w:val="false"/>
                <w:i/>
                <w:color w:val="000000"/>
                <w:sz w:val="24"/>
              </w:rPr>
              <w:t>secondly</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on the one hand</w:t>
            </w:r>
            <w:r>
              <w:rPr>
                <w:rFonts w:ascii="Times New Roman" w:hAnsi="Times New Roman"/>
                <w:b w:val="false"/>
                <w:i w:val="false"/>
                <w:color w:val="000000"/>
                <w:sz w:val="24"/>
              </w:rPr>
              <w:t xml:space="preserve">, </w:t>
            </w:r>
            <w:r>
              <w:rPr>
                <w:rFonts w:ascii="Times New Roman" w:hAnsi="Times New Roman"/>
                <w:b w:val="false"/>
                <w:i/>
                <w:color w:val="000000"/>
                <w:sz w:val="24"/>
              </w:rPr>
              <w:t>on the other hand</w:t>
            </w:r>
            <w:r>
              <w:rPr>
                <w:rFonts w:ascii="Times New Roman" w:hAnsi="Times New Roman"/>
                <w:b w:val="false"/>
                <w:i w:val="false"/>
                <w:color w:val="000000"/>
                <w:sz w:val="24"/>
              </w:rPr>
              <w:t>), апострофа</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b w:val="false"/>
                <w:i/>
                <w:color w:val="000000"/>
                <w:sz w:val="24"/>
              </w:rPr>
              <w:t>firstly</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at last</w:t>
            </w:r>
            <w:r>
              <w:rPr>
                <w:rFonts w:ascii="Times New Roman" w:hAnsi="Times New Roman"/>
                <w:b w:val="false"/>
                <w:i w:val="false"/>
                <w:color w:val="000000"/>
                <w:sz w:val="24"/>
              </w:rPr>
              <w:t xml:space="preserve">, </w:t>
            </w:r>
            <w:r>
              <w:rPr>
                <w:rFonts w:ascii="Times New Roman" w:hAnsi="Times New Roman"/>
                <w:b w:val="false"/>
                <w:i/>
                <w:color w:val="000000"/>
                <w:sz w:val="24"/>
              </w:rPr>
              <w:t>etc</w:t>
            </w:r>
            <w:r>
              <w:rPr>
                <w:rFonts w:ascii="Times New Roman" w:hAnsi="Times New Roman"/>
                <w:b w:val="false"/>
                <w:i w:val="false"/>
                <w:color w:val="000000"/>
                <w:sz w:val="24"/>
              </w:rPr>
              <w:t>.)</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Многозначность лексических единиц. Синонимы. Антонимы</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Интернациональные слова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Наиболее частотные фразовые глаголы</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Сокращения и аббревиатуры</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глаголов с помощью префиксов </w:t>
            </w:r>
            <w:r>
              <w:rPr>
                <w:rFonts w:ascii="Times New Roman" w:hAnsi="Times New Roman"/>
                <w:b w:val="false"/>
                <w:i/>
                <w:color w:val="000000"/>
                <w:sz w:val="24"/>
              </w:rPr>
              <w:t>under</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r>
              <w:rPr>
                <w:rFonts w:ascii="Times New Roman" w:hAnsi="Times New Roman"/>
                <w:b w:val="false"/>
                <w:i w:val="false"/>
                <w:color w:val="000000"/>
                <w:sz w:val="24"/>
              </w:rPr>
              <w:t>-</w:t>
            </w:r>
          </w:p>
        </w:tc>
      </w:tr>
      <w:tr>
        <w:trPr>
          <w:trHeight w:val="8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с помощью суффиксов </w:t>
            </w:r>
            <w:r>
              <w:rPr>
                <w:rFonts w:ascii="Times New Roman" w:hAnsi="Times New Roman"/>
                <w:b w:val="false"/>
                <w:i/>
                <w:color w:val="000000"/>
                <w:sz w:val="24"/>
              </w:rPr>
              <w:t>-able-/-ible-</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существительных с помощью отрицательных префиксов </w:t>
            </w:r>
            <w:r>
              <w:rPr>
                <w:rFonts w:ascii="Times New Roman" w:hAnsi="Times New Roman"/>
                <w:b w:val="false"/>
                <w:i/>
                <w:color w:val="000000"/>
                <w:sz w:val="24"/>
              </w:rPr>
              <w:t>in-/im-</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словосложение:</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сложных существительных путём соединения основ существительных с предлогом (</w:t>
            </w:r>
            <w:r>
              <w:rPr>
                <w:rFonts w:ascii="Times New Roman" w:hAnsi="Times New Roman"/>
                <w:b w:val="false"/>
                <w:i/>
                <w:color w:val="000000"/>
                <w:sz w:val="24"/>
              </w:rPr>
              <w:t>father-in-law</w:t>
            </w:r>
            <w:r>
              <w:rPr>
                <w:rFonts w:ascii="Times New Roman" w:hAnsi="Times New Roman"/>
                <w:b w:val="false"/>
                <w:i w:val="false"/>
                <w:color w:val="000000"/>
                <w:sz w:val="24"/>
              </w:rPr>
              <w:t>)</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b w:val="false"/>
                <w:i/>
                <w:color w:val="000000"/>
                <w:sz w:val="24"/>
              </w:rPr>
              <w:t>nice-looking</w:t>
            </w:r>
            <w:r>
              <w:rPr>
                <w:rFonts w:ascii="Times New Roman" w:hAnsi="Times New Roman"/>
                <w:b w:val="false"/>
                <w:i w:val="false"/>
                <w:color w:val="000000"/>
                <w:sz w:val="24"/>
              </w:rPr>
              <w:t>)</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b w:val="false"/>
                <w:i/>
                <w:color w:val="000000"/>
                <w:sz w:val="24"/>
              </w:rPr>
              <w:t>well-behaved</w:t>
            </w:r>
            <w:r>
              <w:rPr>
                <w:rFonts w:ascii="Times New Roman" w:hAnsi="Times New Roman"/>
                <w:b w:val="false"/>
                <w:i w:val="false"/>
                <w:color w:val="000000"/>
                <w:sz w:val="24"/>
              </w:rPr>
              <w:t>)</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Основные способы словообразования – конверсия: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глагола от имени прилагательного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со</w:t>
            </w:r>
            <w:r>
              <w:rPr>
                <w:rFonts w:ascii="Times New Roman" w:hAnsi="Times New Roman"/>
                <w:b w:val="false"/>
                <w:i w:val="false"/>
                <w:color w:val="000000"/>
                <w:sz w:val="24"/>
              </w:rPr>
              <w:t xml:space="preserve"> </w:t>
            </w:r>
            <w:r>
              <w:rPr>
                <w:rFonts w:ascii="Times New Roman" w:hAnsi="Times New Roman"/>
                <w:b w:val="false"/>
                <w:i w:val="false"/>
                <w:color w:val="000000"/>
                <w:sz w:val="24"/>
              </w:rPr>
              <w:t>сложным</w:t>
            </w:r>
            <w:r>
              <w:rPr>
                <w:rFonts w:ascii="Times New Roman" w:hAnsi="Times New Roman"/>
                <w:b w:val="false"/>
                <w:i w:val="false"/>
                <w:color w:val="000000"/>
                <w:sz w:val="24"/>
              </w:rPr>
              <w:t xml:space="preserve"> </w:t>
            </w:r>
            <w:r>
              <w:rPr>
                <w:rFonts w:ascii="Times New Roman" w:hAnsi="Times New Roman"/>
                <w:b w:val="false"/>
                <w:i w:val="false"/>
                <w:color w:val="000000"/>
                <w:sz w:val="24"/>
              </w:rPr>
              <w:t>дополнением</w:t>
            </w:r>
            <w:r>
              <w:rPr>
                <w:rFonts w:ascii="Times New Roman" w:hAnsi="Times New Roman"/>
                <w:b w:val="false"/>
                <w:i w:val="false"/>
                <w:color w:val="000000"/>
                <w:sz w:val="24"/>
              </w:rPr>
              <w:t xml:space="preserve"> (Complex Object) (</w:t>
            </w:r>
            <w:r>
              <w:rPr>
                <w:rFonts w:ascii="Times New Roman" w:hAnsi="Times New Roman"/>
                <w:b w:val="false"/>
                <w:i/>
                <w:color w:val="000000"/>
                <w:sz w:val="24"/>
              </w:rPr>
              <w:t>I want to have my hair cut.</w:t>
            </w:r>
            <w:r>
              <w:rPr>
                <w:rFonts w:ascii="Times New Roman" w:hAnsi="Times New Roman"/>
                <w:b w:val="false"/>
                <w:i w:val="false"/>
                <w:color w:val="000000"/>
                <w:sz w:val="24"/>
              </w:rPr>
              <w:t>)</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Условные предложения нереального характера (Conditional II)</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 xml:space="preserve">Конструкции для выражения предпочтения </w:t>
            </w:r>
            <w:r>
              <w:rPr>
                <w:rFonts w:ascii="Times New Roman" w:hAnsi="Times New Roman"/>
                <w:b w:val="false"/>
                <w:i/>
                <w:color w:val="000000"/>
                <w:spacing w:val="-2"/>
                <w:sz w:val="24"/>
              </w:rPr>
              <w:t>I prefer… / I’d prefer… / I’d rather…</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I wish…</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Порядок следования имен прилагательных (</w:t>
            </w:r>
            <w:r>
              <w:rPr>
                <w:rFonts w:ascii="Times New Roman" w:hAnsi="Times New Roman"/>
                <w:b w:val="false"/>
                <w:i/>
                <w:color w:val="000000"/>
                <w:sz w:val="24"/>
              </w:rPr>
              <w:t>nice long blond hair</w:t>
            </w:r>
            <w:r>
              <w:rPr>
                <w:rFonts w:ascii="Times New Roman" w:hAnsi="Times New Roman"/>
                <w:b w:val="false"/>
                <w:i w:val="false"/>
                <w:color w:val="000000"/>
                <w:sz w:val="24"/>
              </w:rPr>
              <w:t>)</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видо</w:t>
            </w:r>
            <w:r>
              <w:rPr>
                <w:rFonts w:ascii="Times New Roman" w:hAnsi="Times New Roman"/>
                <w:b w:val="false"/>
                <w:i w:val="false"/>
                <w:color w:val="000000"/>
                <w:sz w:val="24"/>
              </w:rPr>
              <w:t>-</w:t>
            </w:r>
            <w:r>
              <w:rPr>
                <w:rFonts w:ascii="Times New Roman" w:hAnsi="Times New Roman"/>
                <w:b w:val="false"/>
                <w:i w:val="false"/>
                <w:color w:val="000000"/>
                <w:sz w:val="24"/>
              </w:rPr>
              <w:t>временных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формах</w:t>
            </w:r>
            <w:r>
              <w:rPr>
                <w:rFonts w:ascii="Times New Roman" w:hAnsi="Times New Roman"/>
                <w:b w:val="false"/>
                <w:i w:val="false"/>
                <w:color w:val="000000"/>
                <w:sz w:val="24"/>
              </w:rPr>
              <w:t xml:space="preserve"> </w:t>
            </w:r>
            <w:r>
              <w:rPr>
                <w:rFonts w:ascii="Times New Roman" w:hAnsi="Times New Roman"/>
                <w:b w:val="false"/>
                <w:i w:val="false"/>
                <w:color w:val="000000"/>
                <w:sz w:val="24"/>
              </w:rPr>
              <w:t>действительного</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залога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изъявительном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наклонении</w:t>
            </w:r>
            <w:r>
              <w:rPr>
                <w:rFonts w:ascii="Times New Roman" w:hAnsi="Times New Roman"/>
                <w:b w:val="false"/>
                <w:i w:val="false"/>
                <w:color w:val="000000"/>
                <w:sz w:val="24"/>
              </w:rPr>
              <w:t xml:space="preserve"> (Present/Past/Future Simple Tense, Present/Past Perfect Tense, Present/Past Continuous Tense, </w:t>
            </w:r>
            <w:r>
              <w:rPr>
                <w:rFonts w:ascii="Times New Roman" w:hAnsi="Times New Roman"/>
                <w:b w:val="false"/>
                <w:i w:val="false"/>
                <w:color w:val="000000"/>
                <w:sz w:val="24"/>
              </w:rPr>
              <w:t>Future-in-the-Past</w:t>
            </w:r>
            <w:r>
              <w:rPr>
                <w:rFonts w:ascii="Times New Roman" w:hAnsi="Times New Roman"/>
                <w:b w:val="false"/>
                <w:i w:val="false"/>
                <w:color w:val="000000"/>
                <w:sz w:val="24"/>
              </w:rPr>
              <w:t xml:space="preserve">) </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 в наиболее употребительных формах страдательного залога (Present/ Past Simple Passive, Present Perfect Passive)</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Социокультурные знания и умения</w:t>
            </w:r>
          </w:p>
        </w:tc>
      </w:tr>
      <w:tr>
        <w:trPr>
          <w:trHeight w:val="31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trPr>
          <w:trHeight w:val="282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Соблюдение норм вежливости в межкультурном общении</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3.6</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3.7</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3.8</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3.9</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3.10</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Формирование элементарного представления о различных вариантах английского языка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Компенсаторные умения</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переспрашивать, просить повторить, уточняя значение незнакомых слов</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222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3"/>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Тематическое содержание речи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А</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Взаимоотношения в семье и с друзьями. Конфликты и их разрешение</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Б</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93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В</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trPr>
          <w:trHeight w:val="93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Г</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Покупки: одежда, обувь и продукты питания. Карманные деньги. Молодёжная мода</w:t>
            </w:r>
          </w:p>
        </w:tc>
      </w:tr>
      <w:tr>
        <w:trPr>
          <w:trHeight w:val="93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Е</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Ж</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Мир современных профессий</w:t>
            </w:r>
          </w:p>
        </w:tc>
      </w:tr>
      <w:tr>
        <w:trPr>
          <w:trHeight w:val="93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З</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Виды отдыха в различное время года. Путешествия по России и зарубежным странам. Транспорт</w:t>
            </w:r>
          </w:p>
        </w:tc>
      </w:tr>
      <w:tr>
        <w:trPr>
          <w:trHeight w:val="93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И</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Средства массовой информации (телевидение, радио, пресса, Интернет)</w:t>
            </w:r>
          </w:p>
        </w:tc>
      </w:tr>
      <w:tr>
        <w:trPr>
          <w:trHeight w:val="187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Л</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trPr>
          <w:trHeight w:val="141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М</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pPr>
        <w:spacing w:before="0" w:after="0"/>
        <w:ind w:left="120"/>
        <w:jc w:val="left"/>
      </w:pPr>
    </w:p>
    <w:bookmarkStart w:name="block-78638448" w:id="16"/>
    <w:p>
      <w:pPr>
        <w:sectPr>
          <w:pgSz w:w="11906" w:h="16383" w:orient="portrait"/>
        </w:sectPr>
      </w:pPr>
    </w:p>
    <w:bookmarkEnd w:id="16"/>
    <w:bookmarkEnd w:id="15"/>
    <w:bookmarkStart w:name="block-78638444" w:id="17"/>
    <w:p>
      <w:pPr>
        <w:spacing w:before="199" w:after="199" w:line="336"/>
        <w:ind w:left="120"/>
        <w:jc w:val="left"/>
      </w:pPr>
      <w:r>
        <w:rPr>
          <w:rFonts w:ascii="Times New Roman" w:hAnsi="Times New Roman"/>
          <w:b/>
          <w:i w:val="false"/>
          <w:color w:val="000000"/>
          <w:sz w:val="28"/>
        </w:rPr>
        <w:t>ПРОВЕРЯЕМЫЕ НА ОГЭ ПО АНГЛИЙСКОМУ ЯЗЫКУ ТРЕБОВАНИЯ К РЕЗУЛЬТАТАМ ОСВОЕНИЯ ОСНОВНОЙ ОБРАЗОВАТЕЛЬНОЙ ПРОГРАММЫ ОСНОВНОГО ОБЩЕГО ОБРАЗОВАНИЯ</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840"/>
        <w:gridCol w:w="10920"/>
      </w:tblGrid>
      <w:tr>
        <w:trPr>
          <w:trHeight w:val="2970" w:hRule="atLeast"/>
          <w:trHeight w:val="144" w:hRule="atLeast"/>
        </w:trPr>
        <w:tc>
          <w:tcPr>
            <w:tcW w:w="19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проверяемого требования </w:t>
            </w:r>
          </w:p>
        </w:tc>
        <w:tc>
          <w:tcPr>
            <w:tcW w:w="120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trPr>
          <w:trHeight w:val="2820" w:hRule="atLeast"/>
          <w:trHeight w:val="144" w:hRule="atLeast"/>
        </w:trPr>
        <w:tc>
          <w:tcPr>
            <w:tcW w:w="1988" w:type="dxa"/>
            <w:tcBorders/>
            <w:tcMar>
              <w:top w:w="50" w:type="dxa"/>
              <w:left w:w="100" w:type="dxa"/>
            </w:tcMar>
            <w:vAlign w:val="center"/>
          </w:tcPr>
          <w:p>
            <w:pPr>
              <w:spacing w:before="0" w:after="0"/>
              <w:ind w:left="228"/>
              <w:jc w:val="left"/>
            </w:pP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Овладение основными видами речевой деятельности</w:t>
            </w:r>
            <w:r>
              <w:rPr>
                <w:rFonts w:ascii="Times New Roman" w:hAnsi="Times New Roman"/>
                <w:b w:val="false"/>
                <w:i w:val="false"/>
                <w:color w:val="000000"/>
                <w:sz w:val="24"/>
              </w:rPr>
              <w:t xml:space="preserve"> в рамках следующего тематического содержания речи. </w:t>
            </w:r>
            <w:r>
              <w:rPr>
                <w:rFonts w:ascii="Times New Roman" w:hAnsi="Times New Roman"/>
                <w:b w:val="false"/>
                <w:i w:val="false"/>
                <w:color w:val="000000"/>
                <w:sz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Передавать основное содержание прочитанного (прослушанного) текста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Представлять результаты выполненной проектной работы объёмом 10 – 12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trPr>
          <w:trHeight w:val="207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несплошные тексты (таблицы, диаграммы, схемы) и понимать представленную в них информацию</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 xml:space="preserve">1.4.1 </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объёмом 100 – 120 слов, соблюдая речевой этикет, принятый в стране (странах) изучаемого языка</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Преобразовывать предложенные схематичные модели (таблица, схема) в текстовой вариант представления информации</w:t>
            </w:r>
          </w:p>
        </w:tc>
      </w:tr>
      <w:tr>
        <w:trPr>
          <w:trHeight w:val="6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1.4.5</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Представлять результаты выполненной проектной работы объёмом 100 – 120 слов</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Языковая сторона речи</w:t>
            </w:r>
          </w:p>
        </w:tc>
      </w:tr>
      <w:tr>
        <w:trPr>
          <w:trHeight w:val="3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trPr>
          <w:trHeight w:val="469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2.5</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trPr>
          <w:trHeight w:val="645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Социокультурные знания и умения</w:t>
            </w:r>
          </w:p>
          <w:p>
            <w:pPr>
              <w:spacing w:before="0" w:after="0" w:line="336"/>
              <w:ind w:left="228"/>
              <w:jc w:val="both"/>
            </w:pPr>
            <w:r>
              <w:rPr>
                <w:rFonts w:ascii="Times New Roman" w:hAnsi="Times New Roman"/>
                <w:b w:val="false"/>
                <w:i w:val="false"/>
                <w:color w:val="000000"/>
                <w:spacing w:val="-2"/>
                <w:sz w:val="24"/>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Ов</w:t>
            </w:r>
            <w:r>
              <w:rPr>
                <w:rFonts w:ascii="Times New Roman" w:hAnsi="Times New Roman"/>
                <w:b w:val="false"/>
                <w:i w:val="false"/>
                <w:color w:val="000000"/>
                <w:spacing w:val="-4"/>
                <w:sz w:val="24"/>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Приобретение опыта практической деятельности в повседневной жизни: </w:t>
            </w:r>
            <w:r>
              <w:rPr>
                <w:rFonts w:ascii="Times New Roman" w:hAnsi="Times New Roman"/>
                <w:b w:val="false"/>
                <w:i w:val="false"/>
                <w:color w:val="000000"/>
                <w:sz w:val="24"/>
              </w:rPr>
              <w:t>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bookmarkStart w:name="block-78638444" w:id="18"/>
    <w:p>
      <w:pPr>
        <w:sectPr>
          <w:pgSz w:w="11906" w:h="16383" w:orient="portrait"/>
        </w:sectPr>
      </w:pPr>
    </w:p>
    <w:bookmarkEnd w:id="18"/>
    <w:bookmarkEnd w:id="17"/>
    <w:bookmarkStart w:name="block-78638445" w:id="19"/>
    <w:p>
      <w:pPr>
        <w:spacing w:before="199" w:after="199" w:line="336"/>
        <w:ind w:left="120"/>
        <w:jc w:val="left"/>
      </w:pPr>
      <w:r>
        <w:rPr>
          <w:rFonts w:ascii="Times New Roman" w:hAnsi="Times New Roman"/>
          <w:b/>
          <w:i w:val="false"/>
          <w:color w:val="000000"/>
          <w:sz w:val="28"/>
        </w:rPr>
        <w:t>ПЕРЕЧЕНЬ ЭЛЕМЕНТОВ СОДЕРЖАНИЯ, ПРОВЕРЯЕМЫХ НА ОГЭ ПО АНГЛИЙСКОМУ ЯЗЫКУ</w:t>
      </w:r>
    </w:p>
    <w:p>
      <w:pPr>
        <w:spacing w:before="0" w:after="0" w:line="336"/>
        <w:ind w:left="120"/>
        <w:jc w:val="left"/>
      </w:pPr>
    </w:p>
    <w:tbl>
      <w:tblPr>
        <w:tblW w:w="0" w:type="auto"/>
        <w:tblCellSpacing w:w="0" w:type="nil"/>
        <w:tblBorders>
          <w:top w:val="single"/>
          <w:left w:val="single"/>
          <w:bottom w:val="single"/>
          <w:right w:val="single"/>
          <w:insideH w:val="single"/>
          <w:insideV w:val="single"/>
        </w:tblBorders>
      </w:tblPr>
      <w:tblGrid>
        <w:gridCol w:w="1714"/>
        <w:gridCol w:w="12038"/>
      </w:tblGrid>
      <w:tr>
        <w:trPr>
          <w:trHeight w:val="405" w:hRule="atLeast"/>
          <w:trHeight w:val="144" w:hRule="atLeast"/>
        </w:trPr>
        <w:tc>
          <w:tcPr>
            <w:tcW w:w="11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w:t>
            </w:r>
          </w:p>
        </w:tc>
        <w:tc>
          <w:tcPr>
            <w:tcW w:w="132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Проверяемый элемент содержания </w:t>
            </w:r>
          </w:p>
        </w:tc>
      </w:tr>
      <w:tr>
        <w:trPr>
          <w:trHeight w:val="390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p>
            <w:pPr>
              <w:spacing w:before="0" w:after="0" w:line="336"/>
              <w:ind w:left="228"/>
              <w:jc w:val="both"/>
            </w:pPr>
            <w:r>
              <w:rPr>
                <w:rFonts w:ascii="Times New Roman" w:hAnsi="Times New Roman"/>
                <w:b w:val="false"/>
                <w:i w:val="false"/>
                <w:color w:val="000000"/>
                <w:sz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pPr>
              <w:spacing w:before="0" w:after="0" w:line="336"/>
              <w:ind w:left="228"/>
              <w:jc w:val="both"/>
            </w:pPr>
            <w:r>
              <w:rPr>
                <w:rFonts w:ascii="Times New Roman" w:hAnsi="Times New Roman"/>
                <w:b w:val="false"/>
                <w:i w:val="false"/>
                <w:color w:val="000000"/>
                <w:sz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375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Диалогическая речь</w:t>
            </w:r>
          </w:p>
          <w:p>
            <w:pPr>
              <w:spacing w:before="0" w:after="0" w:line="336"/>
              <w:ind w:left="228"/>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trPr>
          <w:trHeight w:val="31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Монологическая речь </w:t>
            </w:r>
          </w:p>
          <w:p>
            <w:pPr>
              <w:spacing w:before="0" w:after="0" w:line="336"/>
              <w:ind w:left="228"/>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Повествование (сообщение)</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Рассуждение</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результатов выполненной проектной работы</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рассказа по картинкам</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и краткое аргументирование своего мнения по отношению к услышанному (прочитанному)</w:t>
            </w:r>
          </w:p>
        </w:tc>
      </w:tr>
      <w:tr>
        <w:trPr>
          <w:trHeight w:val="42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p>
            <w:pPr>
              <w:spacing w:before="0" w:after="0" w:line="336"/>
              <w:ind w:left="228"/>
              <w:jc w:val="both"/>
            </w:pPr>
            <w:r>
              <w:rPr>
                <w:rFonts w:ascii="Times New Roman" w:hAnsi="Times New Roman"/>
                <w:b w:val="false"/>
                <w:i w:val="false"/>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w:t>
            </w:r>
            <w:r>
              <w:rPr>
                <w:rFonts w:ascii="Times New Roman" w:hAnsi="Times New Roman"/>
                <w:b w:val="false"/>
                <w:i w:val="false"/>
                <w:color w:val="000000"/>
                <w:sz w:val="24"/>
              </w:rPr>
              <w:t xml:space="preserve">При опосредованном общении: дальнейшее развитие восприятия </w:t>
            </w:r>
            <w:r>
              <w:rPr>
                <w:rFonts w:ascii="Times New Roman" w:hAnsi="Times New Roman"/>
                <w:b w:val="false"/>
                <w:i w:val="false"/>
                <w:color w:val="000000"/>
                <w:sz w:val="24"/>
              </w:rPr>
              <w:t xml:space="preserve">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w:t>
            </w:r>
            <w:r>
              <w:rPr>
                <w:rFonts w:ascii="Times New Roman" w:hAnsi="Times New Roman"/>
                <w:b w:val="false"/>
                <w:i w:val="false"/>
                <w:color w:val="000000"/>
                <w:sz w:val="24"/>
              </w:rPr>
              <w:t xml:space="preserve">с пониманием нужной (интересующей, запрашиваемой) информации </w:t>
            </w:r>
            <w:r>
              <w:rPr>
                <w:rFonts w:ascii="Times New Roman" w:hAnsi="Times New Roman"/>
                <w:b w:val="false"/>
                <w:i w:val="false"/>
                <w:color w:val="000000"/>
                <w:sz w:val="24"/>
              </w:rPr>
              <w:t>(время звучания текста (текстов) для аудирования – до 2 минут)</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36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p>
            <w:pPr>
              <w:spacing w:before="0" w:after="0" w:line="336"/>
              <w:ind w:left="228"/>
              <w:jc w:val="both"/>
            </w:pPr>
            <w:r>
              <w:rPr>
                <w:rFonts w:ascii="Times New Roman" w:hAnsi="Times New Roman"/>
                <w:b w:val="false"/>
                <w:i w:val="false"/>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trPr>
          <w:trHeight w:val="282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несплошных текстов (таблиц, диаграмм, схем) и понимание представленной в них информации</w:t>
            </w:r>
          </w:p>
        </w:tc>
      </w:tr>
      <w:tr>
        <w:trPr>
          <w:trHeight w:val="282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p>
            <w:pPr>
              <w:spacing w:before="0" w:after="0" w:line="336"/>
              <w:ind w:left="228"/>
              <w:jc w:val="both"/>
            </w:pPr>
            <w:r>
              <w:rPr>
                <w:rFonts w:ascii="Times New Roman" w:hAnsi="Times New Roman"/>
                <w:b w:val="false"/>
                <w:i w:val="false"/>
                <w:color w:val="000000"/>
                <w:sz w:val="24"/>
              </w:rPr>
              <w:t>Развитие умений письменной речи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w:t>
            </w:r>
            <w:r>
              <w:rPr>
                <w:rFonts w:ascii="Times New Roman" w:hAnsi="Times New Roman"/>
                <w:b w:val="false"/>
                <w:i w:val="false"/>
                <w:color w:val="000000"/>
                <w:sz w:val="24"/>
              </w:rPr>
              <w:t>аписание коротких поздравлений с праздниками (с Новым годом, Рождеством, днём рождения)</w:t>
            </w:r>
          </w:p>
        </w:tc>
      </w:tr>
      <w:tr>
        <w:trPr>
          <w:trHeight w:val="234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trPr>
          <w:trHeight w:val="175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плана (тезисов) устного или письменного сообщения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таблицы с краткой фиксацией содержания прочитанного (прослушанного) текста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Преобразование таблицы, схемы в текстовый вариант представления информации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Письменное представление результатов выполненной проектной работы (объём – 100 – 120 слов)</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Фонетическая сторона речи</w:t>
            </w:r>
          </w:p>
        </w:tc>
      </w:tr>
      <w:tr>
        <w:trPr>
          <w:trHeight w:val="42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336"/>
              <w:ind w:left="228"/>
              <w:jc w:val="both"/>
            </w:pPr>
            <w:r>
              <w:rPr>
                <w:rFonts w:ascii="Times New Roman" w:hAnsi="Times New Roman"/>
                <w:b w:val="false"/>
                <w:i w:val="false"/>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b w:val="false"/>
                <w:i/>
                <w:color w:val="000000"/>
                <w:sz w:val="24"/>
              </w:rPr>
              <w:t xml:space="preserve">there is / there </w:t>
            </w:r>
            <w:r>
              <w:rPr>
                <w:rFonts w:ascii="Times New Roman" w:hAnsi="Times New Roman"/>
                <w:b w:val="false"/>
                <w:i/>
                <w:color w:val="000000"/>
                <w:sz w:val="24"/>
              </w:rPr>
              <w:t>are</w:t>
            </w:r>
            <w:r>
              <w:rPr>
                <w:rFonts w:ascii="Times New Roman" w:hAnsi="Times New Roman"/>
                <w:b w:val="false"/>
                <w:i w:val="false"/>
                <w:color w:val="000000"/>
                <w:sz w:val="24"/>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модального значения, чувства и эмоции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написание изученных слов</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color w:val="000000"/>
                <w:sz w:val="24"/>
              </w:rPr>
              <w:t>firstly / first of all</w:t>
            </w:r>
            <w:r>
              <w:rPr>
                <w:rFonts w:ascii="Times New Roman" w:hAnsi="Times New Roman"/>
                <w:b w:val="false"/>
                <w:i w:val="false"/>
                <w:color w:val="000000"/>
                <w:sz w:val="24"/>
              </w:rPr>
              <w:t xml:space="preserve">, </w:t>
            </w:r>
            <w:r>
              <w:rPr>
                <w:rFonts w:ascii="Times New Roman" w:hAnsi="Times New Roman"/>
                <w:b w:val="false"/>
                <w:i/>
                <w:color w:val="000000"/>
                <w:sz w:val="24"/>
              </w:rPr>
              <w:t>secondly</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on the one hand</w:t>
            </w:r>
            <w:r>
              <w:rPr>
                <w:rFonts w:ascii="Times New Roman" w:hAnsi="Times New Roman"/>
                <w:b w:val="false"/>
                <w:i w:val="false"/>
                <w:color w:val="000000"/>
                <w:sz w:val="24"/>
              </w:rPr>
              <w:t xml:space="preserve">, </w:t>
            </w:r>
            <w:r>
              <w:rPr>
                <w:rFonts w:ascii="Times New Roman" w:hAnsi="Times New Roman"/>
                <w:b w:val="false"/>
                <w:i/>
                <w:color w:val="000000"/>
                <w:sz w:val="24"/>
              </w:rPr>
              <w:t>on the other hand</w:t>
            </w:r>
            <w:r>
              <w:rPr>
                <w:rFonts w:ascii="Times New Roman" w:hAnsi="Times New Roman"/>
                <w:b w:val="false"/>
                <w:i w:val="false"/>
                <w:color w:val="000000"/>
                <w:sz w:val="24"/>
              </w:rPr>
              <w:t>), апострофа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Лексическая сторона речи</w:t>
            </w:r>
          </w:p>
        </w:tc>
      </w:tr>
      <w:tr>
        <w:trPr>
          <w:trHeight w:val="222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b w:val="false"/>
                <w:i/>
                <w:color w:val="000000"/>
                <w:sz w:val="24"/>
              </w:rPr>
              <w:t>firstly</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at last</w:t>
            </w:r>
            <w:r>
              <w:rPr>
                <w:rFonts w:ascii="Times New Roman" w:hAnsi="Times New Roman"/>
                <w:b w:val="false"/>
                <w:i w:val="false"/>
                <w:color w:val="000000"/>
                <w:sz w:val="24"/>
              </w:rPr>
              <w:t xml:space="preserve">, </w:t>
            </w:r>
            <w:r>
              <w:rPr>
                <w:rFonts w:ascii="Times New Roman" w:hAnsi="Times New Roman"/>
                <w:b w:val="false"/>
                <w:i/>
                <w:color w:val="000000"/>
                <w:sz w:val="24"/>
              </w:rPr>
              <w:t>etc</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Многозначность лексических единиц. Синонимы. Антонимы</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Интернациональные слова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Наиболее частотные фразовые глаголы</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Сокращения и аббревиатуры</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существительных при помощи </w:t>
            </w:r>
            <w:r>
              <w:rPr>
                <w:rFonts w:ascii="Times New Roman" w:hAnsi="Times New Roman"/>
                <w:b w:val="false"/>
                <w:i w:val="false"/>
                <w:color w:val="000000"/>
                <w:sz w:val="24"/>
              </w:rPr>
              <w:t>суффиксов:</w:t>
            </w:r>
          </w:p>
          <w:p>
            <w:pPr>
              <w:spacing w:before="0" w:after="0" w:line="336"/>
              <w:ind w:left="228"/>
              <w:jc w:val="both"/>
            </w:pPr>
            <w:r>
              <w:rPr>
                <w:rFonts w:ascii="Times New Roman" w:hAnsi="Times New Roman"/>
                <w:b w:val="false"/>
                <w:i/>
                <w:color w:val="000000"/>
                <w:sz w:val="24"/>
              </w:rPr>
              <w:t>-</w:t>
            </w:r>
            <w:r>
              <w:rPr>
                <w:rFonts w:ascii="Times New Roman" w:hAnsi="Times New Roman"/>
                <w:b w:val="false"/>
                <w:i/>
                <w:color w:val="000000"/>
                <w:spacing w:val="-2"/>
                <w:sz w:val="24"/>
              </w:rPr>
              <w:t>er/-or</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teacher/visitor</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-ist</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scientist</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tourist</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-sion/-tion</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discussion</w:t>
            </w:r>
            <w:r>
              <w:rPr>
                <w:rFonts w:ascii="Times New Roman" w:hAnsi="Times New Roman"/>
                <w:b w:val="false"/>
                <w:i w:val="false"/>
                <w:color w:val="000000"/>
                <w:spacing w:val="-2"/>
                <w:sz w:val="24"/>
              </w:rPr>
              <w:t>/</w:t>
            </w:r>
            <w:r>
              <w:rPr>
                <w:rFonts w:ascii="Times New Roman" w:hAnsi="Times New Roman"/>
                <w:b w:val="false"/>
                <w:i/>
                <w:color w:val="000000"/>
                <w:spacing w:val="-2"/>
                <w:sz w:val="24"/>
              </w:rPr>
              <w:t>invitation</w:t>
            </w:r>
            <w:r>
              <w:rPr>
                <w:rFonts w:ascii="Times New Roman" w:hAnsi="Times New Roman"/>
                <w:b w:val="false"/>
                <w:i w:val="false"/>
                <w:color w:val="000000"/>
                <w:spacing w:val="-2"/>
                <w:sz w:val="24"/>
              </w:rPr>
              <w:t xml:space="preserve">); </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performance/residence</w:t>
            </w:r>
            <w:r>
              <w:rPr>
                <w:rFonts w:ascii="Times New Roman" w:hAnsi="Times New Roman"/>
                <w:b w:val="false"/>
                <w:i w:val="false"/>
                <w:color w:val="000000"/>
                <w:sz w:val="24"/>
              </w:rPr>
              <w:t xml:space="preserve">), </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activity</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-ship </w:t>
            </w:r>
            <w:r>
              <w:rPr>
                <w:rFonts w:ascii="Times New Roman" w:hAnsi="Times New Roman"/>
                <w:b w:val="false"/>
                <w:i w:val="false"/>
                <w:color w:val="000000"/>
                <w:sz w:val="24"/>
              </w:rPr>
              <w:t>(</w:t>
            </w:r>
            <w:r>
              <w:rPr>
                <w:rFonts w:ascii="Times New Roman" w:hAnsi="Times New Roman"/>
                <w:b w:val="false"/>
                <w:i/>
                <w:color w:val="000000"/>
                <w:sz w:val="24"/>
              </w:rPr>
              <w:t>friendship</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reading</w:t>
            </w:r>
            <w:r>
              <w:rPr>
                <w:rFonts w:ascii="Times New Roman" w:hAnsi="Times New Roman"/>
                <w:b w:val="false"/>
                <w:i w:val="false"/>
                <w:color w:val="000000"/>
                <w:sz w:val="24"/>
              </w:rPr>
              <w:t xml:space="preserve">); </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development</w:t>
            </w:r>
            <w:r>
              <w:rPr>
                <w:rFonts w:ascii="Times New Roman" w:hAnsi="Times New Roman"/>
                <w:b w:val="false"/>
                <w:i w:val="false"/>
                <w:color w:val="000000"/>
                <w:sz w:val="24"/>
              </w:rPr>
              <w:t xml:space="preserve">), </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darkness</w:t>
            </w:r>
            <w:r>
              <w:rPr>
                <w:rFonts w:ascii="Times New Roman" w:hAnsi="Times New Roman"/>
                <w:b w:val="false"/>
                <w:i w:val="false"/>
                <w:color w:val="000000"/>
                <w:sz w:val="24"/>
              </w:rPr>
              <w:t>)</w:t>
            </w:r>
          </w:p>
        </w:tc>
      </w:tr>
      <w:tr>
        <w:trPr>
          <w:trHeight w:val="165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-ful</w:t>
            </w:r>
            <w:r>
              <w:rPr>
                <w:rFonts w:ascii="Times New Roman" w:hAnsi="Times New Roman"/>
                <w:b w:val="false"/>
                <w:i w:val="false"/>
                <w:color w:val="000000"/>
                <w:sz w:val="24"/>
              </w:rPr>
              <w:t xml:space="preserve"> (</w:t>
            </w:r>
            <w:r>
              <w:rPr>
                <w:rFonts w:ascii="Times New Roman" w:hAnsi="Times New Roman"/>
                <w:b w:val="false"/>
                <w:i/>
                <w:color w:val="000000"/>
                <w:sz w:val="24"/>
              </w:rPr>
              <w:t>wonderful</w:t>
            </w:r>
            <w:r>
              <w:rPr>
                <w:rFonts w:ascii="Times New Roman" w:hAnsi="Times New Roman"/>
                <w:b w:val="false"/>
                <w:i w:val="false"/>
                <w:color w:val="000000"/>
                <w:sz w:val="24"/>
              </w:rPr>
              <w:t xml:space="preserve">), </w:t>
            </w:r>
            <w:r>
              <w:rPr>
                <w:rFonts w:ascii="Times New Roman" w:hAnsi="Times New Roman"/>
                <w:b w:val="false"/>
                <w:i/>
                <w:color w:val="000000"/>
                <w:sz w:val="24"/>
              </w:rPr>
              <w:t>-ian/-an</w:t>
            </w:r>
            <w:r>
              <w:rPr>
                <w:rFonts w:ascii="Times New Roman" w:hAnsi="Times New Roman"/>
                <w:b w:val="false"/>
                <w:i w:val="false"/>
                <w:color w:val="000000"/>
                <w:sz w:val="24"/>
              </w:rPr>
              <w:t xml:space="preserve"> (</w:t>
            </w:r>
            <w:r>
              <w:rPr>
                <w:rFonts w:ascii="Times New Roman" w:hAnsi="Times New Roman"/>
                <w:b w:val="false"/>
                <w:i/>
                <w:color w:val="000000"/>
                <w:sz w:val="24"/>
              </w:rPr>
              <w:t>Russian</w:t>
            </w:r>
            <w:r>
              <w:rPr>
                <w:rFonts w:ascii="Times New Roman" w:hAnsi="Times New Roman"/>
                <w:b w:val="false"/>
                <w:i w:val="false"/>
                <w:color w:val="000000"/>
                <w:sz w:val="24"/>
              </w:rPr>
              <w:t>/</w:t>
            </w:r>
            <w:r>
              <w:rPr>
                <w:rFonts w:ascii="Times New Roman" w:hAnsi="Times New Roman"/>
                <w:b w:val="false"/>
                <w:i/>
                <w:color w:val="000000"/>
                <w:sz w:val="24"/>
              </w:rPr>
              <w:t>American</w:t>
            </w:r>
            <w:r>
              <w:rPr>
                <w:rFonts w:ascii="Times New Roman" w:hAnsi="Times New Roman"/>
                <w:b w:val="false"/>
                <w:i w:val="false"/>
                <w:color w:val="000000"/>
                <w:sz w:val="24"/>
              </w:rPr>
              <w:t xml:space="preserve">); </w:t>
            </w:r>
            <w:r>
              <w:rPr>
                <w:rFonts w:ascii="Times New Roman" w:hAnsi="Times New Roman"/>
                <w:b w:val="false"/>
                <w:i/>
                <w:color w:val="000000"/>
                <w:sz w:val="24"/>
              </w:rPr>
              <w:t>-al</w:t>
            </w:r>
            <w:r>
              <w:rPr>
                <w:rFonts w:ascii="Times New Roman" w:hAnsi="Times New Roman"/>
                <w:b w:val="false"/>
                <w:i w:val="false"/>
                <w:color w:val="000000"/>
                <w:sz w:val="24"/>
              </w:rPr>
              <w:t xml:space="preserve"> (</w:t>
            </w:r>
            <w:r>
              <w:rPr>
                <w:rFonts w:ascii="Times New Roman" w:hAnsi="Times New Roman"/>
                <w:b w:val="false"/>
                <w:i/>
                <w:color w:val="000000"/>
                <w:sz w:val="24"/>
              </w:rPr>
              <w:t>typical</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amazing</w:t>
            </w:r>
            <w:r>
              <w:rPr>
                <w:rFonts w:ascii="Times New Roman" w:hAnsi="Times New Roman"/>
                <w:b w:val="false"/>
                <w:i w:val="false"/>
                <w:color w:val="000000"/>
                <w:sz w:val="24"/>
              </w:rPr>
              <w:t xml:space="preserve">), </w:t>
            </w:r>
            <w:r>
              <w:rPr>
                <w:rFonts w:ascii="Times New Roman" w:hAnsi="Times New Roman"/>
                <w:b w:val="false"/>
                <w:i/>
                <w:color w:val="000000"/>
                <w:sz w:val="24"/>
              </w:rPr>
              <w:t>-less</w:t>
            </w:r>
            <w:r>
              <w:rPr>
                <w:rFonts w:ascii="Times New Roman" w:hAnsi="Times New Roman"/>
                <w:b w:val="false"/>
                <w:i w:val="false"/>
                <w:color w:val="000000"/>
                <w:sz w:val="24"/>
              </w:rPr>
              <w:t xml:space="preserve"> (</w:t>
            </w:r>
            <w:r>
              <w:rPr>
                <w:rFonts w:ascii="Times New Roman" w:hAnsi="Times New Roman"/>
                <w:b w:val="false"/>
                <w:i/>
                <w:color w:val="000000"/>
                <w:sz w:val="24"/>
              </w:rPr>
              <w:t>useless</w:t>
            </w:r>
            <w:r>
              <w:rPr>
                <w:rFonts w:ascii="Times New Roman" w:hAnsi="Times New Roman"/>
                <w:b w:val="false"/>
                <w:i w:val="false"/>
                <w:color w:val="000000"/>
                <w:sz w:val="24"/>
              </w:rPr>
              <w:t xml:space="preserve">), </w:t>
            </w:r>
            <w:r>
              <w:rPr>
                <w:rFonts w:ascii="Times New Roman" w:hAnsi="Times New Roman"/>
                <w:b w:val="false"/>
                <w:i/>
                <w:color w:val="000000"/>
                <w:sz w:val="24"/>
              </w:rPr>
              <w:t>-ive</w:t>
            </w:r>
            <w:r>
              <w:rPr>
                <w:rFonts w:ascii="Times New Roman" w:hAnsi="Times New Roman"/>
                <w:b w:val="false"/>
                <w:i w:val="false"/>
                <w:color w:val="000000"/>
                <w:sz w:val="24"/>
              </w:rPr>
              <w:t xml:space="preserve"> (</w:t>
            </w:r>
            <w:r>
              <w:rPr>
                <w:rFonts w:ascii="Times New Roman" w:hAnsi="Times New Roman"/>
                <w:b w:val="false"/>
                <w:i/>
                <w:color w:val="000000"/>
                <w:sz w:val="24"/>
              </w:rPr>
              <w:t>impressive</w:t>
            </w:r>
            <w:r>
              <w:rPr>
                <w:rFonts w:ascii="Times New Roman" w:hAnsi="Times New Roman"/>
                <w:b w:val="false"/>
                <w:i w:val="false"/>
                <w:color w:val="000000"/>
                <w:sz w:val="24"/>
              </w:rPr>
              <w:t xml:space="preserve">);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interested</w:t>
            </w:r>
            <w:r>
              <w:rPr>
                <w:rFonts w:ascii="Times New Roman" w:hAnsi="Times New Roman"/>
                <w:b w:val="false"/>
                <w:i w:val="false"/>
                <w:color w:val="000000"/>
                <w:sz w:val="24"/>
              </w:rPr>
              <w:t>/</w:t>
            </w:r>
            <w:r>
              <w:rPr>
                <w:rFonts w:ascii="Times New Roman" w:hAnsi="Times New Roman"/>
                <w:b w:val="false"/>
                <w:i/>
                <w:color w:val="000000"/>
                <w:sz w:val="24"/>
              </w:rPr>
              <w:t>interesting</w:t>
            </w:r>
            <w:r>
              <w:rPr>
                <w:rFonts w:ascii="Times New Roman" w:hAnsi="Times New Roman"/>
                <w:b w:val="false"/>
                <w:i w:val="false"/>
                <w:color w:val="000000"/>
                <w:sz w:val="24"/>
              </w:rPr>
              <w:t xml:space="preserve">); </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friendly</w:t>
            </w:r>
            <w:r>
              <w:rPr>
                <w:rFonts w:ascii="Times New Roman" w:hAnsi="Times New Roman"/>
                <w:b w:val="false"/>
                <w:i w:val="false"/>
                <w:color w:val="000000"/>
                <w:sz w:val="24"/>
              </w:rPr>
              <w:t xml:space="preserve">), </w:t>
            </w:r>
            <w:r>
              <w:rPr>
                <w:rFonts w:ascii="Times New Roman" w:hAnsi="Times New Roman"/>
                <w:b w:val="false"/>
                <w:i/>
                <w:color w:val="000000"/>
                <w:sz w:val="24"/>
              </w:rPr>
              <w:t>-ous</w:t>
            </w:r>
            <w:r>
              <w:rPr>
                <w:rFonts w:ascii="Times New Roman" w:hAnsi="Times New Roman"/>
                <w:b w:val="false"/>
                <w:i w:val="false"/>
                <w:color w:val="000000"/>
                <w:sz w:val="24"/>
              </w:rPr>
              <w:t xml:space="preserve"> (</w:t>
            </w:r>
            <w:r>
              <w:rPr>
                <w:rFonts w:ascii="Times New Roman" w:hAnsi="Times New Roman"/>
                <w:b w:val="false"/>
                <w:i/>
                <w:color w:val="000000"/>
                <w:sz w:val="24"/>
              </w:rPr>
              <w:t>famous</w:t>
            </w:r>
            <w:r>
              <w:rPr>
                <w:rFonts w:ascii="Times New Roman" w:hAnsi="Times New Roman"/>
                <w:b w:val="false"/>
                <w:i w:val="false"/>
                <w:color w:val="000000"/>
                <w:sz w:val="24"/>
              </w:rPr>
              <w:t xml:space="preserve">), </w:t>
            </w:r>
            <w:r>
              <w:rPr>
                <w:rFonts w:ascii="Times New Roman" w:hAnsi="Times New Roman"/>
                <w:b w:val="false"/>
                <w:i/>
                <w:color w:val="000000"/>
                <w:sz w:val="24"/>
              </w:rPr>
              <w:t>-y</w:t>
            </w:r>
            <w:r>
              <w:rPr>
                <w:rFonts w:ascii="Times New Roman" w:hAnsi="Times New Roman"/>
                <w:b w:val="false"/>
                <w:i w:val="false"/>
                <w:color w:val="000000"/>
                <w:sz w:val="24"/>
              </w:rPr>
              <w:t xml:space="preserve"> (</w:t>
            </w:r>
            <w:r>
              <w:rPr>
                <w:rFonts w:ascii="Times New Roman" w:hAnsi="Times New Roman"/>
                <w:b w:val="false"/>
                <w:i/>
                <w:color w:val="000000"/>
                <w:sz w:val="24"/>
              </w:rPr>
              <w:t>busy</w:t>
            </w:r>
            <w:r>
              <w:rPr>
                <w:rFonts w:ascii="Times New Roman" w:hAnsi="Times New Roman"/>
                <w:b w:val="false"/>
                <w:i w:val="false"/>
                <w:color w:val="000000"/>
                <w:sz w:val="24"/>
              </w:rPr>
              <w:t>); -</w:t>
            </w:r>
            <w:r>
              <w:rPr>
                <w:rFonts w:ascii="Times New Roman" w:hAnsi="Times New Roman"/>
                <w:b w:val="false"/>
                <w:i/>
                <w:color w:val="000000"/>
                <w:sz w:val="24"/>
              </w:rPr>
              <w:t>able/-ible (understandable/terrible)</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наречий при помощи суффикса </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recently</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7.4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 xml:space="preserve">бразование имён прилагательных, имён существительных и наречий </w:t>
            </w:r>
            <w:r>
              <w:rPr>
                <w:rFonts w:ascii="Times New Roman" w:hAnsi="Times New Roman"/>
                <w:b w:val="false"/>
                <w:i w:val="false"/>
                <w:color w:val="000000"/>
                <w:sz w:val="24"/>
              </w:rPr>
              <w:t>при по</w:t>
            </w:r>
            <w:r>
              <w:rPr>
                <w:rFonts w:ascii="Times New Roman" w:hAnsi="Times New Roman"/>
                <w:b w:val="false"/>
                <w:i w:val="false"/>
                <w:color w:val="000000"/>
                <w:sz w:val="24"/>
              </w:rPr>
              <w:t xml:space="preserve">мощи отрицательного префикса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unhappy</w:t>
            </w:r>
            <w:r>
              <w:rPr>
                <w:rFonts w:ascii="Times New Roman" w:hAnsi="Times New Roman"/>
                <w:b w:val="false"/>
                <w:i w:val="false"/>
                <w:color w:val="000000"/>
                <w:sz w:val="24"/>
              </w:rPr>
              <w:t xml:space="preserve">, </w:t>
            </w:r>
            <w:r>
              <w:rPr>
                <w:rFonts w:ascii="Times New Roman" w:hAnsi="Times New Roman"/>
                <w:b w:val="false"/>
                <w:i/>
                <w:color w:val="000000"/>
                <w:sz w:val="24"/>
              </w:rPr>
              <w:t>unreality</w:t>
            </w:r>
            <w:r>
              <w:rPr>
                <w:rFonts w:ascii="Times New Roman" w:hAnsi="Times New Roman"/>
                <w:b w:val="false"/>
                <w:i w:val="false"/>
                <w:color w:val="000000"/>
                <w:sz w:val="24"/>
              </w:rPr>
              <w:t xml:space="preserve">, </w:t>
            </w:r>
            <w:r>
              <w:rPr>
                <w:rFonts w:ascii="Times New Roman" w:hAnsi="Times New Roman"/>
                <w:b w:val="false"/>
                <w:i/>
                <w:color w:val="000000"/>
                <w:sz w:val="24"/>
              </w:rPr>
              <w:t>unusually</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существительных, имен прилагательных и наречий при помощи префиксов </w:t>
            </w:r>
            <w:r>
              <w:rPr>
                <w:rFonts w:ascii="Times New Roman" w:hAnsi="Times New Roman"/>
                <w:b w:val="false"/>
                <w:i/>
                <w:color w:val="000000"/>
                <w:sz w:val="24"/>
              </w:rPr>
              <w:t xml:space="preserve">in-/im- </w:t>
            </w:r>
            <w:r>
              <w:rPr>
                <w:rFonts w:ascii="Times New Roman" w:hAnsi="Times New Roman"/>
                <w:b w:val="false"/>
                <w:i w:val="false"/>
                <w:color w:val="000000"/>
                <w:sz w:val="24"/>
              </w:rPr>
              <w:t>(</w:t>
            </w:r>
            <w:r>
              <w:rPr>
                <w:rFonts w:ascii="Times New Roman" w:hAnsi="Times New Roman"/>
                <w:b w:val="false"/>
                <w:i/>
                <w:color w:val="000000"/>
                <w:sz w:val="24"/>
              </w:rPr>
              <w:t>informal</w:t>
            </w:r>
            <w:r>
              <w:rPr>
                <w:rFonts w:ascii="Times New Roman" w:hAnsi="Times New Roman"/>
                <w:b w:val="false"/>
                <w:i w:val="false"/>
                <w:color w:val="000000"/>
                <w:sz w:val="24"/>
              </w:rPr>
              <w:t xml:space="preserve">, </w:t>
            </w:r>
            <w:r>
              <w:rPr>
                <w:rFonts w:ascii="Times New Roman" w:hAnsi="Times New Roman"/>
                <w:b w:val="false"/>
                <w:i/>
                <w:color w:val="000000"/>
                <w:sz w:val="24"/>
              </w:rPr>
              <w:t>independently</w:t>
            </w:r>
            <w:r>
              <w:rPr>
                <w:rFonts w:ascii="Times New Roman" w:hAnsi="Times New Roman"/>
                <w:b w:val="false"/>
                <w:i w:val="false"/>
                <w:color w:val="000000"/>
                <w:sz w:val="24"/>
              </w:rPr>
              <w:t xml:space="preserve">, </w:t>
            </w:r>
            <w:r>
              <w:rPr>
                <w:rFonts w:ascii="Times New Roman" w:hAnsi="Times New Roman"/>
                <w:b w:val="false"/>
                <w:i/>
                <w:color w:val="000000"/>
                <w:sz w:val="24"/>
              </w:rPr>
              <w:t>impossible</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префикса </w:t>
            </w:r>
            <w:r>
              <w:rPr>
                <w:rFonts w:ascii="Times New Roman" w:hAnsi="Times New Roman"/>
                <w:b w:val="false"/>
                <w:i/>
                <w:color w:val="000000"/>
                <w:sz w:val="24"/>
              </w:rPr>
              <w:t>inter-</w:t>
            </w:r>
            <w:r>
              <w:rPr>
                <w:rFonts w:ascii="Times New Roman" w:hAnsi="Times New Roman"/>
                <w:b w:val="false"/>
                <w:i w:val="false"/>
                <w:color w:val="000000"/>
                <w:sz w:val="24"/>
              </w:rPr>
              <w:t xml:space="preserve"> (</w:t>
            </w:r>
            <w:r>
              <w:rPr>
                <w:rFonts w:ascii="Times New Roman" w:hAnsi="Times New Roman"/>
                <w:b w:val="false"/>
                <w:i/>
                <w:color w:val="000000"/>
                <w:sz w:val="24"/>
              </w:rPr>
              <w:t>international</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глаголов с помощью префиксов </w:t>
            </w:r>
            <w:r>
              <w:rPr>
                <w:rFonts w:ascii="Times New Roman" w:hAnsi="Times New Roman"/>
                <w:b w:val="false"/>
                <w:i/>
                <w:color w:val="000000"/>
                <w:sz w:val="24"/>
              </w:rPr>
              <w:t>under-</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числительных с помощью суффиксов </w:t>
            </w:r>
            <w:r>
              <w:rPr>
                <w:rFonts w:ascii="Times New Roman" w:hAnsi="Times New Roman"/>
                <w:b w:val="false"/>
                <w:i/>
                <w:color w:val="000000"/>
                <w:sz w:val="24"/>
              </w:rPr>
              <w:t>-teen</w:t>
            </w:r>
            <w:r>
              <w:rPr>
                <w:rFonts w:ascii="Times New Roman" w:hAnsi="Times New Roman"/>
                <w:b w:val="false"/>
                <w:i w:val="false"/>
                <w:color w:val="000000"/>
                <w:sz w:val="24"/>
              </w:rPr>
              <w:t xml:space="preserve">, </w:t>
            </w:r>
            <w:r>
              <w:rPr>
                <w:rFonts w:ascii="Times New Roman" w:hAnsi="Times New Roman"/>
                <w:b w:val="false"/>
                <w:i/>
                <w:color w:val="000000"/>
                <w:sz w:val="24"/>
              </w:rPr>
              <w:t>-ty</w:t>
            </w:r>
            <w:r>
              <w:rPr>
                <w:rFonts w:ascii="Times New Roman" w:hAnsi="Times New Roman"/>
                <w:b w:val="false"/>
                <w:i w:val="false"/>
                <w:color w:val="000000"/>
                <w:sz w:val="24"/>
              </w:rPr>
              <w:t xml:space="preserve">, </w:t>
            </w:r>
            <w:r>
              <w:rPr>
                <w:rFonts w:ascii="Times New Roman" w:hAnsi="Times New Roman"/>
                <w:b w:val="false"/>
                <w:i/>
                <w:color w:val="000000"/>
                <w:sz w:val="24"/>
              </w:rPr>
              <w:t>-th</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словосложение</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 xml:space="preserve">бразование </w:t>
            </w:r>
            <w:r>
              <w:rPr>
                <w:rFonts w:ascii="Times New Roman" w:hAnsi="Times New Roman"/>
                <w:b w:val="false"/>
                <w:i w:val="false"/>
                <w:color w:val="000000"/>
                <w:sz w:val="24"/>
              </w:rPr>
              <w:t xml:space="preserve">сложных существительных </w:t>
            </w:r>
            <w:r>
              <w:rPr>
                <w:rFonts w:ascii="Times New Roman" w:hAnsi="Times New Roman"/>
                <w:b w:val="false"/>
                <w:i w:val="false"/>
                <w:color w:val="000000"/>
                <w:sz w:val="24"/>
              </w:rPr>
              <w:t xml:space="preserve">путём соединения </w:t>
            </w:r>
            <w:r>
              <w:rPr>
                <w:rFonts w:ascii="Times New Roman" w:hAnsi="Times New Roman"/>
                <w:b w:val="false"/>
                <w:i w:val="false"/>
                <w:color w:val="000000"/>
                <w:sz w:val="24"/>
              </w:rPr>
              <w:t xml:space="preserve">двух </w:t>
            </w:r>
            <w:r>
              <w:rPr>
                <w:rFonts w:ascii="Times New Roman" w:hAnsi="Times New Roman"/>
                <w:b w:val="false"/>
                <w:i w:val="false"/>
                <w:color w:val="000000"/>
                <w:sz w:val="24"/>
              </w:rPr>
              <w:t>основ</w:t>
            </w:r>
            <w:r>
              <w:rPr>
                <w:rFonts w:ascii="Times New Roman" w:hAnsi="Times New Roman"/>
                <w:b w:val="false"/>
                <w:i w:val="false"/>
                <w:color w:val="000000"/>
                <w:sz w:val="24"/>
              </w:rPr>
              <w:t xml:space="preserve"> существительных</w:t>
            </w:r>
            <w:r>
              <w:rPr>
                <w:rFonts w:ascii="Times New Roman" w:hAnsi="Times New Roman"/>
                <w:b w:val="false"/>
                <w:i w:val="false"/>
                <w:color w:val="000000"/>
                <w:sz w:val="24"/>
              </w:rPr>
              <w:t xml:space="preserve"> (</w:t>
            </w:r>
            <w:r>
              <w:rPr>
                <w:rFonts w:ascii="Times New Roman" w:hAnsi="Times New Roman"/>
                <w:b w:val="false"/>
                <w:i/>
                <w:color w:val="000000"/>
                <w:sz w:val="24"/>
              </w:rPr>
              <w:t>sportsman</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blue-eyed</w:t>
            </w:r>
            <w:r>
              <w:rPr>
                <w:rFonts w:ascii="Times New Roman" w:hAnsi="Times New Roman"/>
                <w:b w:val="false"/>
                <w:i w:val="false"/>
                <w:color w:val="000000"/>
                <w:sz w:val="24"/>
              </w:rPr>
              <w:t>)</w:t>
            </w:r>
          </w:p>
        </w:tc>
      </w:tr>
      <w:tr>
        <w:trPr>
          <w:trHeight w:val="29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сложных прилагательных путём соединения основы 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b w:val="false"/>
                <w:i/>
                <w:color w:val="000000"/>
                <w:sz w:val="24"/>
              </w:rPr>
              <w:t>nice-looking</w:t>
            </w:r>
            <w:r>
              <w:rPr>
                <w:rFonts w:ascii="Times New Roman" w:hAnsi="Times New Roman"/>
                <w:b w:val="false"/>
                <w:i w:val="false"/>
                <w:color w:val="000000"/>
                <w:sz w:val="24"/>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b w:val="false"/>
                <w:i/>
                <w:color w:val="000000"/>
                <w:sz w:val="24"/>
              </w:rPr>
              <w:t>well-behaved</w:t>
            </w:r>
            <w:r>
              <w:rPr>
                <w:rFonts w:ascii="Times New Roman" w:hAnsi="Times New Roman"/>
                <w:b w:val="false"/>
                <w:i w:val="false"/>
                <w:color w:val="000000"/>
                <w:sz w:val="24"/>
              </w:rPr>
              <w:t>); образование сложных существительных путём соединения основ существительных с предлогом (</w:t>
            </w:r>
            <w:r>
              <w:rPr>
                <w:rFonts w:ascii="Times New Roman" w:hAnsi="Times New Roman"/>
                <w:b w:val="false"/>
                <w:i/>
                <w:color w:val="000000"/>
                <w:sz w:val="24"/>
              </w:rPr>
              <w:t>father-in-law</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конверсия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w:t>
            </w:r>
            <w:r>
              <w:rPr>
                <w:rFonts w:ascii="Times New Roman" w:hAnsi="Times New Roman"/>
                <w:b w:val="false"/>
                <w:i w:val="false"/>
                <w:color w:val="000000"/>
                <w:sz w:val="24"/>
              </w:rPr>
              <w:t>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имени существительного от неопределённой формы глагола (</w:t>
            </w:r>
            <w:r>
              <w:rPr>
                <w:rFonts w:ascii="Times New Roman" w:hAnsi="Times New Roman"/>
                <w:b w:val="false"/>
                <w:i/>
                <w:color w:val="000000"/>
                <w:sz w:val="24"/>
              </w:rPr>
              <w:t xml:space="preserve">to </w:t>
            </w:r>
            <w:r>
              <w:rPr>
                <w:rFonts w:ascii="Times New Roman" w:hAnsi="Times New Roman"/>
                <w:b w:val="false"/>
                <w:i/>
                <w:color w:val="000000"/>
                <w:sz w:val="24"/>
              </w:rPr>
              <w:t>play – a play</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имени существительного от прилагательного (</w:t>
            </w:r>
            <w:r>
              <w:rPr>
                <w:rFonts w:ascii="Times New Roman" w:hAnsi="Times New Roman"/>
                <w:b w:val="false"/>
                <w:i/>
                <w:color w:val="000000"/>
                <w:sz w:val="24"/>
              </w:rPr>
              <w:t>rich – the rich</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w:t>
            </w:r>
            <w:r>
              <w:rPr>
                <w:rFonts w:ascii="Times New Roman" w:hAnsi="Times New Roman"/>
                <w:b w:val="false"/>
                <w:i w:val="false"/>
                <w:color w:val="000000"/>
                <w:sz w:val="24"/>
              </w:rPr>
              <w:t>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глагола от имени существительного (</w:t>
            </w:r>
            <w:r>
              <w:rPr>
                <w:rFonts w:ascii="Times New Roman" w:hAnsi="Times New Roman"/>
                <w:b w:val="false"/>
                <w:i/>
                <w:color w:val="000000"/>
                <w:sz w:val="24"/>
              </w:rPr>
              <w:t xml:space="preserve">a </w:t>
            </w:r>
            <w:r>
              <w:rPr>
                <w:rFonts w:ascii="Times New Roman" w:hAnsi="Times New Roman"/>
                <w:b w:val="false"/>
                <w:i/>
                <w:color w:val="000000"/>
                <w:sz w:val="24"/>
              </w:rPr>
              <w:t>hand – to hand</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глагола от имени прилагательного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типы предложений: повествовательные (утвердительные, от</w:t>
            </w:r>
            <w:r>
              <w:rPr>
                <w:rFonts w:ascii="Times New Roman" w:hAnsi="Times New Roman"/>
                <w:b w:val="false"/>
                <w:i w:val="false"/>
                <w:color w:val="000000"/>
                <w:sz w:val="24"/>
              </w:rPr>
              <w:t>рицательные), вопросительные (</w:t>
            </w:r>
            <w:r>
              <w:rPr>
                <w:rFonts w:ascii="Times New Roman" w:hAnsi="Times New Roman"/>
                <w:b w:val="false"/>
                <w:i w:val="false"/>
                <w:color w:val="000000"/>
                <w:sz w:val="24"/>
              </w:rPr>
              <w:t>все типы вопросов</w:t>
            </w:r>
            <w:r>
              <w:rPr>
                <w:rFonts w:ascii="Times New Roman" w:hAnsi="Times New Roman"/>
                <w:b w:val="false"/>
                <w:i w:val="false"/>
                <w:color w:val="000000"/>
                <w:sz w:val="24"/>
              </w:rPr>
              <w:t>), побудительные (в утвер</w:t>
            </w:r>
            <w:r>
              <w:rPr>
                <w:rFonts w:ascii="Times New Roman" w:hAnsi="Times New Roman"/>
                <w:b w:val="false"/>
                <w:i w:val="false"/>
                <w:color w:val="000000"/>
                <w:sz w:val="24"/>
              </w:rPr>
              <w:t>дительной</w:t>
            </w:r>
            <w:r>
              <w:rPr>
                <w:rFonts w:ascii="Times New Roman" w:hAnsi="Times New Roman"/>
                <w:b w:val="false"/>
                <w:i w:val="false"/>
                <w:color w:val="000000"/>
                <w:sz w:val="24"/>
              </w:rPr>
              <w:t xml:space="preserve"> и </w:t>
            </w:r>
            <w:r>
              <w:rPr>
                <w:rFonts w:ascii="Times New Roman" w:hAnsi="Times New Roman"/>
                <w:b w:val="false"/>
                <w:i w:val="false"/>
                <w:color w:val="000000"/>
                <w:sz w:val="24"/>
              </w:rPr>
              <w:t>отрицательн</w:t>
            </w:r>
            <w:r>
              <w:rPr>
                <w:rFonts w:ascii="Times New Roman" w:hAnsi="Times New Roman"/>
                <w:b w:val="false"/>
                <w:i w:val="false"/>
                <w:color w:val="000000"/>
                <w:sz w:val="24"/>
              </w:rPr>
              <w:t>ой</w:t>
            </w:r>
            <w:r>
              <w:rPr>
                <w:rFonts w:ascii="Times New Roman" w:hAnsi="Times New Roman"/>
                <w:b w:val="false"/>
                <w:i w:val="false"/>
                <w:color w:val="000000"/>
                <w:sz w:val="24"/>
              </w:rPr>
              <w:t xml:space="preserve"> форме)</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Все типы вопросительных предложений </w:t>
            </w:r>
            <w:r>
              <w:rPr>
                <w:rFonts w:ascii="Times New Roman" w:hAnsi="Times New Roman"/>
                <w:b w:val="false"/>
                <w:i w:val="false"/>
                <w:color w:val="000000"/>
                <w:sz w:val="24"/>
              </w:rPr>
              <w:t>в</w:t>
            </w:r>
            <w:r>
              <w:rPr>
                <w:rFonts w:ascii="Times New Roman" w:hAnsi="Times New Roman"/>
                <w:b w:val="false"/>
                <w:i w:val="false"/>
                <w:color w:val="000000"/>
                <w:sz w:val="24"/>
              </w:rPr>
              <w:t xml:space="preserve"> Present/Past/Future Simple Tense; Present/Past Continuous Tense; Present/</w:t>
            </w:r>
            <w:r>
              <w:rPr>
                <w:rFonts w:ascii="Times New Roman" w:hAnsi="Times New Roman"/>
                <w:b w:val="false"/>
                <w:i w:val="false"/>
                <w:color w:val="000000"/>
                <w:sz w:val="24"/>
              </w:rPr>
              <w:t>Past Perfect Tense</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Нераспространённые и распространённые простые предложения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It</w:t>
            </w:r>
            <w:r>
              <w:rPr>
                <w:rFonts w:ascii="Times New Roman" w:hAnsi="Times New Roman"/>
                <w:b w:val="false"/>
                <w:i w:val="false"/>
                <w:color w:val="000000"/>
                <w:sz w:val="24"/>
              </w:rPr>
              <w:t xml:space="preserve"> (</w:t>
            </w:r>
            <w:r>
              <w:rPr>
                <w:rFonts w:ascii="Times New Roman" w:hAnsi="Times New Roman"/>
                <w:b w:val="false"/>
                <w:i/>
                <w:color w:val="000000"/>
                <w:sz w:val="24"/>
              </w:rPr>
              <w:t>It’s a red ball.</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There</w:t>
            </w:r>
            <w:r>
              <w:rPr>
                <w:rFonts w:ascii="Times New Roman" w:hAnsi="Times New Roman"/>
                <w:b w:val="false"/>
                <w:i w:val="false"/>
                <w:color w:val="000000"/>
                <w:sz w:val="24"/>
              </w:rPr>
              <w:t xml:space="preserve"> + </w:t>
            </w:r>
            <w:r>
              <w:rPr>
                <w:rFonts w:ascii="Times New Roman" w:hAnsi="Times New Roman"/>
                <w:b w:val="false"/>
                <w:i/>
                <w:color w:val="000000"/>
                <w:sz w:val="24"/>
              </w:rPr>
              <w:t>to be</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Предложения с простым глагольным сказуемым, составным именным сказуе</w:t>
            </w:r>
            <w:r>
              <w:rPr>
                <w:rFonts w:ascii="Times New Roman" w:hAnsi="Times New Roman"/>
                <w:b w:val="false"/>
                <w:i w:val="false"/>
                <w:color w:val="000000"/>
                <w:sz w:val="24"/>
              </w:rPr>
              <w:t xml:space="preserve">мым и составным глагольным сказуемым </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глаголом-связкой </w:t>
            </w:r>
            <w:r>
              <w:rPr>
                <w:rFonts w:ascii="Times New Roman" w:hAnsi="Times New Roman"/>
                <w:b w:val="false"/>
                <w:i/>
                <w:color w:val="000000"/>
                <w:sz w:val="24"/>
              </w:rPr>
              <w:t>to be</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Предложения с несколькими обстоятельствами, следующими в определённом порядке</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Сложноподчинённые предложения с придаточными определительными </w:t>
            </w:r>
            <w:r>
              <w:rPr>
                <w:rFonts w:ascii="Times New Roman" w:hAnsi="Times New Roman"/>
                <w:b w:val="false"/>
                <w:i w:val="false"/>
                <w:color w:val="000000"/>
                <w:sz w:val="24"/>
              </w:rPr>
              <w:t>с союз</w:t>
            </w:r>
            <w:r>
              <w:rPr>
                <w:rFonts w:ascii="Times New Roman" w:hAnsi="Times New Roman"/>
                <w:b w:val="false"/>
                <w:i w:val="false"/>
                <w:color w:val="000000"/>
                <w:sz w:val="24"/>
              </w:rPr>
              <w:t xml:space="preserve">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Условные предложения реального (Conditional 0, Conditional I) характера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Условные предложения нереального характера (Conditional II)</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Согласование времен в рамках сложного предложения</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Повествовательные (утвердительные и отрицательные), вопросительные и по</w:t>
            </w:r>
            <w:r>
              <w:rPr>
                <w:rFonts w:ascii="Times New Roman" w:hAnsi="Times New Roman"/>
                <w:b w:val="false"/>
                <w:i w:val="false"/>
                <w:color w:val="000000"/>
                <w:sz w:val="24"/>
              </w:rPr>
              <w:t xml:space="preserve">будительные предложения в косвенной речи в настоящем </w:t>
            </w:r>
            <w:r>
              <w:rPr>
                <w:rFonts w:ascii="Times New Roman" w:hAnsi="Times New Roman"/>
                <w:b w:val="false"/>
                <w:i w:val="false"/>
                <w:color w:val="000000"/>
                <w:sz w:val="24"/>
              </w:rPr>
              <w:t>и прошедшем времени</w:t>
            </w:r>
          </w:p>
        </w:tc>
      </w:tr>
      <w:tr>
        <w:trPr>
          <w:trHeight w:val="12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Согласование подлежащего, выраженного собирательным существительным (</w:t>
            </w:r>
            <w:r>
              <w:rPr>
                <w:rFonts w:ascii="Times New Roman" w:hAnsi="Times New Roman"/>
                <w:b w:val="false"/>
                <w:i/>
                <w:color w:val="000000"/>
                <w:sz w:val="24"/>
              </w:rPr>
              <w:t>family</w:t>
            </w:r>
            <w:r>
              <w:rPr>
                <w:rFonts w:ascii="Times New Roman" w:hAnsi="Times New Roman"/>
                <w:b w:val="false"/>
                <w:i w:val="false"/>
                <w:color w:val="000000"/>
                <w:sz w:val="24"/>
              </w:rPr>
              <w:t xml:space="preserve">, </w:t>
            </w:r>
            <w:r>
              <w:rPr>
                <w:rFonts w:ascii="Times New Roman" w:hAnsi="Times New Roman"/>
                <w:b w:val="false"/>
                <w:i/>
                <w:color w:val="000000"/>
                <w:sz w:val="24"/>
              </w:rPr>
              <w:t>police</w:t>
            </w:r>
            <w:r>
              <w:rPr>
                <w:rFonts w:ascii="Times New Roman" w:hAnsi="Times New Roman"/>
                <w:b w:val="false"/>
                <w:i w:val="false"/>
                <w:color w:val="000000"/>
                <w:sz w:val="24"/>
              </w:rPr>
              <w:t>)</w:t>
            </w:r>
            <w:r>
              <w:rPr>
                <w:rFonts w:ascii="Times New Roman" w:hAnsi="Times New Roman"/>
                <w:b w:val="false"/>
                <w:i w:val="false"/>
                <w:color w:val="000000"/>
                <w:sz w:val="24"/>
              </w:rPr>
              <w:t>,</w:t>
            </w:r>
            <w:r>
              <w:rPr>
                <w:rFonts w:ascii="Times New Roman" w:hAnsi="Times New Roman"/>
                <w:b w:val="false"/>
                <w:i w:val="false"/>
                <w:color w:val="000000"/>
                <w:sz w:val="24"/>
              </w:rPr>
              <w:t xml:space="preserve"> со сказуемым</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something</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I’d like to...</w:t>
            </w:r>
            <w:r>
              <w:rPr>
                <w:rFonts w:ascii="Times New Roman" w:hAnsi="Times New Roman"/>
                <w:b w:val="false"/>
                <w:i w:val="false"/>
                <w:color w:val="000000"/>
                <w:sz w:val="24"/>
              </w:rPr>
              <w:t xml:space="preserve"> (</w:t>
            </w:r>
            <w:r>
              <w:rPr>
                <w:rFonts w:ascii="Times New Roman" w:hAnsi="Times New Roman"/>
                <w:b w:val="false"/>
                <w:i/>
                <w:color w:val="000000"/>
                <w:sz w:val="24"/>
              </w:rPr>
              <w:t>I’d like to read this book</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Глагольная конструкция </w:t>
            </w:r>
            <w:r>
              <w:rPr>
                <w:rFonts w:ascii="Times New Roman" w:hAnsi="Times New Roman"/>
                <w:b w:val="false"/>
                <w:i/>
                <w:color w:val="000000"/>
                <w:sz w:val="24"/>
              </w:rPr>
              <w:t>have got</w:t>
            </w:r>
            <w:r>
              <w:rPr>
                <w:rFonts w:ascii="Times New Roman" w:hAnsi="Times New Roman"/>
                <w:b w:val="false"/>
                <w:i w:val="false"/>
                <w:color w:val="000000"/>
                <w:sz w:val="24"/>
              </w:rPr>
              <w:t xml:space="preserve"> (</w:t>
            </w:r>
            <w:r>
              <w:rPr>
                <w:rFonts w:ascii="Times New Roman" w:hAnsi="Times New Roman"/>
                <w:b w:val="false"/>
                <w:i/>
                <w:color w:val="000000"/>
                <w:sz w:val="24"/>
              </w:rPr>
              <w:t>I’ve got a cat</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конструкциями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to be going to</w:t>
            </w:r>
            <w:r>
              <w:rPr>
                <w:rFonts w:ascii="Times New Roman" w:hAnsi="Times New Roman"/>
                <w:b w:val="false"/>
                <w:i w:val="false"/>
                <w:color w:val="000000"/>
                <w:sz w:val="24"/>
              </w:rPr>
              <w:t xml:space="preserve"> + инфинитив и формы Future Simple Tense и Present Continuous Tense для выражения будущего действия</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со</w:t>
            </w:r>
            <w:r>
              <w:rPr>
                <w:rFonts w:ascii="Times New Roman" w:hAnsi="Times New Roman"/>
                <w:b w:val="false"/>
                <w:i w:val="false"/>
                <w:color w:val="000000"/>
                <w:sz w:val="24"/>
              </w:rPr>
              <w:t xml:space="preserve"> </w:t>
            </w:r>
            <w:r>
              <w:rPr>
                <w:rFonts w:ascii="Times New Roman" w:hAnsi="Times New Roman"/>
                <w:b w:val="false"/>
                <w:i w:val="false"/>
                <w:color w:val="000000"/>
                <w:sz w:val="24"/>
              </w:rPr>
              <w:t>сложным</w:t>
            </w:r>
            <w:r>
              <w:rPr>
                <w:rFonts w:ascii="Times New Roman" w:hAnsi="Times New Roman"/>
                <w:b w:val="false"/>
                <w:i w:val="false"/>
                <w:color w:val="000000"/>
                <w:sz w:val="24"/>
              </w:rPr>
              <w:t xml:space="preserve"> </w:t>
            </w:r>
            <w:r>
              <w:rPr>
                <w:rFonts w:ascii="Times New Roman" w:hAnsi="Times New Roman"/>
                <w:b w:val="false"/>
                <w:i w:val="false"/>
                <w:color w:val="000000"/>
                <w:sz w:val="24"/>
              </w:rPr>
              <w:t>дополнением</w:t>
            </w:r>
            <w:r>
              <w:rPr>
                <w:rFonts w:ascii="Times New Roman" w:hAnsi="Times New Roman"/>
                <w:b w:val="false"/>
                <w:i w:val="false"/>
                <w:color w:val="000000"/>
                <w:sz w:val="24"/>
              </w:rPr>
              <w:t xml:space="preserve"> (Complex Object) (</w:t>
            </w:r>
            <w:r>
              <w:rPr>
                <w:rFonts w:ascii="Times New Roman" w:hAnsi="Times New Roman"/>
                <w:b w:val="false"/>
                <w:i/>
                <w:color w:val="000000"/>
                <w:sz w:val="24"/>
              </w:rPr>
              <w:t>I saw her cross/ crossing the road. I want to have my hair cut.</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used to</w:t>
            </w:r>
            <w:r>
              <w:rPr>
                <w:rFonts w:ascii="Times New Roman" w:hAnsi="Times New Roman"/>
                <w:b w:val="false"/>
                <w:i w:val="false"/>
                <w:color w:val="000000"/>
                <w:sz w:val="24"/>
              </w:rPr>
              <w:t xml:space="preserve"> + инфинитив глагола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Конструкции c глаголами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(разница в значении </w:t>
            </w:r>
            <w:r>
              <w:rPr>
                <w:rFonts w:ascii="Times New Roman" w:hAnsi="Times New Roman"/>
                <w:b w:val="false"/>
                <w:i/>
                <w:color w:val="000000"/>
                <w:sz w:val="24"/>
              </w:rPr>
              <w:t>to stop doing smth</w:t>
            </w:r>
            <w:r>
              <w:rPr>
                <w:rFonts w:ascii="Times New Roman" w:hAnsi="Times New Roman"/>
                <w:b w:val="false"/>
                <w:i w:val="false"/>
                <w:color w:val="000000"/>
                <w:sz w:val="24"/>
              </w:rPr>
              <w:t xml:space="preserve"> и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Конструкции, содержащие глаголы-связки </w:t>
            </w:r>
            <w:r>
              <w:rPr>
                <w:rFonts w:ascii="Times New Roman" w:hAnsi="Times New Roman"/>
                <w:b w:val="false"/>
                <w:i/>
                <w:color w:val="000000"/>
                <w:sz w:val="24"/>
              </w:rPr>
              <w:t>to be</w:t>
            </w:r>
            <w:r>
              <w:rPr>
                <w:rFonts w:ascii="Times New Roman" w:hAnsi="Times New Roman"/>
                <w:b w:val="false"/>
                <w:i/>
                <w:color w:val="000000"/>
                <w:sz w:val="24"/>
              </w:rPr>
              <w:t xml:space="preserve"> / to look / to feel / to seem</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Конструкции </w:t>
            </w:r>
            <w:r>
              <w:rPr>
                <w:rFonts w:ascii="Times New Roman" w:hAnsi="Times New Roman"/>
                <w:b w:val="false"/>
                <w:i/>
                <w:color w:val="000000"/>
                <w:sz w:val="24"/>
              </w:rPr>
              <w:t>be/get used to</w:t>
            </w:r>
            <w:r>
              <w:rPr>
                <w:rFonts w:ascii="Times New Roman" w:hAnsi="Times New Roman"/>
                <w:b w:val="false"/>
                <w:i w:val="false"/>
                <w:color w:val="000000"/>
                <w:sz w:val="24"/>
              </w:rPr>
              <w:t xml:space="preserve"> + инфинитив глагола, </w:t>
            </w:r>
            <w:r>
              <w:rPr>
                <w:rFonts w:ascii="Times New Roman" w:hAnsi="Times New Roman"/>
                <w:b w:val="false"/>
                <w:i/>
                <w:color w:val="000000"/>
                <w:sz w:val="24"/>
              </w:rPr>
              <w:t>be/get used to doing something</w:t>
            </w:r>
            <w:r>
              <w:rPr>
                <w:rFonts w:ascii="Times New Roman" w:hAnsi="Times New Roman"/>
                <w:b w:val="false"/>
                <w:i w:val="false"/>
                <w:color w:val="000000"/>
                <w:sz w:val="24"/>
              </w:rPr>
              <w:t xml:space="preserve">, </w:t>
            </w:r>
            <w:r>
              <w:rPr>
                <w:rFonts w:ascii="Times New Roman" w:hAnsi="Times New Roman"/>
                <w:b w:val="false"/>
                <w:i/>
                <w:color w:val="000000"/>
                <w:sz w:val="24"/>
              </w:rPr>
              <w:t>be/get used to something</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both… and</w:t>
            </w:r>
            <w:r>
              <w:rPr>
                <w:rFonts w:ascii="Times New Roman" w:hAnsi="Times New Roman"/>
                <w:b w:val="false"/>
                <w:i/>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Конструкции для выражения предпочтения </w:t>
            </w:r>
            <w:r>
              <w:rPr>
                <w:rFonts w:ascii="Times New Roman" w:hAnsi="Times New Roman"/>
                <w:b w:val="false"/>
                <w:i/>
                <w:color w:val="000000"/>
                <w:sz w:val="24"/>
              </w:rPr>
              <w:t>I prefer… / I’d prefer… / I’d rather…</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I wish…</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Порядок следования имён прилагательных (</w:t>
            </w:r>
            <w:r>
              <w:rPr>
                <w:rFonts w:ascii="Times New Roman" w:hAnsi="Times New Roman"/>
                <w:b w:val="false"/>
                <w:i/>
                <w:color w:val="000000"/>
                <w:sz w:val="24"/>
              </w:rPr>
              <w:t>nice long blond hair</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видовременных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формах</w:t>
            </w:r>
            <w:r>
              <w:rPr>
                <w:rFonts w:ascii="Times New Roman" w:hAnsi="Times New Roman"/>
                <w:b w:val="false"/>
                <w:i w:val="false"/>
                <w:color w:val="000000"/>
                <w:sz w:val="24"/>
              </w:rPr>
              <w:t xml:space="preserve"> </w:t>
            </w:r>
            <w:r>
              <w:rPr>
                <w:rFonts w:ascii="Times New Roman" w:hAnsi="Times New Roman"/>
                <w:b w:val="false"/>
                <w:i w:val="false"/>
                <w:color w:val="000000"/>
                <w:sz w:val="24"/>
              </w:rPr>
              <w:t>действительного</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залога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изъявительном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наклонении</w:t>
            </w:r>
            <w:r>
              <w:rPr>
                <w:rFonts w:ascii="Times New Roman" w:hAnsi="Times New Roman"/>
                <w:b w:val="false"/>
                <w:i w:val="false"/>
                <w:color w:val="000000"/>
                <w:sz w:val="24"/>
              </w:rPr>
              <w:t xml:space="preserve"> (Present/Past/Future Simple Tense, Present/ Past Perfect Tense, Present/ Past Continuous Tense) </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 в наиболее употребительных формах страдательного залога (Present/ Past Simple Passive, Present Perfect Passive)</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Глаголы в видовременных формах действительного залога </w:t>
            </w:r>
            <w:r>
              <w:rPr>
                <w:rFonts w:ascii="Times New Roman" w:hAnsi="Times New Roman"/>
                <w:b w:val="false"/>
                <w:i w:val="false"/>
                <w:color w:val="000000"/>
                <w:sz w:val="24"/>
              </w:rPr>
              <w:t xml:space="preserve">в изъявительном наклонении (Present Perfect Continuous Tense, </w:t>
            </w:r>
            <w:r>
              <w:rPr>
                <w:rFonts w:ascii="Times New Roman" w:hAnsi="Times New Roman"/>
                <w:b w:val="false"/>
                <w:i w:val="false"/>
                <w:color w:val="000000"/>
                <w:sz w:val="24"/>
              </w:rPr>
              <w:t>Future-in-the-Past)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Неличные формы глагола (инфинитив, герундий, причастия настоящего </w:t>
            </w:r>
            <w:r>
              <w:rPr>
                <w:rFonts w:ascii="Times New Roman" w:hAnsi="Times New Roman"/>
                <w:b w:val="false"/>
                <w:i w:val="false"/>
                <w:color w:val="000000"/>
                <w:sz w:val="24"/>
              </w:rPr>
              <w:t>и про</w:t>
            </w:r>
            <w:r>
              <w:rPr>
                <w:rFonts w:ascii="Times New Roman" w:hAnsi="Times New Roman"/>
                <w:b w:val="false"/>
                <w:i w:val="false"/>
                <w:color w:val="000000"/>
                <w:sz w:val="24"/>
              </w:rPr>
              <w:t>шедшего времени)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Модальные глаголы и их эквиваленты (</w:t>
            </w:r>
            <w:r>
              <w:rPr>
                <w:rFonts w:ascii="Times New Roman" w:hAnsi="Times New Roman"/>
                <w:b w:val="false"/>
                <w:i/>
                <w:color w:val="000000"/>
                <w:sz w:val="24"/>
              </w:rPr>
              <w:t>can/be able to</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might</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Модальные глаголы в косвенной речи в настоящем и прошедшем времени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Определённый, неопределённый и нулевой артикли c именами существительными</w:t>
            </w:r>
          </w:p>
        </w:tc>
      </w:tr>
      <w:tr>
        <w:trPr>
          <w:trHeight w:val="175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Имена существительные с причастиями настоящего и прошедшего времени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Степени сравнения прилагательных (формы, образованные по правилу, и исключения: </w:t>
            </w:r>
            <w:r>
              <w:rPr>
                <w:rFonts w:ascii="Times New Roman" w:hAnsi="Times New Roman"/>
                <w:b w:val="false"/>
                <w:i/>
                <w:color w:val="000000"/>
                <w:sz w:val="24"/>
              </w:rPr>
              <w:t>good – better</w:t>
            </w:r>
            <w:r>
              <w:rPr>
                <w:rFonts w:ascii="Times New Roman" w:hAnsi="Times New Roman"/>
                <w:b w:val="false"/>
                <w:i w:val="false"/>
                <w:color w:val="000000"/>
                <w:sz w:val="24"/>
              </w:rPr>
              <w:t xml:space="preserve"> – </w:t>
            </w:r>
            <w:r>
              <w:rPr>
                <w:rFonts w:ascii="Times New Roman" w:hAnsi="Times New Roman"/>
                <w:b w:val="false"/>
                <w:i/>
                <w:color w:val="000000"/>
                <w:sz w:val="24"/>
              </w:rPr>
              <w:t>(</w:t>
            </w:r>
            <w:r>
              <w:rPr>
                <w:rFonts w:ascii="Times New Roman" w:hAnsi="Times New Roman"/>
                <w:b w:val="false"/>
                <w:i/>
                <w:color w:val="000000"/>
                <w:sz w:val="24"/>
              </w:rPr>
              <w:t>the) best</w:t>
            </w:r>
            <w:r>
              <w:rPr>
                <w:rFonts w:ascii="Times New Roman" w:hAnsi="Times New Roman"/>
                <w:b w:val="false"/>
                <w:i w:val="false"/>
                <w:color w:val="000000"/>
                <w:sz w:val="24"/>
              </w:rPr>
              <w:t xml:space="preserve">, </w:t>
            </w:r>
            <w:r>
              <w:rPr>
                <w:rFonts w:ascii="Times New Roman" w:hAnsi="Times New Roman"/>
                <w:b w:val="false"/>
                <w:i/>
                <w:color w:val="000000"/>
                <w:sz w:val="24"/>
              </w:rPr>
              <w:t>bad – worse – (the) worst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Наречия в положительной, сравнительной и превосходной степенях, образованные по правилу и исключения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Наречия, совпадающие по форме с прилагательными (</w:t>
            </w:r>
            <w:r>
              <w:rPr>
                <w:rFonts w:ascii="Times New Roman" w:hAnsi="Times New Roman"/>
                <w:b w:val="false"/>
                <w:i/>
                <w:color w:val="000000"/>
                <w:sz w:val="24"/>
              </w:rPr>
              <w:t>fast</w:t>
            </w:r>
            <w:r>
              <w:rPr>
                <w:rFonts w:ascii="Times New Roman" w:hAnsi="Times New Roman"/>
                <w:b w:val="false"/>
                <w:i w:val="false"/>
                <w:color w:val="000000"/>
                <w:sz w:val="24"/>
              </w:rPr>
              <w:t xml:space="preserve">, </w:t>
            </w:r>
            <w:r>
              <w:rPr>
                <w:rFonts w:ascii="Times New Roman" w:hAnsi="Times New Roman"/>
                <w:b w:val="false"/>
                <w:i/>
                <w:color w:val="000000"/>
                <w:sz w:val="24"/>
              </w:rPr>
              <w:t>high</w:t>
            </w:r>
            <w:r>
              <w:rPr>
                <w:rFonts w:ascii="Times New Roman" w:hAnsi="Times New Roman"/>
                <w:b w:val="false"/>
                <w:i w:val="false"/>
                <w:color w:val="000000"/>
                <w:sz w:val="24"/>
              </w:rPr>
              <w:t xml:space="preserve">; </w:t>
            </w:r>
            <w:r>
              <w:rPr>
                <w:rFonts w:ascii="Times New Roman" w:hAnsi="Times New Roman"/>
                <w:b w:val="false"/>
                <w:i/>
                <w:color w:val="000000"/>
                <w:sz w:val="24"/>
              </w:rPr>
              <w:t>early</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Слова, выражающие количество, с исчисляемыми и неисчисляемыми существительными (</w:t>
            </w:r>
            <w:r>
              <w:rPr>
                <w:rFonts w:ascii="Times New Roman" w:hAnsi="Times New Roman"/>
                <w:b w:val="false"/>
                <w:i/>
                <w:color w:val="000000"/>
                <w:sz w:val="24"/>
              </w:rPr>
              <w:t>much / many / a lot of</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Слова, выражающие количество (</w:t>
            </w:r>
            <w:r>
              <w:rPr>
                <w:rFonts w:ascii="Times New Roman" w:hAnsi="Times New Roman"/>
                <w:b w:val="false"/>
                <w:i/>
                <w:color w:val="000000"/>
                <w:sz w:val="24"/>
              </w:rPr>
              <w:t>little/a little</w:t>
            </w:r>
            <w:r>
              <w:rPr>
                <w:rFonts w:ascii="Times New Roman" w:hAnsi="Times New Roman"/>
                <w:b w:val="false"/>
                <w:i w:val="false"/>
                <w:color w:val="000000"/>
                <w:sz w:val="24"/>
              </w:rPr>
              <w:t xml:space="preserve">, </w:t>
            </w:r>
            <w:r>
              <w:rPr>
                <w:rFonts w:ascii="Times New Roman" w:hAnsi="Times New Roman"/>
                <w:b w:val="false"/>
                <w:i/>
                <w:color w:val="000000"/>
                <w:sz w:val="24"/>
              </w:rPr>
              <w:t>few/a few</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Личные местоимения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именительном</w:t>
            </w:r>
            <w:r>
              <w:rPr>
                <w:rFonts w:ascii="Times New Roman" w:hAnsi="Times New Roman"/>
                <w:b w:val="false"/>
                <w:i w:val="false"/>
                <w:color w:val="000000"/>
                <w:sz w:val="24"/>
              </w:rPr>
              <w:t xml:space="preserve"> (</w:t>
            </w:r>
            <w:r>
              <w:rPr>
                <w:rFonts w:ascii="Times New Roman" w:hAnsi="Times New Roman"/>
                <w:b w:val="false"/>
                <w:i/>
                <w:color w:val="000000"/>
                <w:sz w:val="24"/>
              </w:rPr>
              <w:t>I</w:t>
            </w:r>
            <w:r>
              <w:rPr>
                <w:rFonts w:ascii="Times New Roman" w:hAnsi="Times New Roman"/>
                <w:b w:val="false"/>
                <w:i w:val="false"/>
                <w:color w:val="000000"/>
                <w:sz w:val="24"/>
              </w:rPr>
              <w:t xml:space="preserve">, </w:t>
            </w:r>
            <w:r>
              <w:rPr>
                <w:rFonts w:ascii="Times New Roman" w:hAnsi="Times New Roman"/>
                <w:b w:val="false"/>
                <w:i/>
                <w:color w:val="000000"/>
                <w:sz w:val="24"/>
              </w:rPr>
              <w:t>you</w:t>
            </w:r>
            <w:r>
              <w:rPr>
                <w:rFonts w:ascii="Times New Roman" w:hAnsi="Times New Roman"/>
                <w:b w:val="false"/>
                <w:i w:val="false"/>
                <w:color w:val="000000"/>
                <w:sz w:val="24"/>
              </w:rPr>
              <w:t xml:space="preserve">, </w:t>
            </w:r>
            <w:r>
              <w:rPr>
                <w:rFonts w:ascii="Times New Roman" w:hAnsi="Times New Roman"/>
                <w:b w:val="false"/>
                <w:i/>
                <w:color w:val="000000"/>
                <w:sz w:val="24"/>
              </w:rPr>
              <w:t>he/she/it</w:t>
            </w:r>
            <w:r>
              <w:rPr>
                <w:rFonts w:ascii="Times New Roman" w:hAnsi="Times New Roman"/>
                <w:b w:val="false"/>
                <w:i w:val="false"/>
                <w:color w:val="000000"/>
                <w:sz w:val="24"/>
              </w:rPr>
              <w:t xml:space="preserve">, </w:t>
            </w:r>
            <w:r>
              <w:rPr>
                <w:rFonts w:ascii="Times New Roman" w:hAnsi="Times New Roman"/>
                <w:b w:val="false"/>
                <w:i/>
                <w:color w:val="000000"/>
                <w:sz w:val="24"/>
              </w:rPr>
              <w:t>we</w:t>
            </w:r>
            <w:r>
              <w:rPr>
                <w:rFonts w:ascii="Times New Roman" w:hAnsi="Times New Roman"/>
                <w:b w:val="false"/>
                <w:i w:val="false"/>
                <w:color w:val="000000"/>
                <w:sz w:val="24"/>
              </w:rPr>
              <w:t xml:space="preserve">, </w:t>
            </w:r>
            <w:r>
              <w:rPr>
                <w:rFonts w:ascii="Times New Roman" w:hAnsi="Times New Roman"/>
                <w:b w:val="false"/>
                <w:i/>
                <w:color w:val="000000"/>
                <w:sz w:val="24"/>
              </w:rPr>
              <w:t>they</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объектном</w:t>
            </w:r>
            <w:r>
              <w:rPr>
                <w:rFonts w:ascii="Times New Roman" w:hAnsi="Times New Roman"/>
                <w:b w:val="false"/>
                <w:i w:val="false"/>
                <w:color w:val="000000"/>
                <w:sz w:val="24"/>
              </w:rPr>
              <w:t xml:space="preserve"> (me, </w:t>
            </w:r>
            <w:r>
              <w:rPr>
                <w:rFonts w:ascii="Times New Roman" w:hAnsi="Times New Roman"/>
                <w:b w:val="false"/>
                <w:i/>
                <w:color w:val="000000"/>
                <w:sz w:val="24"/>
              </w:rPr>
              <w:t>you</w:t>
            </w:r>
            <w:r>
              <w:rPr>
                <w:rFonts w:ascii="Times New Roman" w:hAnsi="Times New Roman"/>
                <w:b w:val="false"/>
                <w:i w:val="false"/>
                <w:color w:val="000000"/>
                <w:sz w:val="24"/>
              </w:rPr>
              <w:t xml:space="preserve">, </w:t>
            </w:r>
            <w:r>
              <w:rPr>
                <w:rFonts w:ascii="Times New Roman" w:hAnsi="Times New Roman"/>
                <w:b w:val="false"/>
                <w:i/>
                <w:color w:val="000000"/>
                <w:sz w:val="24"/>
              </w:rPr>
              <w:t>him/her/it</w:t>
            </w:r>
            <w:r>
              <w:rPr>
                <w:rFonts w:ascii="Times New Roman" w:hAnsi="Times New Roman"/>
                <w:b w:val="false"/>
                <w:i w:val="false"/>
                <w:color w:val="000000"/>
                <w:sz w:val="24"/>
              </w:rPr>
              <w:t xml:space="preserve">, </w:t>
            </w:r>
            <w:r>
              <w:rPr>
                <w:rFonts w:ascii="Times New Roman" w:hAnsi="Times New Roman"/>
                <w:b w:val="false"/>
                <w:i/>
                <w:color w:val="000000"/>
                <w:sz w:val="24"/>
              </w:rPr>
              <w:t>us</w:t>
            </w:r>
            <w:r>
              <w:rPr>
                <w:rFonts w:ascii="Times New Roman" w:hAnsi="Times New Roman"/>
                <w:b w:val="false"/>
                <w:i w:val="false"/>
                <w:color w:val="000000"/>
                <w:sz w:val="24"/>
              </w:rPr>
              <w:t xml:space="preserve">, </w:t>
            </w:r>
            <w:r>
              <w:rPr>
                <w:rFonts w:ascii="Times New Roman" w:hAnsi="Times New Roman"/>
                <w:b w:val="false"/>
                <w:i/>
                <w:color w:val="000000"/>
                <w:sz w:val="24"/>
              </w:rPr>
              <w:t>them</w:t>
            </w:r>
            <w:r>
              <w:rPr>
                <w:rFonts w:ascii="Times New Roman" w:hAnsi="Times New Roman"/>
                <w:b w:val="false"/>
                <w:i w:val="false"/>
                <w:color w:val="000000"/>
                <w:sz w:val="24"/>
              </w:rPr>
              <w:t xml:space="preserve">) </w:t>
            </w:r>
            <w:r>
              <w:rPr>
                <w:rFonts w:ascii="Times New Roman" w:hAnsi="Times New Roman"/>
                <w:b w:val="false"/>
                <w:i w:val="false"/>
                <w:color w:val="000000"/>
                <w:sz w:val="24"/>
              </w:rPr>
              <w:t>падеже</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Притяжательные местоимения (</w:t>
            </w:r>
            <w:r>
              <w:rPr>
                <w:rFonts w:ascii="Times New Roman" w:hAnsi="Times New Roman"/>
                <w:b w:val="false"/>
                <w:i/>
                <w:color w:val="000000"/>
                <w:sz w:val="24"/>
              </w:rPr>
              <w:t>my</w:t>
            </w:r>
            <w:r>
              <w:rPr>
                <w:rFonts w:ascii="Times New Roman" w:hAnsi="Times New Roman"/>
                <w:b w:val="false"/>
                <w:i w:val="false"/>
                <w:color w:val="000000"/>
                <w:sz w:val="24"/>
              </w:rPr>
              <w:t xml:space="preserve">, </w:t>
            </w:r>
            <w:r>
              <w:rPr>
                <w:rFonts w:ascii="Times New Roman" w:hAnsi="Times New Roman"/>
                <w:b w:val="false"/>
                <w:i/>
                <w:color w:val="000000"/>
                <w:sz w:val="24"/>
              </w:rPr>
              <w:t>your</w:t>
            </w:r>
            <w:r>
              <w:rPr>
                <w:rFonts w:ascii="Times New Roman" w:hAnsi="Times New Roman"/>
                <w:b w:val="false"/>
                <w:i w:val="false"/>
                <w:color w:val="000000"/>
                <w:sz w:val="24"/>
              </w:rPr>
              <w:t xml:space="preserve">, </w:t>
            </w:r>
            <w:r>
              <w:rPr>
                <w:rFonts w:ascii="Times New Roman" w:hAnsi="Times New Roman"/>
                <w:b w:val="false"/>
                <w:i/>
                <w:color w:val="000000"/>
                <w:sz w:val="24"/>
              </w:rPr>
              <w:t>his/her/its</w:t>
            </w:r>
            <w:r>
              <w:rPr>
                <w:rFonts w:ascii="Times New Roman" w:hAnsi="Times New Roman"/>
                <w:b w:val="false"/>
                <w:i w:val="false"/>
                <w:color w:val="000000"/>
                <w:sz w:val="24"/>
              </w:rPr>
              <w:t xml:space="preserve">, </w:t>
            </w:r>
            <w:r>
              <w:rPr>
                <w:rFonts w:ascii="Times New Roman" w:hAnsi="Times New Roman"/>
                <w:b w:val="false"/>
                <w:i/>
                <w:color w:val="000000"/>
                <w:sz w:val="24"/>
              </w:rPr>
              <w:t>our</w:t>
            </w:r>
            <w:r>
              <w:rPr>
                <w:rFonts w:ascii="Times New Roman" w:hAnsi="Times New Roman"/>
                <w:b w:val="false"/>
                <w:i w:val="false"/>
                <w:color w:val="000000"/>
                <w:sz w:val="24"/>
              </w:rPr>
              <w:t xml:space="preserve">, </w:t>
            </w:r>
            <w:r>
              <w:rPr>
                <w:rFonts w:ascii="Times New Roman" w:hAnsi="Times New Roman"/>
                <w:b w:val="false"/>
                <w:i/>
                <w:color w:val="000000"/>
                <w:sz w:val="24"/>
              </w:rPr>
              <w:t>their</w:t>
            </w:r>
            <w:r>
              <w:rPr>
                <w:rFonts w:ascii="Times New Roman" w:hAnsi="Times New Roman"/>
                <w:b w:val="false"/>
                <w:i w:val="false"/>
                <w:color w:val="000000"/>
                <w:sz w:val="24"/>
              </w:rPr>
              <w:t>)</w:t>
            </w:r>
            <w:r>
              <w:rPr>
                <w:rFonts w:ascii="Times New Roman" w:hAnsi="Times New Roman"/>
                <w:b w:val="false"/>
                <w:i w:val="false"/>
                <w:color w:val="000000"/>
                <w:sz w:val="24"/>
              </w:rPr>
              <w:t xml:space="preserve"> </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Указательные местоимения (</w:t>
            </w:r>
            <w:r>
              <w:rPr>
                <w:rFonts w:ascii="Times New Roman" w:hAnsi="Times New Roman"/>
                <w:b w:val="false"/>
                <w:i/>
                <w:color w:val="000000"/>
                <w:sz w:val="24"/>
              </w:rPr>
              <w:t>this – these; that – those</w:t>
            </w:r>
            <w:r>
              <w:rPr>
                <w:rFonts w:ascii="Times New Roman" w:hAnsi="Times New Roman"/>
                <w:b w:val="false"/>
                <w:i w:val="false"/>
                <w:color w:val="000000"/>
                <w:sz w:val="24"/>
              </w:rPr>
              <w:t>)</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Возвратные, неопределённые местоимения (</w:t>
            </w:r>
            <w:r>
              <w:rPr>
                <w:rFonts w:ascii="Times New Roman" w:hAnsi="Times New Roman"/>
                <w:b w:val="false"/>
                <w:i/>
                <w:color w:val="000000"/>
                <w:sz w:val="24"/>
              </w:rPr>
              <w:t>some</w:t>
            </w:r>
            <w:r>
              <w:rPr>
                <w:rFonts w:ascii="Times New Roman" w:hAnsi="Times New Roman"/>
                <w:b w:val="false"/>
                <w:i w:val="false"/>
                <w:color w:val="000000"/>
                <w:sz w:val="24"/>
              </w:rPr>
              <w:t xml:space="preserve">, </w:t>
            </w:r>
            <w:r>
              <w:rPr>
                <w:rFonts w:ascii="Times New Roman" w:hAnsi="Times New Roman"/>
                <w:b w:val="false"/>
                <w:i/>
                <w:color w:val="000000"/>
                <w:sz w:val="24"/>
              </w:rPr>
              <w:t>any</w:t>
            </w:r>
            <w:r>
              <w:rPr>
                <w:rFonts w:ascii="Times New Roman" w:hAnsi="Times New Roman"/>
                <w:b w:val="false"/>
                <w:i w:val="false"/>
                <w:color w:val="000000"/>
                <w:sz w:val="24"/>
              </w:rPr>
              <w:t>) и их производные (</w:t>
            </w:r>
            <w:r>
              <w:rPr>
                <w:rFonts w:ascii="Times New Roman" w:hAnsi="Times New Roman"/>
                <w:b w:val="false"/>
                <w:i/>
                <w:color w:val="000000"/>
                <w:sz w:val="24"/>
              </w:rPr>
              <w:t>somebody</w:t>
            </w:r>
            <w:r>
              <w:rPr>
                <w:rFonts w:ascii="Times New Roman" w:hAnsi="Times New Roman"/>
                <w:b w:val="false"/>
                <w:i w:val="false"/>
                <w:color w:val="000000"/>
                <w:sz w:val="24"/>
              </w:rPr>
              <w:t xml:space="preserve">, </w:t>
            </w:r>
            <w:r>
              <w:rPr>
                <w:rFonts w:ascii="Times New Roman" w:hAnsi="Times New Roman"/>
                <w:b w:val="false"/>
                <w:i/>
                <w:color w:val="000000"/>
                <w:sz w:val="24"/>
              </w:rPr>
              <w:t>anybody</w:t>
            </w:r>
            <w:r>
              <w:rPr>
                <w:rFonts w:ascii="Times New Roman" w:hAnsi="Times New Roman"/>
                <w:b w:val="false"/>
                <w:i w:val="false"/>
                <w:color w:val="000000"/>
                <w:sz w:val="24"/>
              </w:rPr>
              <w:t xml:space="preserve">; </w:t>
            </w:r>
            <w:r>
              <w:rPr>
                <w:rFonts w:ascii="Times New Roman" w:hAnsi="Times New Roman"/>
                <w:b w:val="false"/>
                <w:i/>
                <w:color w:val="000000"/>
                <w:sz w:val="24"/>
              </w:rPr>
              <w:t>something</w:t>
            </w:r>
            <w:r>
              <w:rPr>
                <w:rFonts w:ascii="Times New Roman" w:hAnsi="Times New Roman"/>
                <w:b w:val="false"/>
                <w:i w:val="false"/>
                <w:color w:val="000000"/>
                <w:sz w:val="24"/>
              </w:rPr>
              <w:t xml:space="preserve">, </w:t>
            </w:r>
            <w:r>
              <w:rPr>
                <w:rFonts w:ascii="Times New Roman" w:hAnsi="Times New Roman"/>
                <w:b w:val="false"/>
                <w:i/>
                <w:color w:val="000000"/>
                <w:sz w:val="24"/>
              </w:rPr>
              <w:t>anything</w:t>
            </w:r>
            <w:r>
              <w:rPr>
                <w:rFonts w:ascii="Times New Roman" w:hAnsi="Times New Roman"/>
                <w:b w:val="false"/>
                <w:i w:val="false"/>
                <w:color w:val="000000"/>
                <w:sz w:val="24"/>
              </w:rPr>
              <w:t xml:space="preserve"> и другие)</w:t>
            </w:r>
            <w:r>
              <w:rPr>
                <w:rFonts w:ascii="Times New Roman" w:hAnsi="Times New Roman"/>
                <w:b w:val="false"/>
                <w:i w:val="false"/>
                <w:color w:val="000000"/>
                <w:sz w:val="24"/>
              </w:rPr>
              <w:t>,</w:t>
            </w:r>
            <w:r>
              <w:rPr>
                <w:rFonts w:ascii="Times New Roman" w:hAnsi="Times New Roman"/>
                <w:b w:val="false"/>
                <w:i w:val="false"/>
                <w:color w:val="000000"/>
                <w:sz w:val="24"/>
              </w:rPr>
              <w:t xml:space="preserve"> </w:t>
            </w:r>
            <w:r>
              <w:rPr>
                <w:rFonts w:ascii="Times New Roman" w:hAnsi="Times New Roman"/>
                <w:b w:val="false"/>
                <w:i/>
                <w:color w:val="000000"/>
                <w:sz w:val="24"/>
              </w:rPr>
              <w:t>every</w:t>
            </w:r>
            <w:r>
              <w:rPr>
                <w:rFonts w:ascii="Times New Roman" w:hAnsi="Times New Roman"/>
                <w:b w:val="false"/>
                <w:i w:val="false"/>
                <w:color w:val="000000"/>
                <w:sz w:val="24"/>
              </w:rPr>
              <w:t xml:space="preserve"> и производные (</w:t>
            </w:r>
            <w:r>
              <w:rPr>
                <w:rFonts w:ascii="Times New Roman" w:hAnsi="Times New Roman"/>
                <w:b w:val="false"/>
                <w:i/>
                <w:color w:val="000000"/>
                <w:sz w:val="24"/>
              </w:rPr>
              <w:t>everybody</w:t>
            </w:r>
            <w:r>
              <w:rPr>
                <w:rFonts w:ascii="Times New Roman" w:hAnsi="Times New Roman"/>
                <w:b w:val="false"/>
                <w:i w:val="false"/>
                <w:color w:val="000000"/>
                <w:sz w:val="24"/>
              </w:rPr>
              <w:t xml:space="preserve">, </w:t>
            </w:r>
            <w:r>
              <w:rPr>
                <w:rFonts w:ascii="Times New Roman" w:hAnsi="Times New Roman"/>
                <w:b w:val="false"/>
                <w:i/>
                <w:color w:val="000000"/>
                <w:sz w:val="24"/>
              </w:rPr>
              <w:t>everything</w:t>
            </w:r>
            <w:r>
              <w:rPr>
                <w:rFonts w:ascii="Times New Roman" w:hAnsi="Times New Roman"/>
                <w:b w:val="false"/>
                <w:i w:val="false"/>
                <w:color w:val="000000"/>
                <w:sz w:val="24"/>
              </w:rPr>
              <w:t xml:space="preserve"> и другие) в повествовательных (утвердительных </w:t>
            </w:r>
            <w:r>
              <w:rPr>
                <w:rFonts w:ascii="Times New Roman" w:hAnsi="Times New Roman"/>
                <w:b w:val="false"/>
                <w:i w:val="false"/>
                <w:color w:val="000000"/>
                <w:sz w:val="24"/>
              </w:rPr>
              <w:t>и отри</w:t>
            </w:r>
            <w:r>
              <w:rPr>
                <w:rFonts w:ascii="Times New Roman" w:hAnsi="Times New Roman"/>
                <w:b w:val="false"/>
                <w:i w:val="false"/>
                <w:color w:val="000000"/>
                <w:sz w:val="24"/>
              </w:rPr>
              <w:t>цательных) и вопросительных предложениях</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Местоимения</w:t>
            </w:r>
            <w:r>
              <w:rPr>
                <w:rFonts w:ascii="Times New Roman" w:hAnsi="Times New Roman"/>
                <w:b w:val="false"/>
                <w:i w:val="false"/>
                <w:color w:val="000000"/>
                <w:sz w:val="24"/>
              </w:rPr>
              <w:t xml:space="preserve"> </w:t>
            </w:r>
            <w:r>
              <w:rPr>
                <w:rFonts w:ascii="Times New Roman" w:hAnsi="Times New Roman"/>
                <w:b w:val="false"/>
                <w:i/>
                <w:color w:val="000000"/>
                <w:sz w:val="24"/>
              </w:rPr>
              <w:t>other/another</w:t>
            </w:r>
            <w:r>
              <w:rPr>
                <w:rFonts w:ascii="Times New Roman" w:hAnsi="Times New Roman"/>
                <w:b w:val="false"/>
                <w:i w:val="false"/>
                <w:color w:val="000000"/>
                <w:sz w:val="24"/>
              </w:rPr>
              <w:t xml:space="preserve">, </w:t>
            </w:r>
            <w:r>
              <w:rPr>
                <w:rFonts w:ascii="Times New Roman" w:hAnsi="Times New Roman"/>
                <w:b w:val="false"/>
                <w:i/>
                <w:color w:val="000000"/>
                <w:sz w:val="24"/>
              </w:rPr>
              <w:t>both</w:t>
            </w:r>
            <w:r>
              <w:rPr>
                <w:rFonts w:ascii="Times New Roman" w:hAnsi="Times New Roman"/>
                <w:b w:val="false"/>
                <w:i w:val="false"/>
                <w:color w:val="000000"/>
                <w:sz w:val="24"/>
              </w:rPr>
              <w:t xml:space="preserve">, </w:t>
            </w:r>
            <w:r>
              <w:rPr>
                <w:rFonts w:ascii="Times New Roman" w:hAnsi="Times New Roman"/>
                <w:b w:val="false"/>
                <w:i/>
                <w:color w:val="000000"/>
                <w:sz w:val="24"/>
              </w:rPr>
              <w:t>all</w:t>
            </w:r>
            <w:r>
              <w:rPr>
                <w:rFonts w:ascii="Times New Roman" w:hAnsi="Times New Roman"/>
                <w:b w:val="false"/>
                <w:i w:val="false"/>
                <w:color w:val="000000"/>
                <w:sz w:val="24"/>
              </w:rPr>
              <w:t xml:space="preserve">, </w:t>
            </w:r>
            <w:r>
              <w:rPr>
                <w:rFonts w:ascii="Times New Roman" w:hAnsi="Times New Roman"/>
                <w:b w:val="false"/>
                <w:i/>
                <w:color w:val="000000"/>
                <w:sz w:val="24"/>
              </w:rPr>
              <w:t>one</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 xml:space="preserve">Отрицательные местоимения </w:t>
            </w:r>
            <w:r>
              <w:rPr>
                <w:rFonts w:ascii="Times New Roman" w:hAnsi="Times New Roman"/>
                <w:b w:val="false"/>
                <w:i/>
                <w:color w:val="000000"/>
                <w:spacing w:val="-4"/>
                <w:sz w:val="24"/>
              </w:rPr>
              <w:t>no</w:t>
            </w:r>
            <w:r>
              <w:rPr>
                <w:rFonts w:ascii="Times New Roman" w:hAnsi="Times New Roman"/>
                <w:b w:val="false"/>
                <w:i w:val="false"/>
                <w:color w:val="000000"/>
                <w:spacing w:val="-4"/>
                <w:sz w:val="24"/>
              </w:rPr>
              <w:t xml:space="preserve"> (и его производные </w:t>
            </w:r>
            <w:r>
              <w:rPr>
                <w:rFonts w:ascii="Times New Roman" w:hAnsi="Times New Roman"/>
                <w:b w:val="false"/>
                <w:i/>
                <w:color w:val="000000"/>
                <w:spacing w:val="-4"/>
                <w:sz w:val="24"/>
              </w:rPr>
              <w:t>nobody</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 xml:space="preserve">nothing </w:t>
            </w:r>
            <w:r>
              <w:rPr>
                <w:rFonts w:ascii="Times New Roman" w:hAnsi="Times New Roman"/>
                <w:b w:val="false"/>
                <w:i w:val="false"/>
                <w:color w:val="000000"/>
                <w:spacing w:val="-4"/>
                <w:sz w:val="24"/>
              </w:rPr>
              <w:t xml:space="preserve">и другие), </w:t>
            </w:r>
            <w:r>
              <w:rPr>
                <w:rFonts w:ascii="Times New Roman" w:hAnsi="Times New Roman"/>
                <w:b w:val="false"/>
                <w:i/>
                <w:color w:val="000000"/>
                <w:spacing w:val="-4"/>
                <w:sz w:val="24"/>
              </w:rPr>
              <w:t>none</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Количественные и порядковые ч</w:t>
            </w:r>
            <w:r>
              <w:rPr>
                <w:rFonts w:ascii="Times New Roman" w:hAnsi="Times New Roman"/>
                <w:b w:val="false"/>
                <w:i w:val="false"/>
                <w:color w:val="000000"/>
                <w:sz w:val="24"/>
              </w:rPr>
              <w:t xml:space="preserve">ислительные </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Предлоги </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trPr>
          <w:trHeight w:val="282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trPr>
          <w:trHeight w:val="12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Соблюдение норм вежливости в межкультурном общении </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писать свои имя и фамилию, а также имена и фамилии своих родственников и друзей на английском языке</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свой адрес на английском языке (в анкете)</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Формирование элементарного представления о различных вариантах английского языка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в качестве опоры при порождении собственных высказываний ключевых слов, плана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Детализированное тематическое содержание речи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А</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Обязанности по дому</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Б</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175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В</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Г</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Покупки: одежда, обувь и продукты питания. Карманные деньги. Молодёжная мода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Е</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Ж</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Мир современных профессий</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З</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Виды отдыха в различное время года. Каникулы. Путешествия по России и зарубежным странам. Транспорт</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И</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Жизнь в городе (сельской местности)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Л</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Средства массовой информации (телевидение, радио, пресса, Интернет)</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М</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Н</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pPr>
        <w:spacing w:before="0" w:after="0" w:line="336"/>
        <w:ind w:left="120"/>
        <w:jc w:val="left"/>
      </w:pPr>
    </w:p>
    <w:bookmarkStart w:name="block-78638445" w:id="20"/>
    <w:p>
      <w:pPr>
        <w:sectPr>
          <w:pgSz w:w="11906" w:h="16383" w:orient="portrait"/>
        </w:sectPr>
      </w:pPr>
    </w:p>
    <w:bookmarkEnd w:id="20"/>
    <w:bookmarkEnd w:id="19"/>
    <w:bookmarkStart w:name="block-78638446" w:id="21"/>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78638446" w:id="22"/>
    <w:p>
      <w:pPr>
        <w:sectPr>
          <w:pgSz w:w="11906" w:h="16383" w:orient="portrait"/>
        </w:sectPr>
      </w:pPr>
    </w:p>
    <w:bookmarkEnd w:id="22"/>
    <w:bookmarkEnd w:id="21"/>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287" w:hanging="360"/>
      </w:pPr>
      <w:rPr>
        <w:rFonts w:hint="default" w:ascii="Symbol" w:hAnsi="Symbol"/>
      </w:rPr>
    </w:lvl>
  </w:abstractNum>
  <w:abstractNum w:abstractNumId="2">
    <w:multiLevelType w:val="multilevel"/>
    <w:lvl w:ilvl="0">
      <w:start w:val="1"/>
      <w:numFmt w:val="bullet"/>
      <w:lvlText w:val=""/>
      <w:lvlJc w:val="left"/>
      <w:pPr>
        <w:ind w:left="1287" w:hanging="360"/>
      </w:pPr>
      <w:rPr>
        <w:rFonts w:hint="default" w:ascii="Symbol" w:hAnsi="Symbol"/>
      </w:rPr>
    </w:lvl>
  </w:abstractNum>
  <w:abstractNum w:abstractNumId="3">
    <w:multiLevelType w:val="multilevel"/>
    <w:lvl w:ilvl="0">
      <w:start w:val="1"/>
      <w:numFmt w:val="bullet"/>
      <w:lvlText w:val=""/>
      <w:lvlJc w:val="left"/>
      <w:pPr>
        <w:ind w:left="1287" w:hanging="360"/>
      </w:pPr>
      <w:rPr>
        <w:rFonts w:hint="default" w:ascii="Symbol" w:hAnsi="Symbol"/>
      </w:rPr>
    </w:lvl>
  </w:abstractNum>
  <w:abstractNum w:abstractNumId="4">
    <w:multiLevelType w:val="multilevel"/>
    <w:lvl w:ilvl="0">
      <w:start w:val="1"/>
      <w:numFmt w:val="bullet"/>
      <w:lvlText w:val=""/>
      <w:lvlJc w:val="left"/>
      <w:pPr>
        <w:ind w:left="1287" w:hanging="360"/>
      </w:pPr>
      <w:rPr>
        <w:rFonts w:hint="default" w:ascii="Symbol" w:hAnsi="Symbol"/>
      </w:rPr>
    </w:lvl>
  </w:abstractNum>
  <w:abstractNum w:abstractNumId="5">
    <w:multiLevelType w:val="multilevel"/>
    <w:lvl w:ilvl="0">
      <w:start w:val="1"/>
      <w:numFmt w:val="bullet"/>
      <w:lvlText w:val=""/>
      <w:lvlJc w:val="left"/>
      <w:pPr>
        <w:ind w:left="1287" w:hanging="360"/>
      </w:pPr>
      <w:rPr>
        <w:rFonts w:hint="default" w:ascii="Symbol" w:hAnsi="Symbol"/>
      </w:rPr>
    </w:lvl>
  </w:abstractNum>
  <w:abstractNum w:abstractNumId="6">
    <w:multiLevelType w:val="multilevel"/>
    <w:lvl w:ilvl="0">
      <w:start w:val="1"/>
      <w:numFmt w:val="bullet"/>
      <w:lvlText w:val=""/>
      <w:lvlJc w:val="left"/>
      <w:pPr>
        <w:ind w:left="1287" w:hanging="360"/>
      </w:pPr>
      <w:rPr>
        <w:rFonts w:hint="default" w:ascii="Symbol" w:hAnsi="Symbol"/>
      </w:rPr>
    </w:lvl>
  </w:abstractNum>
  <w:abstractNum w:abstractNumId="7">
    <w:multiLevelType w:val="multilevel"/>
    <w:lvl w:ilvl="0">
      <w:start w:val="1"/>
      <w:numFmt w:val="bullet"/>
      <w:lvlText w:val=""/>
      <w:lvlJc w:val="left"/>
      <w:pPr>
        <w:ind w:left="1287" w:hanging="360"/>
      </w:pPr>
      <w:rPr>
        <w:rFonts w:hint="default" w:ascii="Symbol" w:hAnsi="Symbol"/>
      </w:rPr>
    </w:lvl>
  </w:abstractNum>
  <w:abstractNum w:abstractNumId="8">
    <w:multiLevelType w:val="multilevel"/>
    <w:lvl w:ilvl="0">
      <w:start w:val="1"/>
      <w:numFmt w:val="bullet"/>
      <w:lvlText w:val=""/>
      <w:lvlJc w:val="left"/>
      <w:pPr>
        <w:ind w:left="1287"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1647" w:hanging="360"/>
      </w:pPr>
      <w:rPr>
        <w:rFonts w:hint="default" w:ascii="Symbol" w:hAnsi="Symbol"/>
      </w:rPr>
    </w:lvl>
  </w:abstractNum>
  <w:abstractNum w:abstractNumId="11">
    <w:multiLevelType w:val="multilevel"/>
    <w:lvl w:ilvl="0">
      <w:start w:val="1"/>
      <w:numFmt w:val="bullet"/>
      <w:lvlText w:val=""/>
      <w:lvlJc w:val="left"/>
      <w:pPr>
        <w:ind w:left="1647" w:hanging="360"/>
      </w:pPr>
      <w:rPr>
        <w:rFonts w:hint="default" w:ascii="Symbol" w:hAnsi="Symbol"/>
      </w:rPr>
    </w:lvl>
  </w:abstractNum>
  <w:abstractNum w:abstractNumId="12">
    <w:multiLevelType w:val="multilevel"/>
    <w:lvl w:ilvl="0">
      <w:start w:val="1"/>
      <w:numFmt w:val="bullet"/>
      <w:lvlText w:val=""/>
      <w:lvlJc w:val="left"/>
      <w:pPr>
        <w:ind w:left="1647" w:hanging="360"/>
      </w:pPr>
      <w:rPr>
        <w:rFonts w:hint="default" w:ascii="Symbol" w:hAnsi="Symbol"/>
      </w:rPr>
    </w:lvl>
  </w:abstractNum>
  <w:abstractNum w:abstractNumId="13">
    <w:multiLevelType w:val="multilevel"/>
    <w:lvl w:ilvl="0">
      <w:start w:val="1"/>
      <w:numFmt w:val="bullet"/>
      <w:lvlText w:val=""/>
      <w:lvlJc w:val="left"/>
      <w:pPr>
        <w:ind w:left="1647" w:hanging="360"/>
      </w:pPr>
      <w:rPr>
        <w:rFonts w:hint="default" w:ascii="Symbol" w:hAnsi="Symbol"/>
      </w:rPr>
    </w:lvl>
  </w:abstractNum>
  <w:abstractNum w:abstractNumId="14">
    <w:multiLevelType w:val="multilevel"/>
    <w:lvl w:ilvl="0">
      <w:start w:val="1"/>
      <w:numFmt w:val="bullet"/>
      <w:lvlText w:val=""/>
      <w:lvlJc w:val="left"/>
      <w:pPr>
        <w:ind w:left="1647" w:hanging="360"/>
      </w:pPr>
      <w:rPr>
        <w:rFonts w:hint="default" w:ascii="Symbol" w:hAnsi="Symbol"/>
      </w:rPr>
    </w:lvl>
  </w:abstractNum>
  <w:abstractNum w:abstractNumId="15">
    <w:multiLevelType w:val="multilevel"/>
    <w:lvl w:ilvl="0">
      <w:start w:val="1"/>
      <w:numFmt w:val="bullet"/>
      <w:lvlText w:val=""/>
      <w:lvlJc w:val="left"/>
      <w:pPr>
        <w:ind w:left="1647" w:hanging="360"/>
      </w:pPr>
      <w:rPr>
        <w:rFonts w:hint="default" w:ascii="Symbol" w:hAnsi="Symbol"/>
      </w:rPr>
    </w:lvl>
  </w:abstractNum>
  <w:abstractNum w:abstractNumId="16">
    <w:multiLevelType w:val="multilevel"/>
    <w:lvl w:ilvl="0">
      <w:start w:val="1"/>
      <w:numFmt w:val="bullet"/>
      <w:lvlText w:val=""/>
      <w:lvlJc w:val="left"/>
      <w:pPr>
        <w:ind w:left="1647" w:hanging="360"/>
      </w:pPr>
      <w:rPr>
        <w:rFonts w:hint="default" w:ascii="Symbol" w:hAnsi="Symbol"/>
      </w:rPr>
    </w:lvl>
  </w:abstractNum>
  <w:abstractNum w:abstractNumId="17">
    <w:multiLevelType w:val="multilevel"/>
    <w:lvl w:ilvl="0">
      <w:start w:val="1"/>
      <w:numFmt w:val="bullet"/>
      <w:lvlText w:val=""/>
      <w:lvlJc w:val="left"/>
      <w:pPr>
        <w:ind w:left="1647" w:hanging="360"/>
      </w:pPr>
      <w:rPr>
        <w:rFonts w:hint="default" w:ascii="Symbol" w:hAnsi="Symbol"/>
      </w:rPr>
    </w:lvl>
  </w:abstractNum>
  <w:abstractNum w:abstractNumId="18">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cd2" Type="http://schemas.openxmlformats.org/officeDocument/2006/relationships/hyperlink" Id="rId4"/>
    <Relationship TargetMode="External" Target="https://m.edsoo.ru/7f413cd2" Type="http://schemas.openxmlformats.org/officeDocument/2006/relationships/hyperlink" Id="rId5"/>
    <Relationship TargetMode="External" Target="https://m.edsoo.ru/7f413cd2" Type="http://schemas.openxmlformats.org/officeDocument/2006/relationships/hyperlink" Id="rId6"/>
    <Relationship TargetMode="External" Target="https://m.edsoo.ru/7f413cd2" Type="http://schemas.openxmlformats.org/officeDocument/2006/relationships/hyperlink" Id="rId7"/>
    <Relationship TargetMode="External" Target="https://m.edsoo.ru/7f413cd2" Type="http://schemas.openxmlformats.org/officeDocument/2006/relationships/hyperlink" Id="rId8"/>
    <Relationship TargetMode="External" Target="https://m.edsoo.ru/7f413cd2" Type="http://schemas.openxmlformats.org/officeDocument/2006/relationships/hyperlink" Id="rId9"/>
    <Relationship TargetMode="External" Target="https://m.edsoo.ru/7f413cd2" Type="http://schemas.openxmlformats.org/officeDocument/2006/relationships/hyperlink" Id="rId10"/>
    <Relationship TargetMode="External" Target="https://m.edsoo.ru/7f413cd2" Type="http://schemas.openxmlformats.org/officeDocument/2006/relationships/hyperlink" Id="rId11"/>
    <Relationship TargetMode="External" Target="https://m.edsoo.ru/7f413cd2" Type="http://schemas.openxmlformats.org/officeDocument/2006/relationships/hyperlink" Id="rId12"/>
    <Relationship TargetMode="External" Target="https://m.edsoo.ru/7f413cd2" Type="http://schemas.openxmlformats.org/officeDocument/2006/relationships/hyperlink" Id="rId13"/>
    <Relationship TargetMode="External" Target="https://m.edsoo.ru/7f413cd2" Type="http://schemas.openxmlformats.org/officeDocument/2006/relationships/hyperlink" Id="rId14"/>
    <Relationship TargetMode="External" Target="https://m.edsoo.ru/7f415104" Type="http://schemas.openxmlformats.org/officeDocument/2006/relationships/hyperlink" Id="rId15"/>
    <Relationship TargetMode="External" Target="https://m.edsoo.ru/7f415104" Type="http://schemas.openxmlformats.org/officeDocument/2006/relationships/hyperlink" Id="rId16"/>
    <Relationship TargetMode="External" Target="https://m.edsoo.ru/7f415104" Type="http://schemas.openxmlformats.org/officeDocument/2006/relationships/hyperlink" Id="rId17"/>
    <Relationship TargetMode="External" Target="https://m.edsoo.ru/7f415104" Type="http://schemas.openxmlformats.org/officeDocument/2006/relationships/hyperlink" Id="rId18"/>
    <Relationship TargetMode="External" Target="https://m.edsoo.ru/7f415104" Type="http://schemas.openxmlformats.org/officeDocument/2006/relationships/hyperlink" Id="rId19"/>
    <Relationship TargetMode="External" Target="https://m.edsoo.ru/7f415104" Type="http://schemas.openxmlformats.org/officeDocument/2006/relationships/hyperlink" Id="rId20"/>
    <Relationship TargetMode="External" Target="https://m.edsoo.ru/7f415104" Type="http://schemas.openxmlformats.org/officeDocument/2006/relationships/hyperlink" Id="rId21"/>
    <Relationship TargetMode="External" Target="https://m.edsoo.ru/7f415104" Type="http://schemas.openxmlformats.org/officeDocument/2006/relationships/hyperlink" Id="rId22"/>
    <Relationship TargetMode="External" Target="https://m.edsoo.ru/7f415104" Type="http://schemas.openxmlformats.org/officeDocument/2006/relationships/hyperlink" Id="rId23"/>
    <Relationship TargetMode="External" Target="https://m.edsoo.ru/7f415104" Type="http://schemas.openxmlformats.org/officeDocument/2006/relationships/hyperlink" Id="rId24"/>
    <Relationship TargetMode="External" Target="https://m.edsoo.ru/7f415104" Type="http://schemas.openxmlformats.org/officeDocument/2006/relationships/hyperlink" Id="rId25"/>
    <Relationship TargetMode="External" Target="https://m.edsoo.ru/7f416f2c" Type="http://schemas.openxmlformats.org/officeDocument/2006/relationships/hyperlink" Id="rId26"/>
    <Relationship TargetMode="External" Target="https://m.edsoo.ru/7f416f2c" Type="http://schemas.openxmlformats.org/officeDocument/2006/relationships/hyperlink" Id="rId27"/>
    <Relationship TargetMode="External" Target="https://m.edsoo.ru/7f416f2c" Type="http://schemas.openxmlformats.org/officeDocument/2006/relationships/hyperlink" Id="rId28"/>
    <Relationship TargetMode="External" Target="https://m.edsoo.ru/7f416f2c" Type="http://schemas.openxmlformats.org/officeDocument/2006/relationships/hyperlink" Id="rId29"/>
    <Relationship TargetMode="External" Target="https://m.edsoo.ru/7f416f2c" Type="http://schemas.openxmlformats.org/officeDocument/2006/relationships/hyperlink" Id="rId30"/>
    <Relationship TargetMode="External" Target="https://m.edsoo.ru/7f416f2c" Type="http://schemas.openxmlformats.org/officeDocument/2006/relationships/hyperlink" Id="rId31"/>
    <Relationship TargetMode="External" Target="https://m.edsoo.ru/7f416f2c" Type="http://schemas.openxmlformats.org/officeDocument/2006/relationships/hyperlink" Id="rId32"/>
    <Relationship TargetMode="External" Target="https://m.edsoo.ru/7f416f2c" Type="http://schemas.openxmlformats.org/officeDocument/2006/relationships/hyperlink" Id="rId33"/>
    <Relationship TargetMode="External" Target="https://m.edsoo.ru/7f416f2c" Type="http://schemas.openxmlformats.org/officeDocument/2006/relationships/hyperlink" Id="rId34"/>
    <Relationship TargetMode="External" Target="https://m.edsoo.ru/7f416f2c" Type="http://schemas.openxmlformats.org/officeDocument/2006/relationships/hyperlink" Id="rId35"/>
    <Relationship TargetMode="External" Target="https://m.edsoo.ru/7f416f2c" Type="http://schemas.openxmlformats.org/officeDocument/2006/relationships/hyperlink" Id="rId36"/>
    <Relationship TargetMode="External" Target="https://m.edsoo.ru/7f416f2c" Type="http://schemas.openxmlformats.org/officeDocument/2006/relationships/hyperlink" Id="rId37"/>
    <Relationship TargetMode="External" Target="https://m.edsoo.ru/7f418fe8" Type="http://schemas.openxmlformats.org/officeDocument/2006/relationships/hyperlink" Id="rId38"/>
    <Relationship TargetMode="External" Target="https://m.edsoo.ru/7f418fe8" Type="http://schemas.openxmlformats.org/officeDocument/2006/relationships/hyperlink" Id="rId39"/>
    <Relationship TargetMode="External" Target="https://m.edsoo.ru/7f418fe8" Type="http://schemas.openxmlformats.org/officeDocument/2006/relationships/hyperlink" Id="rId40"/>
    <Relationship TargetMode="External" Target="https://m.edsoo.ru/7f418fe8" Type="http://schemas.openxmlformats.org/officeDocument/2006/relationships/hyperlink" Id="rId41"/>
    <Relationship TargetMode="External" Target="https://m.edsoo.ru/7f418fe8" Type="http://schemas.openxmlformats.org/officeDocument/2006/relationships/hyperlink" Id="rId42"/>
    <Relationship TargetMode="External" Target="https://m.edsoo.ru/7f418fe8" Type="http://schemas.openxmlformats.org/officeDocument/2006/relationships/hyperlink" Id="rId43"/>
    <Relationship TargetMode="External" Target="https://m.edsoo.ru/7f418fe8" Type="http://schemas.openxmlformats.org/officeDocument/2006/relationships/hyperlink" Id="rId44"/>
    <Relationship TargetMode="External" Target="https://m.edsoo.ru/7f418fe8" Type="http://schemas.openxmlformats.org/officeDocument/2006/relationships/hyperlink" Id="rId45"/>
    <Relationship TargetMode="External" Target="https://m.edsoo.ru/7f418fe8" Type="http://schemas.openxmlformats.org/officeDocument/2006/relationships/hyperlink" Id="rId46"/>
    <Relationship TargetMode="External" Target="https://m.edsoo.ru/7f418fe8" Type="http://schemas.openxmlformats.org/officeDocument/2006/relationships/hyperlink" Id="rId47"/>
    <Relationship TargetMode="External" Target="https://m.edsoo.ru/7f418fe8" Type="http://schemas.openxmlformats.org/officeDocument/2006/relationships/hyperlink" Id="rId48"/>
    <Relationship TargetMode="External" Target="https://m.edsoo.ru/7f418fe8" Type="http://schemas.openxmlformats.org/officeDocument/2006/relationships/hyperlink" Id="rId49"/>
    <Relationship TargetMode="External" Target="https://m.edsoo.ru/7f41b2a2" Type="http://schemas.openxmlformats.org/officeDocument/2006/relationships/hyperlink" Id="rId50"/>
    <Relationship TargetMode="External" Target="https://m.edsoo.ru/7f41b2a2" Type="http://schemas.openxmlformats.org/officeDocument/2006/relationships/hyperlink" Id="rId51"/>
    <Relationship TargetMode="External" Target="https://m.edsoo.ru/7f41b2a2" Type="http://schemas.openxmlformats.org/officeDocument/2006/relationships/hyperlink" Id="rId52"/>
    <Relationship TargetMode="External" Target="https://m.edsoo.ru/7f41b2a2" Type="http://schemas.openxmlformats.org/officeDocument/2006/relationships/hyperlink" Id="rId53"/>
    <Relationship TargetMode="External" Target="https://m.edsoo.ru/7f41b2a2" Type="http://schemas.openxmlformats.org/officeDocument/2006/relationships/hyperlink" Id="rId54"/>
    <Relationship TargetMode="External" Target="https://m.edsoo.ru/7f41b2a2" Type="http://schemas.openxmlformats.org/officeDocument/2006/relationships/hyperlink" Id="rId55"/>
    <Relationship TargetMode="External" Target="https://m.edsoo.ru/7f41b2a2" Type="http://schemas.openxmlformats.org/officeDocument/2006/relationships/hyperlink" Id="rId56"/>
    <Relationship TargetMode="External" Target="https://m.edsoo.ru/7f41b2a2" Type="http://schemas.openxmlformats.org/officeDocument/2006/relationships/hyperlink" Id="rId57"/>
    <Relationship TargetMode="External" Target="https://m.edsoo.ru/7f41b2a2" Type="http://schemas.openxmlformats.org/officeDocument/2006/relationships/hyperlink" Id="rId58"/>
    <Relationship TargetMode="External" Target="https://m.edsoo.ru/7f41b2a2" Type="http://schemas.openxmlformats.org/officeDocument/2006/relationships/hyperlink" Id="rId59"/>
    <Relationship TargetMode="External" Target="https://m.edsoo.ru/7f41b2a2" Type="http://schemas.openxmlformats.org/officeDocument/2006/relationships/hyperlink" Id="rId60"/>
    <Relationship TargetMode="External" Target="https://m.edsoo.ru/83514d30" Type="http://schemas.openxmlformats.org/officeDocument/2006/relationships/hyperlink" Id="rId61"/>
    <Relationship TargetMode="External" Target="https://m.edsoo.ru/83514d30" Type="http://schemas.openxmlformats.org/officeDocument/2006/relationships/hyperlink" Id="rId62"/>
    <Relationship TargetMode="External" Target="https://m.edsoo.ru/835159e2" Type="http://schemas.openxmlformats.org/officeDocument/2006/relationships/hyperlink" Id="rId63"/>
    <Relationship TargetMode="External" Target="https://m.edsoo.ru/83515bcc" Type="http://schemas.openxmlformats.org/officeDocument/2006/relationships/hyperlink" Id="rId64"/>
    <Relationship TargetMode="External" Target="https://m.edsoo.ru/83514efc" Type="http://schemas.openxmlformats.org/officeDocument/2006/relationships/hyperlink" Id="rId65"/>
    <Relationship TargetMode="External" Target="https://m.edsoo.ru/83516f40" Type="http://schemas.openxmlformats.org/officeDocument/2006/relationships/hyperlink" Id="rId66"/>
    <Relationship TargetMode="External" Target="https://m.edsoo.ru/8351712a" Type="http://schemas.openxmlformats.org/officeDocument/2006/relationships/hyperlink" Id="rId67"/>
    <Relationship TargetMode="External" Target="https://m.edsoo.ru/8351609a" Type="http://schemas.openxmlformats.org/officeDocument/2006/relationships/hyperlink" Id="rId68"/>
    <Relationship TargetMode="External" Target="https://m.edsoo.ru/83518002" Type="http://schemas.openxmlformats.org/officeDocument/2006/relationships/hyperlink" Id="rId69"/>
    <Relationship TargetMode="External" Target="https://m.edsoo.ru/83515ea6" Type="http://schemas.openxmlformats.org/officeDocument/2006/relationships/hyperlink" Id="rId70"/>
    <Relationship TargetMode="External" Target="https://m.edsoo.ru/83516252" Type="http://schemas.openxmlformats.org/officeDocument/2006/relationships/hyperlink" Id="rId71"/>
    <Relationship TargetMode="External" Target="https://m.edsoo.ru/8351655e" Type="http://schemas.openxmlformats.org/officeDocument/2006/relationships/hyperlink" Id="rId72"/>
    <Relationship TargetMode="External" Target="https://m.edsoo.ru/835163f6" Type="http://schemas.openxmlformats.org/officeDocument/2006/relationships/hyperlink" Id="rId73"/>
    <Relationship TargetMode="External" Target="https://m.edsoo.ru/83516c0c" Type="http://schemas.openxmlformats.org/officeDocument/2006/relationships/hyperlink" Id="rId74"/>
    <Relationship TargetMode="External" Target="https://m.edsoo.ru/83516dba" Type="http://schemas.openxmlformats.org/officeDocument/2006/relationships/hyperlink" Id="rId75"/>
    <Relationship TargetMode="External" Target="https://m.edsoo.ru/8351997a" Type="http://schemas.openxmlformats.org/officeDocument/2006/relationships/hyperlink" Id="rId76"/>
    <Relationship TargetMode="External" Target="https://m.edsoo.ru/8351760c" Type="http://schemas.openxmlformats.org/officeDocument/2006/relationships/hyperlink" Id="rId77"/>
    <Relationship TargetMode="External" Target="https://m.edsoo.ru/835196d2" Type="http://schemas.openxmlformats.org/officeDocument/2006/relationships/hyperlink" Id="rId78"/>
    <Relationship TargetMode="External" Target="https://m.edsoo.ru/83518174" Type="http://schemas.openxmlformats.org/officeDocument/2006/relationships/hyperlink" Id="rId79"/>
    <Relationship TargetMode="External" Target="https://m.edsoo.ru/83518174" Type="http://schemas.openxmlformats.org/officeDocument/2006/relationships/hyperlink" Id="rId80"/>
    <Relationship TargetMode="External" Target="https://m.edsoo.ru/8351a618" Type="http://schemas.openxmlformats.org/officeDocument/2006/relationships/hyperlink" Id="rId81"/>
    <Relationship TargetMode="External" Target="https://m.edsoo.ru/835197fe" Type="http://schemas.openxmlformats.org/officeDocument/2006/relationships/hyperlink" Id="rId82"/>
    <Relationship TargetMode="External" Target="https://m.edsoo.ru/83518e12" Type="http://schemas.openxmlformats.org/officeDocument/2006/relationships/hyperlink" Id="rId83"/>
    <Relationship TargetMode="External" Target="https://m.edsoo.ru/835193e4" Type="http://schemas.openxmlformats.org/officeDocument/2006/relationships/hyperlink" Id="rId84"/>
    <Relationship TargetMode="External" Target="https://m.edsoo.ru/83518cbe" Type="http://schemas.openxmlformats.org/officeDocument/2006/relationships/hyperlink" Id="rId85"/>
    <Relationship TargetMode="External" Target="https://m.edsoo.ru/8351c5bc" Type="http://schemas.openxmlformats.org/officeDocument/2006/relationships/hyperlink" Id="rId86"/>
    <Relationship TargetMode="External" Target="https://m.edsoo.ru/83519f10" Type="http://schemas.openxmlformats.org/officeDocument/2006/relationships/hyperlink" Id="rId87"/>
    <Relationship TargetMode="External" Target="https://m.edsoo.ru/83519f10" Type="http://schemas.openxmlformats.org/officeDocument/2006/relationships/hyperlink" Id="rId88"/>
    <Relationship TargetMode="External" Target="https://m.edsoo.ru/83519df8" Type="http://schemas.openxmlformats.org/officeDocument/2006/relationships/hyperlink" Id="rId89"/>
    <Relationship TargetMode="External" Target="https://m.edsoo.ru/8351a780" Type="http://schemas.openxmlformats.org/officeDocument/2006/relationships/hyperlink" Id="rId90"/>
    <Relationship TargetMode="External" Target="https://m.edsoo.ru/8351b414" Type="http://schemas.openxmlformats.org/officeDocument/2006/relationships/hyperlink" Id="rId91"/>
    <Relationship TargetMode="External" Target="https://m.edsoo.ru/83519ab0" Type="http://schemas.openxmlformats.org/officeDocument/2006/relationships/hyperlink" Id="rId92"/>
    <Relationship TargetMode="External" Target="https://m.edsoo.ru/8351b19e" Type="http://schemas.openxmlformats.org/officeDocument/2006/relationships/hyperlink" Id="rId93"/>
    <Relationship TargetMode="External" Target="https://m.edsoo.ru/8351b540" Type="http://schemas.openxmlformats.org/officeDocument/2006/relationships/hyperlink" Id="rId94"/>
    <Relationship TargetMode="External" Target="https://m.edsoo.ru/8351b78e" Type="http://schemas.openxmlformats.org/officeDocument/2006/relationships/hyperlink" Id="rId95"/>
    <Relationship TargetMode="External" Target="https://m.edsoo.ru/8351d818" Type="http://schemas.openxmlformats.org/officeDocument/2006/relationships/hyperlink" Id="rId96"/>
    <Relationship TargetMode="External" Target="https://m.edsoo.ru/8351c2b0" Type="http://schemas.openxmlformats.org/officeDocument/2006/relationships/hyperlink" Id="rId97"/>
    <Relationship TargetMode="External" Target="https://m.edsoo.ru/8351d552" Type="http://schemas.openxmlformats.org/officeDocument/2006/relationships/hyperlink" Id="rId98"/>
    <Relationship TargetMode="External" Target="https://m.edsoo.ru/8351d552" Type="http://schemas.openxmlformats.org/officeDocument/2006/relationships/hyperlink" Id="rId99"/>
    <Relationship TargetMode="External" Target="https://m.edsoo.ru/8351c896" Type="http://schemas.openxmlformats.org/officeDocument/2006/relationships/hyperlink" Id="rId100"/>
    <Relationship TargetMode="External" Target="https://m.edsoo.ru/8351dc1e" Type="http://schemas.openxmlformats.org/officeDocument/2006/relationships/hyperlink" Id="rId101"/>
    <Relationship TargetMode="External" Target="https://m.edsoo.ru/8351bf4a" Type="http://schemas.openxmlformats.org/officeDocument/2006/relationships/hyperlink" Id="rId102"/>
    <Relationship TargetMode="External" Target="https://m.edsoo.ru/8351c74c" Type="http://schemas.openxmlformats.org/officeDocument/2006/relationships/hyperlink" Id="rId103"/>
    <Relationship TargetMode="External" Target="https://m.edsoo.ru/8351d6e2" Type="http://schemas.openxmlformats.org/officeDocument/2006/relationships/hyperlink" Id="rId104"/>
    <Relationship TargetMode="External" Target="https://m.edsoo.ru/8351e452" Type="http://schemas.openxmlformats.org/officeDocument/2006/relationships/hyperlink" Id="rId105"/>
    <Relationship TargetMode="External" Target="https://m.edsoo.ru/8351d6e2" Type="http://schemas.openxmlformats.org/officeDocument/2006/relationships/hyperlink" Id="rId106"/>
    <Relationship TargetMode="External" Target="https://m.edsoo.ru/83520130" Type="http://schemas.openxmlformats.org/officeDocument/2006/relationships/hyperlink" Id="rId107"/>
    <Relationship TargetMode="External" Target="https://m.edsoo.ru/83520130" Type="http://schemas.openxmlformats.org/officeDocument/2006/relationships/hyperlink" Id="rId108"/>
    <Relationship TargetMode="External" Target="https://m.edsoo.ru/835182d2" Type="http://schemas.openxmlformats.org/officeDocument/2006/relationships/hyperlink" Id="rId109"/>
    <Relationship TargetMode="External" Target="https://m.edsoo.ru/83518444" Type="http://schemas.openxmlformats.org/officeDocument/2006/relationships/hyperlink" Id="rId110"/>
    <Relationship TargetMode="External" Target="https://m.edsoo.ru/8351e01a" Type="http://schemas.openxmlformats.org/officeDocument/2006/relationships/hyperlink" Id="rId111"/>
    <Relationship TargetMode="External" Target="https://m.edsoo.ru/83518cbe" Type="http://schemas.openxmlformats.org/officeDocument/2006/relationships/hyperlink" Id="rId112"/>
    <Relationship TargetMode="External" Target="https://m.edsoo.ru/8351e308" Type="http://schemas.openxmlformats.org/officeDocument/2006/relationships/hyperlink" Id="rId113"/>
    <Relationship TargetMode="External" Target="https://m.edsoo.ru/8351e6e6" Type="http://schemas.openxmlformats.org/officeDocument/2006/relationships/hyperlink" Id="rId114"/>
    <Relationship TargetMode="External" Target="https://m.edsoo.ru/8351eaec" Type="http://schemas.openxmlformats.org/officeDocument/2006/relationships/hyperlink" Id="rId115"/>
    <Relationship TargetMode="External" Target="https://m.edsoo.ru/8351e59c" Type="http://schemas.openxmlformats.org/officeDocument/2006/relationships/hyperlink" Id="rId116"/>
    <Relationship TargetMode="External" Target="https://m.edsoo.ru/8351fdd4" Type="http://schemas.openxmlformats.org/officeDocument/2006/relationships/hyperlink" Id="rId117"/>
    <Relationship TargetMode="External" Target="https://m.edsoo.ru/8351c134" Type="http://schemas.openxmlformats.org/officeDocument/2006/relationships/hyperlink" Id="rId118"/>
    <Relationship TargetMode="External" Target="https://m.edsoo.ru/83520266" Type="http://schemas.openxmlformats.org/officeDocument/2006/relationships/hyperlink" Id="rId119"/>
    <Relationship TargetMode="External" Target="https://m.edsoo.ru/8351f3c0" Type="http://schemas.openxmlformats.org/officeDocument/2006/relationships/hyperlink" Id="rId120"/>
    <Relationship TargetMode="External" Target="https://m.edsoo.ru/8351f4f6" Type="http://schemas.openxmlformats.org/officeDocument/2006/relationships/hyperlink" Id="rId121"/>
    <Relationship TargetMode="External" Target="https://m.edsoo.ru/8351fa14" Type="http://schemas.openxmlformats.org/officeDocument/2006/relationships/hyperlink" Id="rId122"/>
    <Relationship TargetMode="External" Target="https://m.edsoo.ru/8351fb7c" Type="http://schemas.openxmlformats.org/officeDocument/2006/relationships/hyperlink" Id="rId123"/>
    <Relationship TargetMode="External" Target="https://m.edsoo.ru/8351fcb2" Type="http://schemas.openxmlformats.org/officeDocument/2006/relationships/hyperlink" Id="rId124"/>
    <Relationship TargetMode="External" Target="https://m.edsoo.ru/8351feec" Type="http://schemas.openxmlformats.org/officeDocument/2006/relationships/hyperlink" Id="rId125"/>
    <Relationship TargetMode="External" Target="https://m.edsoo.ru/8352000e" Type="http://schemas.openxmlformats.org/officeDocument/2006/relationships/hyperlink" Id="rId126"/>
    <Relationship TargetMode="External" Target="https://m.edsoo.ru/83520266" Type="http://schemas.openxmlformats.org/officeDocument/2006/relationships/hyperlink" Id="rId127"/>
    <Relationship TargetMode="External" Target="https://m.edsoo.ru/8351c5bc" Type="http://schemas.openxmlformats.org/officeDocument/2006/relationships/hyperlink" Id="rId128"/>
    <Relationship TargetMode="External" Target="https://m.edsoo.ru/8352075c" Type="http://schemas.openxmlformats.org/officeDocument/2006/relationships/hyperlink" Id="rId129"/>
    <Relationship TargetMode="External" Target="https://m.edsoo.ru/8352089c" Type="http://schemas.openxmlformats.org/officeDocument/2006/relationships/hyperlink" Id="rId130"/>
    <Relationship TargetMode="External" Target="https://m.edsoo.ru/8351745e" Type="http://schemas.openxmlformats.org/officeDocument/2006/relationships/hyperlink" Id="rId131"/>
    <Relationship TargetMode="External" Target="https://m.edsoo.ru/835209d2" Type="http://schemas.openxmlformats.org/officeDocument/2006/relationships/hyperlink" Id="rId132"/>
    <Relationship TargetMode="External" Target="https://m.edsoo.ru/83520dce" Type="http://schemas.openxmlformats.org/officeDocument/2006/relationships/hyperlink" Id="rId133"/>
    <Relationship TargetMode="External" Target="https://m.edsoo.ru/83520dce" Type="http://schemas.openxmlformats.org/officeDocument/2006/relationships/hyperlink" Id="rId134"/>
    <Relationship TargetMode="External" Target="https://m.edsoo.ru/83521d78" Type="http://schemas.openxmlformats.org/officeDocument/2006/relationships/hyperlink" Id="rId135"/>
    <Relationship TargetMode="External" Target="https://m.edsoo.ru/83521ea4" Type="http://schemas.openxmlformats.org/officeDocument/2006/relationships/hyperlink" Id="rId136"/>
    <Relationship TargetMode="External" Target="https://m.edsoo.ru/83521fc6" Type="http://schemas.openxmlformats.org/officeDocument/2006/relationships/hyperlink" Id="rId137"/>
    <Relationship TargetMode="External" Target="https://m.edsoo.ru/83520ef0" Type="http://schemas.openxmlformats.org/officeDocument/2006/relationships/hyperlink" Id="rId138"/>
    <Relationship TargetMode="External" Target="https://m.edsoo.ru/83521472" Type="http://schemas.openxmlformats.org/officeDocument/2006/relationships/hyperlink" Id="rId139"/>
    <Relationship TargetMode="External" Target="https://m.edsoo.ru/83521030" Type="http://schemas.openxmlformats.org/officeDocument/2006/relationships/hyperlink" Id="rId140"/>
    <Relationship TargetMode="External" Target="https://m.edsoo.ru/83521922" Type="http://schemas.openxmlformats.org/officeDocument/2006/relationships/hyperlink" Id="rId141"/>
    <Relationship TargetMode="External" Target="https://m.edsoo.ru/835216d4" Type="http://schemas.openxmlformats.org/officeDocument/2006/relationships/hyperlink" Id="rId142"/>
    <Relationship TargetMode="External" Target="https://m.edsoo.ru/83521b7a" Type="http://schemas.openxmlformats.org/officeDocument/2006/relationships/hyperlink" Id="rId143"/>
    <Relationship TargetMode="External" Target="https://m.edsoo.ru/83521b7a" Type="http://schemas.openxmlformats.org/officeDocument/2006/relationships/hyperlink" Id="rId144"/>
    <Relationship TargetMode="External" Target="https://m.edsoo.ru/8352220a" Type="http://schemas.openxmlformats.org/officeDocument/2006/relationships/hyperlink" Id="rId145"/>
    <Relationship TargetMode="External" Target="https://m.edsoo.ru/835220de" Type="http://schemas.openxmlformats.org/officeDocument/2006/relationships/hyperlink" Id="rId146"/>
    <Relationship TargetMode="External" Target="https://m.edsoo.ru/83522cdc" Type="http://schemas.openxmlformats.org/officeDocument/2006/relationships/hyperlink" Id="rId147"/>
    <Relationship TargetMode="External" Target="https://m.edsoo.ru/83523d4e" Type="http://schemas.openxmlformats.org/officeDocument/2006/relationships/hyperlink" Id="rId148"/>
    <Relationship TargetMode="External" Target="https://m.edsoo.ru/83522336" Type="http://schemas.openxmlformats.org/officeDocument/2006/relationships/hyperlink" Id="rId149"/>
    <Relationship TargetMode="External" Target="https://m.edsoo.ru/835230ce" Type="http://schemas.openxmlformats.org/officeDocument/2006/relationships/hyperlink" Id="rId150"/>
    <Relationship TargetMode="External" Target="https://m.edsoo.ru/835230ce" Type="http://schemas.openxmlformats.org/officeDocument/2006/relationships/hyperlink" Id="rId151"/>
    <Relationship TargetMode="External" Target="https://m.edsoo.ru/8352320e" Type="http://schemas.openxmlformats.org/officeDocument/2006/relationships/hyperlink" Id="rId152"/>
    <Relationship TargetMode="External" Target="https://m.edsoo.ru/8352414a" Type="http://schemas.openxmlformats.org/officeDocument/2006/relationships/hyperlink" Id="rId153"/>
    <Relationship TargetMode="External" Target="https://m.edsoo.ru/8352414a" Type="http://schemas.openxmlformats.org/officeDocument/2006/relationships/hyperlink" Id="rId154"/>
    <Relationship TargetMode="External" Target="https://m.edsoo.ru/8352f73e" Type="http://schemas.openxmlformats.org/officeDocument/2006/relationships/hyperlink" Id="rId155"/>
    <Relationship TargetMode="External" Target="https://m.edsoo.ru/83522480" Type="http://schemas.openxmlformats.org/officeDocument/2006/relationships/hyperlink" Id="rId156"/>
    <Relationship TargetMode="External" Target="https://m.edsoo.ru/83522481" Type="http://schemas.openxmlformats.org/officeDocument/2006/relationships/hyperlink" Id="rId157"/>
    <Relationship TargetMode="External" Target="https://m.edsoo.ru/8352511c" Type="http://schemas.openxmlformats.org/officeDocument/2006/relationships/hyperlink" Id="rId158"/>
    <Relationship TargetMode="External" Target="https://m.edsoo.ru/83524960" Type="http://schemas.openxmlformats.org/officeDocument/2006/relationships/hyperlink" Id="rId159"/>
    <Relationship TargetMode="External" Target="https://m.edsoo.ru/8352593c" Type="http://schemas.openxmlformats.org/officeDocument/2006/relationships/hyperlink" Id="rId160"/>
    <Relationship TargetMode="External" Target="https://m.edsoo.ru/83525f18" Type="http://schemas.openxmlformats.org/officeDocument/2006/relationships/hyperlink" Id="rId161"/>
    <Relationship TargetMode="External" Target="https://m.edsoo.ru/83525f18" Type="http://schemas.openxmlformats.org/officeDocument/2006/relationships/hyperlink" Id="rId162"/>
    <Relationship TargetMode="External" Target="https://m.edsoo.ru/83526d5a" Type="http://schemas.openxmlformats.org/officeDocument/2006/relationships/hyperlink" Id="rId163"/>
    <Relationship TargetMode="External" Target="https://m.edsoo.ru/83526094" Type="http://schemas.openxmlformats.org/officeDocument/2006/relationships/hyperlink" Id="rId164"/>
    <Relationship TargetMode="External" Target="https://m.edsoo.ru/8351c436" Type="http://schemas.openxmlformats.org/officeDocument/2006/relationships/hyperlink" Id="rId165"/>
    <Relationship TargetMode="External" Target="https://m.edsoo.ru/835266ca" Type="http://schemas.openxmlformats.org/officeDocument/2006/relationships/hyperlink" Id="rId166"/>
    <Relationship TargetMode="External" Target="https://m.edsoo.ru/835288da" Type="http://schemas.openxmlformats.org/officeDocument/2006/relationships/hyperlink" Id="rId167"/>
    <Relationship TargetMode="External" Target="https://m.edsoo.ru/83528b3c" Type="http://schemas.openxmlformats.org/officeDocument/2006/relationships/hyperlink" Id="rId168"/>
    <Relationship TargetMode="External" Target="https://m.edsoo.ru/835293b6" Type="http://schemas.openxmlformats.org/officeDocument/2006/relationships/hyperlink" Id="rId169"/>
    <Relationship TargetMode="External" Target="https://m.edsoo.ru/8352905a" Type="http://schemas.openxmlformats.org/officeDocument/2006/relationships/hyperlink" Id="rId170"/>
    <Relationship TargetMode="External" Target="https://m.edsoo.ru/83528eac" Type="http://schemas.openxmlformats.org/officeDocument/2006/relationships/hyperlink" Id="rId171"/>
    <Relationship TargetMode="External" Target="https://m.edsoo.ru/83529208" Type="http://schemas.openxmlformats.org/officeDocument/2006/relationships/hyperlink" Id="rId172"/>
    <Relationship TargetMode="External" Target="https://m.edsoo.ru/83528cea" Type="http://schemas.openxmlformats.org/officeDocument/2006/relationships/hyperlink" Id="rId173"/>
    <Relationship TargetMode="External" Target="https://m.edsoo.ru/8352a05e" Type="http://schemas.openxmlformats.org/officeDocument/2006/relationships/hyperlink" Id="rId174"/>
    <Relationship TargetMode="External" Target="https://m.edsoo.ru/8352af04" Type="http://schemas.openxmlformats.org/officeDocument/2006/relationships/hyperlink" Id="rId175"/>
    <Relationship TargetMode="External" Target="https://m.edsoo.ru/8352ad42" Type="http://schemas.openxmlformats.org/officeDocument/2006/relationships/hyperlink" Id="rId176"/>
    <Relationship TargetMode="External" Target="https://m.edsoo.ru/8352ab80" Type="http://schemas.openxmlformats.org/officeDocument/2006/relationships/hyperlink" Id="rId177"/>
    <Relationship TargetMode="External" Target="https://m.edsoo.ru/8352a9d2" Type="http://schemas.openxmlformats.org/officeDocument/2006/relationships/hyperlink" Id="rId178"/>
    <Relationship TargetMode="External" Target="https://m.edsoo.ru/8352a824" Type="http://schemas.openxmlformats.org/officeDocument/2006/relationships/hyperlink" Id="rId179"/>
    <Relationship TargetMode="External" Target="https://m.edsoo.ru/83529f00" Type="http://schemas.openxmlformats.org/officeDocument/2006/relationships/hyperlink" Id="rId180"/>
    <Relationship TargetMode="External" Target="https://m.edsoo.ru/8352af04" Type="http://schemas.openxmlformats.org/officeDocument/2006/relationships/hyperlink" Id="rId181"/>
    <Relationship TargetMode="External" Target="https://m.edsoo.ru/8352ad42" Type="http://schemas.openxmlformats.org/officeDocument/2006/relationships/hyperlink" Id="rId182"/>
    <Relationship TargetMode="External" Target="https://m.edsoo.ru/8352ab80" Type="http://schemas.openxmlformats.org/officeDocument/2006/relationships/hyperlink" Id="rId183"/>
    <Relationship TargetMode="External" Target="https://m.edsoo.ru/8352a9d2" Type="http://schemas.openxmlformats.org/officeDocument/2006/relationships/hyperlink" Id="rId184"/>
    <Relationship TargetMode="External" Target="https://m.edsoo.ru/8352a824" Type="http://schemas.openxmlformats.org/officeDocument/2006/relationships/hyperlink" Id="rId185"/>
    <Relationship TargetMode="External" Target="https://m.edsoo.ru/8352af04" Type="http://schemas.openxmlformats.org/officeDocument/2006/relationships/hyperlink" Id="rId186"/>
    <Relationship TargetMode="External" Target="https://m.edsoo.ru/8352ad42" Type="http://schemas.openxmlformats.org/officeDocument/2006/relationships/hyperlink" Id="rId187"/>
    <Relationship TargetMode="External" Target="https://m.edsoo.ru/8352ab80" Type="http://schemas.openxmlformats.org/officeDocument/2006/relationships/hyperlink" Id="rId188"/>
    <Relationship TargetMode="External" Target="https://m.edsoo.ru/8352a9d2" Type="http://schemas.openxmlformats.org/officeDocument/2006/relationships/hyperlink" Id="rId189"/>
    <Relationship TargetMode="External" Target="https://m.edsoo.ru/8352a824" Type="http://schemas.openxmlformats.org/officeDocument/2006/relationships/hyperlink" Id="rId190"/>
    <Relationship TargetMode="External" Target="https://m.edsoo.ru/8352af04" Type="http://schemas.openxmlformats.org/officeDocument/2006/relationships/hyperlink" Id="rId191"/>
    <Relationship TargetMode="External" Target="https://m.edsoo.ru/8352ad42" Type="http://schemas.openxmlformats.org/officeDocument/2006/relationships/hyperlink" Id="rId192"/>
    <Relationship TargetMode="External" Target="https://m.edsoo.ru/8352ab80" Type="http://schemas.openxmlformats.org/officeDocument/2006/relationships/hyperlink" Id="rId193"/>
    <Relationship TargetMode="External" Target="https://m.edsoo.ru/8352a9d2" Type="http://schemas.openxmlformats.org/officeDocument/2006/relationships/hyperlink" Id="rId194"/>
    <Relationship TargetMode="External" Target="https://m.edsoo.ru/8352a824" Type="http://schemas.openxmlformats.org/officeDocument/2006/relationships/hyperlink" Id="rId195"/>
    <Relationship TargetMode="External" Target="https://m.edsoo.ru/8352af04" Type="http://schemas.openxmlformats.org/officeDocument/2006/relationships/hyperlink" Id="rId196"/>
    <Relationship TargetMode="External" Target="https://m.edsoo.ru/8352ad42" Type="http://schemas.openxmlformats.org/officeDocument/2006/relationships/hyperlink" Id="rId197"/>
    <Relationship TargetMode="External" Target="https://m.edsoo.ru/8352ab80" Type="http://schemas.openxmlformats.org/officeDocument/2006/relationships/hyperlink" Id="rId198"/>
    <Relationship TargetMode="External" Target="https://m.edsoo.ru/8352a9d2" Type="http://schemas.openxmlformats.org/officeDocument/2006/relationships/hyperlink" Id="rId199"/>
    <Relationship TargetMode="External" Target="https://m.edsoo.ru/8352a824" Type="http://schemas.openxmlformats.org/officeDocument/2006/relationships/hyperlink" Id="rId200"/>
    <Relationship TargetMode="External" Target="https://m.edsoo.ru/8352b508" Type="http://schemas.openxmlformats.org/officeDocument/2006/relationships/hyperlink" Id="rId201"/>
    <Relationship TargetMode="External" Target="https://m.edsoo.ru/8352b68e" Type="http://schemas.openxmlformats.org/officeDocument/2006/relationships/hyperlink" Id="rId202"/>
    <Relationship TargetMode="External" Target="https://m.edsoo.ru/8352b26a" Type="http://schemas.openxmlformats.org/officeDocument/2006/relationships/hyperlink" Id="rId203"/>
    <Relationship TargetMode="External" Target="https://m.edsoo.ru/8352b0a8" Type="http://schemas.openxmlformats.org/officeDocument/2006/relationships/hyperlink" Id="rId204"/>
    <Relationship TargetMode="External" Target="https://m.edsoo.ru/8352b800" Type="http://schemas.openxmlformats.org/officeDocument/2006/relationships/hyperlink" Id="rId205"/>
    <Relationship TargetMode="External" Target="https://m.edsoo.ru/8352b9ea" Type="http://schemas.openxmlformats.org/officeDocument/2006/relationships/hyperlink" Id="rId206"/>
    <Relationship TargetMode="External" Target="https://m.edsoo.ru/8352b508" Type="http://schemas.openxmlformats.org/officeDocument/2006/relationships/hyperlink" Id="rId207"/>
    <Relationship TargetMode="External" Target="https://m.edsoo.ru/8352b68e" Type="http://schemas.openxmlformats.org/officeDocument/2006/relationships/hyperlink" Id="rId208"/>
    <Relationship TargetMode="External" Target="https://m.edsoo.ru/8352bb8e" Type="http://schemas.openxmlformats.org/officeDocument/2006/relationships/hyperlink" Id="rId209"/>
    <Relationship TargetMode="External" Target="https://m.edsoo.ru/8352bb8e" Type="http://schemas.openxmlformats.org/officeDocument/2006/relationships/hyperlink" Id="rId210"/>
    <Relationship TargetMode="External" Target="https://m.edsoo.ru/83538ab4" Type="http://schemas.openxmlformats.org/officeDocument/2006/relationships/hyperlink" Id="rId211"/>
    <Relationship TargetMode="External" Target="https://m.edsoo.ru/8353832a" Type="http://schemas.openxmlformats.org/officeDocument/2006/relationships/hyperlink" Id="rId212"/>
    <Relationship TargetMode="External" Target="https://m.edsoo.ru/835385dc" Type="http://schemas.openxmlformats.org/officeDocument/2006/relationships/hyperlink" Id="rId213"/>
    <Relationship TargetMode="External" Target="https://m.edsoo.ru/8352c5fc" Type="http://schemas.openxmlformats.org/officeDocument/2006/relationships/hyperlink" Id="rId214"/>
    <Relationship TargetMode="External" Target="https://m.edsoo.ru/8352c782" Type="http://schemas.openxmlformats.org/officeDocument/2006/relationships/hyperlink" Id="rId215"/>
    <Relationship TargetMode="External" Target="https://m.edsoo.ru/8352d06a" Type="http://schemas.openxmlformats.org/officeDocument/2006/relationships/hyperlink" Id="rId216"/>
    <Relationship TargetMode="External" Target="https://m.edsoo.ru/8352d218" Type="http://schemas.openxmlformats.org/officeDocument/2006/relationships/hyperlink" Id="rId217"/>
    <Relationship TargetMode="External" Target="https://m.edsoo.ru/8352d3da" Type="http://schemas.openxmlformats.org/officeDocument/2006/relationships/hyperlink" Id="rId218"/>
    <Relationship TargetMode="External" Target="https://m.edsoo.ru/8352d57e" Type="http://schemas.openxmlformats.org/officeDocument/2006/relationships/hyperlink" Id="rId219"/>
    <Relationship TargetMode="External" Target="https://m.edsoo.ru/8352d57e" Type="http://schemas.openxmlformats.org/officeDocument/2006/relationships/hyperlink" Id="rId220"/>
    <Relationship TargetMode="External" Target="https://m.edsoo.ru/8352e2bc" Type="http://schemas.openxmlformats.org/officeDocument/2006/relationships/hyperlink" Id="rId221"/>
    <Relationship TargetMode="External" Target="https://m.edsoo.ru/8352d77c" Type="http://schemas.openxmlformats.org/officeDocument/2006/relationships/hyperlink" Id="rId222"/>
    <Relationship TargetMode="External" Target="https://m.edsoo.ru/8352e438" Type="http://schemas.openxmlformats.org/officeDocument/2006/relationships/hyperlink" Id="rId223"/>
    <Relationship TargetMode="External" Target="https://m.edsoo.ru/8352e6cc" Type="http://schemas.openxmlformats.org/officeDocument/2006/relationships/hyperlink" Id="rId224"/>
    <Relationship TargetMode="External" Target="https://m.edsoo.ru/8352dc40" Type="http://schemas.openxmlformats.org/officeDocument/2006/relationships/hyperlink" Id="rId225"/>
    <Relationship TargetMode="External" Target="https://m.edsoo.ru/8352de34" Type="http://schemas.openxmlformats.org/officeDocument/2006/relationships/hyperlink" Id="rId226"/>
    <Relationship TargetMode="External" Target="https://m.edsoo.ru/8352e582" Type="http://schemas.openxmlformats.org/officeDocument/2006/relationships/hyperlink" Id="rId227"/>
    <Relationship TargetMode="External" Target="https://m.edsoo.ru/8352ee10" Type="http://schemas.openxmlformats.org/officeDocument/2006/relationships/hyperlink" Id="rId228"/>
    <Relationship TargetMode="External" Target="https://m.edsoo.ru/8352f144" Type="http://schemas.openxmlformats.org/officeDocument/2006/relationships/hyperlink" Id="rId229"/>
    <Relationship TargetMode="External" Target="https://m.edsoo.ru/8352eb86" Type="http://schemas.openxmlformats.org/officeDocument/2006/relationships/hyperlink" Id="rId230"/>
    <Relationship TargetMode="External" Target="https://m.edsoo.ru/8352eb86" Type="http://schemas.openxmlformats.org/officeDocument/2006/relationships/hyperlink" Id="rId231"/>
    <Relationship TargetMode="External" Target="https://m.edsoo.ru/8352f3b0" Type="http://schemas.openxmlformats.org/officeDocument/2006/relationships/hyperlink" Id="rId232"/>
    <Relationship TargetMode="External" Target="https://m.edsoo.ru/8352f86a" Type="http://schemas.openxmlformats.org/officeDocument/2006/relationships/hyperlink" Id="rId233"/>
    <Relationship TargetMode="External" Target="https://m.edsoo.ru/835312aa" Type="http://schemas.openxmlformats.org/officeDocument/2006/relationships/hyperlink" Id="rId234"/>
    <Relationship TargetMode="External" Target="https://m.edsoo.ru/83530a30" Type="http://schemas.openxmlformats.org/officeDocument/2006/relationships/hyperlink" Id="rId235"/>
    <Relationship TargetMode="External" Target="https://m.edsoo.ru/8353117e" Type="http://schemas.openxmlformats.org/officeDocument/2006/relationships/hyperlink" Id="rId236"/>
    <Relationship TargetMode="External" Target="https://m.edsoo.ru/83531c3c" Type="http://schemas.openxmlformats.org/officeDocument/2006/relationships/hyperlink" Id="rId237"/>
    <Relationship TargetMode="External" Target="https://m.edsoo.ru/83531c3c" Type="http://schemas.openxmlformats.org/officeDocument/2006/relationships/hyperlink" Id="rId238"/>
    <Relationship TargetMode="External" Target="https://m.edsoo.ru/83531d5e" Type="http://schemas.openxmlformats.org/officeDocument/2006/relationships/hyperlink" Id="rId239"/>
    <Relationship TargetMode="External" Target="https://m.edsoo.ru/83532d08" Type="http://schemas.openxmlformats.org/officeDocument/2006/relationships/hyperlink" Id="rId240"/>
    <Relationship TargetMode="External" Target="https://m.edsoo.ru/83532d08" Type="http://schemas.openxmlformats.org/officeDocument/2006/relationships/hyperlink" Id="rId241"/>
    <Relationship TargetMode="External" Target="https://m.edsoo.ru/835338a2" Type="http://schemas.openxmlformats.org/officeDocument/2006/relationships/hyperlink" Id="rId242"/>
    <Relationship TargetMode="External" Target="https://m.edsoo.ru/83533d2a" Type="http://schemas.openxmlformats.org/officeDocument/2006/relationships/hyperlink" Id="rId243"/>
    <Relationship TargetMode="External" Target="https://m.edsoo.ru/83533564" Type="http://schemas.openxmlformats.org/officeDocument/2006/relationships/hyperlink" Id="rId244"/>
    <Relationship TargetMode="External" Target="https://m.edsoo.ru/8352827c" Type="http://schemas.openxmlformats.org/officeDocument/2006/relationships/hyperlink" Id="rId245"/>
    <Relationship TargetMode="External" Target="https://m.edsoo.ru/83533b4a" Type="http://schemas.openxmlformats.org/officeDocument/2006/relationships/hyperlink" Id="rId246"/>
    <Relationship TargetMode="External" Target="https://m.edsoo.ru/83533a14" Type="http://schemas.openxmlformats.org/officeDocument/2006/relationships/hyperlink" Id="rId247"/>
    <Relationship TargetMode="External" Target="https://m.edsoo.ru/835340a4" Type="http://schemas.openxmlformats.org/officeDocument/2006/relationships/hyperlink" Id="rId248"/>
    <Relationship TargetMode="External" Target="https://m.edsoo.ru/83533e42" Type="http://schemas.openxmlformats.org/officeDocument/2006/relationships/hyperlink" Id="rId249"/>
    <Relationship TargetMode="External" Target="https://m.edsoo.ru/83533f78" Type="http://schemas.openxmlformats.org/officeDocument/2006/relationships/hyperlink" Id="rId250"/>
    <Relationship TargetMode="External" Target="https://m.edsoo.ru/8353422a" Type="http://schemas.openxmlformats.org/officeDocument/2006/relationships/hyperlink" Id="rId251"/>
    <Relationship TargetMode="External" Target="https://m.edsoo.ru/83534360" Type="http://schemas.openxmlformats.org/officeDocument/2006/relationships/hyperlink" Id="rId252"/>
    <Relationship TargetMode="External" Target="https://m.edsoo.ru/83529a78" Type="http://schemas.openxmlformats.org/officeDocument/2006/relationships/hyperlink" Id="rId253"/>
    <Relationship TargetMode="External" Target="https://m.edsoo.ru/83529a79" Type="http://schemas.openxmlformats.org/officeDocument/2006/relationships/hyperlink" Id="rId254"/>
    <Relationship TargetMode="External" Target="https://m.edsoo.ru/83529884" Type="http://schemas.openxmlformats.org/officeDocument/2006/relationships/hyperlink" Id="rId255"/>
    <Relationship TargetMode="External" Target="https://m.edsoo.ru/83529bfe" Type="http://schemas.openxmlformats.org/officeDocument/2006/relationships/hyperlink" Id="rId256"/>
    <Relationship TargetMode="External" Target="https://m.edsoo.ru/83529582" Type="http://schemas.openxmlformats.org/officeDocument/2006/relationships/hyperlink" Id="rId257"/>
    <Relationship TargetMode="External" Target="https://m.edsoo.ru/83534496" Type="http://schemas.openxmlformats.org/officeDocument/2006/relationships/hyperlink" Id="rId258"/>
    <Relationship TargetMode="External" Target="https://m.edsoo.ru/83534838" Type="http://schemas.openxmlformats.org/officeDocument/2006/relationships/hyperlink" Id="rId259"/>
    <Relationship TargetMode="External" Target="https://m.edsoo.ru/83534b08" Type="http://schemas.openxmlformats.org/officeDocument/2006/relationships/hyperlink" Id="rId260"/>
    <Relationship TargetMode="External" Target="https://m.edsoo.ru/83529d8e" Type="http://schemas.openxmlformats.org/officeDocument/2006/relationships/hyperlink" Id="rId261"/>
    <Relationship TargetMode="External" Target="https://m.edsoo.ru/835349d2" Type="http://schemas.openxmlformats.org/officeDocument/2006/relationships/hyperlink" Id="rId262"/>
    <Relationship TargetMode="External" Target="https://m.edsoo.ru/83534c16" Type="http://schemas.openxmlformats.org/officeDocument/2006/relationships/hyperlink" Id="rId263"/>
    <Relationship TargetMode="External" Target="https://m.edsoo.ru/8353599a" Type="http://schemas.openxmlformats.org/officeDocument/2006/relationships/hyperlink" Id="rId264"/>
    <Relationship TargetMode="External" Target="https://m.edsoo.ru/83534edc" Type="http://schemas.openxmlformats.org/officeDocument/2006/relationships/hyperlink" Id="rId265"/>
    <Relationship TargetMode="External" Target="https://m.edsoo.ru/8353536e" Type="http://schemas.openxmlformats.org/officeDocument/2006/relationships/hyperlink" Id="rId266"/>
    <Relationship TargetMode="External" Target="https://m.edsoo.ru/8353579c" Type="http://schemas.openxmlformats.org/officeDocument/2006/relationships/hyperlink" Id="rId267"/>
    <Relationship TargetMode="External" Target="https://m.edsoo.ru/8353599a" Type="http://schemas.openxmlformats.org/officeDocument/2006/relationships/hyperlink" Id="rId268"/>
    <Relationship TargetMode="External" Target="https://m.edsoo.ru/83535120" Type="http://schemas.openxmlformats.org/officeDocument/2006/relationships/hyperlink" Id="rId269"/>
    <Relationship TargetMode="External" Target="https://m.edsoo.ru/83535558" Type="http://schemas.openxmlformats.org/officeDocument/2006/relationships/hyperlink" Id="rId270"/>
    <Relationship TargetMode="External" Target="https://m.edsoo.ru/83535008" Type="http://schemas.openxmlformats.org/officeDocument/2006/relationships/hyperlink" Id="rId271"/>
    <Relationship TargetMode="External" Target="https://m.edsoo.ru/83534d42" Type="http://schemas.openxmlformats.org/officeDocument/2006/relationships/hyperlink" Id="rId272"/>
    <Relationship TargetMode="External" Target="https://m.edsoo.ru/8352af04" Type="http://schemas.openxmlformats.org/officeDocument/2006/relationships/hyperlink" Id="rId273"/>
    <Relationship TargetMode="External" Target="https://m.edsoo.ru/83535c4c" Type="http://schemas.openxmlformats.org/officeDocument/2006/relationships/hyperlink" Id="rId274"/>
    <Relationship TargetMode="External" Target="https://m.edsoo.ru/8352a202" Type="http://schemas.openxmlformats.org/officeDocument/2006/relationships/hyperlink" Id="rId275"/>
    <Relationship TargetMode="External" Target="https://m.edsoo.ru/83535b16" Type="http://schemas.openxmlformats.org/officeDocument/2006/relationships/hyperlink" Id="rId276"/>
    <Relationship TargetMode="External" Target="https://m.edsoo.ru/83535b16" Type="http://schemas.openxmlformats.org/officeDocument/2006/relationships/hyperlink" Id="rId277"/>
    <Relationship TargetMode="External" Target="https://m.edsoo.ru/83535f1c" Type="http://schemas.openxmlformats.org/officeDocument/2006/relationships/hyperlink" Id="rId278"/>
    <Relationship TargetMode="External" Target="https://m.edsoo.ru/83535f1c" Type="http://schemas.openxmlformats.org/officeDocument/2006/relationships/hyperlink" Id="rId279"/>
    <Relationship TargetMode="External" Target="https://m.edsoo.ru/83535d8c" Type="http://schemas.openxmlformats.org/officeDocument/2006/relationships/hyperlink" Id="rId280"/>
    <Relationship TargetMode="External" Target="https://m.edsoo.ru/83536296" Type="http://schemas.openxmlformats.org/officeDocument/2006/relationships/hyperlink" Id="rId281"/>
    <Relationship TargetMode="External" Target="https://m.edsoo.ru/8353616a" Type="http://schemas.openxmlformats.org/officeDocument/2006/relationships/hyperlink" Id="rId282"/>
    <Relationship TargetMode="External" Target="https://m.edsoo.ru/8353616a" Type="http://schemas.openxmlformats.org/officeDocument/2006/relationships/hyperlink" Id="rId283"/>
    <Relationship TargetMode="External" Target="https://m.edsoo.ru/835363b8" Type="http://schemas.openxmlformats.org/officeDocument/2006/relationships/hyperlink" Id="rId284"/>
    <Relationship TargetMode="External" Target="https://m.edsoo.ru/83535f1c" Type="http://schemas.openxmlformats.org/officeDocument/2006/relationships/hyperlink" Id="rId285"/>
    <Relationship TargetMode="External" Target="https://m.edsoo.ru/83535d8c" Type="http://schemas.openxmlformats.org/officeDocument/2006/relationships/hyperlink" Id="rId286"/>
    <Relationship TargetMode="External" Target="https://m.edsoo.ru/8353658e" Type="http://schemas.openxmlformats.org/officeDocument/2006/relationships/hyperlink" Id="rId287"/>
    <Relationship TargetMode="External" Target="https://m.edsoo.ru/8353658e" Type="http://schemas.openxmlformats.org/officeDocument/2006/relationships/hyperlink" Id="rId288"/>
    <Relationship TargetMode="External" Target="https://m.edsoo.ru/835366ec" Type="http://schemas.openxmlformats.org/officeDocument/2006/relationships/hyperlink" Id="rId289"/>
    <Relationship TargetMode="External" Target="https://m.edsoo.ru/8353731c" Type="http://schemas.openxmlformats.org/officeDocument/2006/relationships/hyperlink" Id="rId290"/>
    <Relationship TargetMode="External" Target="https://m.edsoo.ru/83537074" Type="http://schemas.openxmlformats.org/officeDocument/2006/relationships/hyperlink" Id="rId291"/>
    <Relationship TargetMode="External" Target="https://m.edsoo.ru/83536930" Type="http://schemas.openxmlformats.org/officeDocument/2006/relationships/hyperlink" Id="rId292"/>
    <Relationship TargetMode="External" Target="https://m.edsoo.ru/83537196" Type="http://schemas.openxmlformats.org/officeDocument/2006/relationships/hyperlink" Id="rId293"/>
    <Relationship TargetMode="External" Target="https://m.edsoo.ru/83536aa2" Type="http://schemas.openxmlformats.org/officeDocument/2006/relationships/hyperlink" Id="rId294"/>
    <Relationship TargetMode="External" Target="https://m.edsoo.ru/8352c0ca" Type="http://schemas.openxmlformats.org/officeDocument/2006/relationships/hyperlink" Id="rId295"/>
    <Relationship TargetMode="External" Target="https://m.edsoo.ru/8352bd3c" Type="http://schemas.openxmlformats.org/officeDocument/2006/relationships/hyperlink" Id="rId296"/>
    <Relationship TargetMode="External" Target="https://m.edsoo.ru/8352c49e" Type="http://schemas.openxmlformats.org/officeDocument/2006/relationships/hyperlink" Id="rId297"/>
    <Relationship TargetMode="External" Target="https://m.edsoo.ru/8352ca5c" Type="http://schemas.openxmlformats.org/officeDocument/2006/relationships/hyperlink" Id="rId298"/>
    <Relationship TargetMode="External" Target="https://m.edsoo.ru/8353680e" Type="http://schemas.openxmlformats.org/officeDocument/2006/relationships/hyperlink" Id="rId299"/>
    <Relationship TargetMode="External" Target="https://m.edsoo.ru/83536cfa" Type="http://schemas.openxmlformats.org/officeDocument/2006/relationships/hyperlink" Id="rId300"/>
    <Relationship TargetMode="External" Target="https://m.edsoo.ru/8352bef4" Type="http://schemas.openxmlformats.org/officeDocument/2006/relationships/hyperlink" Id="rId301"/>
    <Relationship TargetMode="External" Target="https://m.edsoo.ru/8352c30e" Type="http://schemas.openxmlformats.org/officeDocument/2006/relationships/hyperlink" Id="rId302"/>
    <Relationship TargetMode="External" Target="https://m.edsoo.ru/83537466" Type="http://schemas.openxmlformats.org/officeDocument/2006/relationships/hyperlink" Id="rId303"/>
    <Relationship TargetMode="External" Target="https://m.edsoo.ru/83537466" Type="http://schemas.openxmlformats.org/officeDocument/2006/relationships/hyperlink" Id="rId304"/>
    <Relationship TargetMode="External" Target="https://m.edsoo.ru/8353759c" Type="http://schemas.openxmlformats.org/officeDocument/2006/relationships/hyperlink" Id="rId305"/>
    <Relationship TargetMode="External" Target="https://m.edsoo.ru/83537754" Type="http://schemas.openxmlformats.org/officeDocument/2006/relationships/hyperlink" Id="rId306"/>
    <Relationship TargetMode="External" Target="https://m.edsoo.ru/83537aa6" Type="http://schemas.openxmlformats.org/officeDocument/2006/relationships/hyperlink" Id="rId307"/>
    <Relationship TargetMode="External" Target="https://m.edsoo.ru/83537aa6" Type="http://schemas.openxmlformats.org/officeDocument/2006/relationships/hyperlink" Id="rId308"/>
    <Relationship TargetMode="External" Target="https://m.edsoo.ru/835388a2" Type="http://schemas.openxmlformats.org/officeDocument/2006/relationships/hyperlink" Id="rId309"/>
    <Relationship TargetMode="External" Target="https://m.edsoo.ru/8353798e" Type="http://schemas.openxmlformats.org/officeDocument/2006/relationships/hyperlink" Id="rId310"/>
    <Relationship TargetMode="External" Target="https://m.edsoo.ru/83537fe2" Type="http://schemas.openxmlformats.org/officeDocument/2006/relationships/hyperlink" Id="rId311"/>
    <Relationship TargetMode="External" Target="https://m.edsoo.ru/8352e00a" Type="http://schemas.openxmlformats.org/officeDocument/2006/relationships/hyperlink" Id="rId312"/>
    <Relationship TargetMode="External" Target="https://m.edsoo.ru/83537bc8" Type="http://schemas.openxmlformats.org/officeDocument/2006/relationships/hyperlink" Id="rId313"/>
    <Relationship TargetMode="External" Target="https://m.edsoo.ru/83538140" Type="http://schemas.openxmlformats.org/officeDocument/2006/relationships/hyperlink" Id="rId314"/>
    <Relationship TargetMode="External" Target="https://m.edsoo.ru/83538d3e" Type="http://schemas.openxmlformats.org/officeDocument/2006/relationships/hyperlink" Id="rId315"/>
    <Relationship TargetMode="External" Target="https://m.edsoo.ru/83538d3e" Type="http://schemas.openxmlformats.org/officeDocument/2006/relationships/hyperlink" Id="rId316"/>
    <Relationship TargetMode="External" Target="https://m.edsoo.ru/83538eec" Type="http://schemas.openxmlformats.org/officeDocument/2006/relationships/hyperlink" Id="rId317"/>
    <Relationship TargetMode="External" Target="https://m.edsoo.ru/8353a5b2" Type="http://schemas.openxmlformats.org/officeDocument/2006/relationships/hyperlink" Id="rId318"/>
    <Relationship TargetMode="External" Target="https://m.edsoo.ru/8353986a" Type="http://schemas.openxmlformats.org/officeDocument/2006/relationships/hyperlink" Id="rId319"/>
    <Relationship TargetMode="External" Target="https://m.edsoo.ru/83539040" Type="http://schemas.openxmlformats.org/officeDocument/2006/relationships/hyperlink" Id="rId320"/>
    <Relationship TargetMode="External" Target="https://m.edsoo.ru/83539180" Type="http://schemas.openxmlformats.org/officeDocument/2006/relationships/hyperlink" Id="rId321"/>
    <Relationship TargetMode="External" Target="https://m.edsoo.ru/83539522" Type="http://schemas.openxmlformats.org/officeDocument/2006/relationships/hyperlink" Id="rId322"/>
    <Relationship TargetMode="External" Target="https://m.edsoo.ru/83539d42" Type="http://schemas.openxmlformats.org/officeDocument/2006/relationships/hyperlink" Id="rId323"/>
    <Relationship TargetMode="External" Target="https://m.edsoo.ru/835392d4" Type="http://schemas.openxmlformats.org/officeDocument/2006/relationships/hyperlink" Id="rId324"/>
    <Relationship TargetMode="External" Target="https://m.edsoo.ru/83539b4e" Type="http://schemas.openxmlformats.org/officeDocument/2006/relationships/hyperlink" Id="rId325"/>
    <Relationship TargetMode="External" Target="https://m.edsoo.ru/83539f18" Type="http://schemas.openxmlformats.org/officeDocument/2006/relationships/hyperlink" Id="rId326"/>
    <Relationship TargetMode="External" Target="https://m.edsoo.ru/8353a7b0" Type="http://schemas.openxmlformats.org/officeDocument/2006/relationships/hyperlink" Id="rId327"/>
    <Relationship TargetMode="External" Target="https://m.edsoo.ru/8353a9e0" Type="http://schemas.openxmlformats.org/officeDocument/2006/relationships/hyperlink" Id="rId328"/>
    <Relationship TargetMode="External" Target="https://m.edsoo.ru/835396d0" Type="http://schemas.openxmlformats.org/officeDocument/2006/relationships/hyperlink" Id="rId329"/>
    <Relationship TargetMode="External" Target="https://m.edsoo.ru/8353a10c" Type="http://schemas.openxmlformats.org/officeDocument/2006/relationships/hyperlink" Id="rId330"/>
    <Relationship TargetMode="External" Target="https://m.edsoo.ru/8353a3aa" Type="http://schemas.openxmlformats.org/officeDocument/2006/relationships/hyperlink" Id="rId331"/>
    <Relationship TargetMode="External" Target="https://m.edsoo.ru/8353ac92" Type="http://schemas.openxmlformats.org/officeDocument/2006/relationships/hyperlink" Id="rId332"/>
    <Relationship TargetMode="External" Target="https://m.edsoo.ru/8353ac92" Type="http://schemas.openxmlformats.org/officeDocument/2006/relationships/hyperlink" Id="rId333"/>
    <Relationship TargetMode="External" Target="https://m.edsoo.ru/83531ab6" Type="http://schemas.openxmlformats.org/officeDocument/2006/relationships/hyperlink" Id="rId334"/>
    <Relationship TargetMode="External" Target="https://m.edsoo.ru/8352cde0" Type="http://schemas.openxmlformats.org/officeDocument/2006/relationships/hyperlink" Id="rId335"/>
    <Relationship TargetMode="External" Target="https://m.edsoo.ru/83530c06" Type="http://schemas.openxmlformats.org/officeDocument/2006/relationships/hyperlink" Id="rId336"/>
    <Relationship TargetMode="External" Target="https://m.edsoo.ru/83530d78" Type="http://schemas.openxmlformats.org/officeDocument/2006/relationships/hyperlink" Id="rId337"/>
    <Relationship TargetMode="External" Target="https://m.edsoo.ru/83530e9a" Type="http://schemas.openxmlformats.org/officeDocument/2006/relationships/hyperlink" Id="rId338"/>
    <Relationship TargetMode="External" Target="https://m.edsoo.ru/83530166" Type="http://schemas.openxmlformats.org/officeDocument/2006/relationships/hyperlink" Id="rId339"/>
    <Relationship TargetMode="External" Target="https://m.edsoo.ru/8353b660" Type="http://schemas.openxmlformats.org/officeDocument/2006/relationships/hyperlink" Id="rId340"/>
    <Relationship TargetMode="External" Target="https://m.edsoo.ru/835304e0" Type="http://schemas.openxmlformats.org/officeDocument/2006/relationships/hyperlink" Id="rId341"/>
    <Relationship TargetMode="External" Target="https://m.edsoo.ru/8353ae68" Type="http://schemas.openxmlformats.org/officeDocument/2006/relationships/hyperlink" Id="rId342"/>
    <Relationship TargetMode="External" Target="https://m.edsoo.ru/8353ebc6" Type="http://schemas.openxmlformats.org/officeDocument/2006/relationships/hyperlink" Id="rId343"/>
    <Relationship TargetMode="External" Target="https://m.edsoo.ru/8353204c" Type="http://schemas.openxmlformats.org/officeDocument/2006/relationships/hyperlink" Id="rId344"/>
    <Relationship TargetMode="External" Target="https://m.edsoo.ru/8353e2fc" Type="http://schemas.openxmlformats.org/officeDocument/2006/relationships/hyperlink" Id="rId345"/>
    <Relationship TargetMode="External" Target="https://m.edsoo.ru/8353e086" Type="http://schemas.openxmlformats.org/officeDocument/2006/relationships/hyperlink" Id="rId346"/>
    <Relationship TargetMode="External" Target="https://m.edsoo.ru/8353e1c6" Type="http://schemas.openxmlformats.org/officeDocument/2006/relationships/hyperlink" Id="rId347"/>
    <Relationship TargetMode="External" Target="https://m.edsoo.ru/8353e54a" Type="http://schemas.openxmlformats.org/officeDocument/2006/relationships/hyperlink" Id="rId348"/>
    <Relationship TargetMode="External" Target="https://m.edsoo.ru/8353e54a" Type="http://schemas.openxmlformats.org/officeDocument/2006/relationships/hyperlink" Id="rId349"/>
    <Relationship TargetMode="External" Target="https://m.edsoo.ru/8353d500" Type="http://schemas.openxmlformats.org/officeDocument/2006/relationships/hyperlink" Id="rId350"/>
    <Relationship TargetMode="External" Target="https://m.edsoo.ru/8353d258" Type="http://schemas.openxmlformats.org/officeDocument/2006/relationships/hyperlink" Id="rId351"/>
    <Relationship TargetMode="External" Target="https://m.edsoo.ru/8353ced4" Type="http://schemas.openxmlformats.org/officeDocument/2006/relationships/hyperlink" Id="rId352"/>
    <Relationship TargetMode="External" Target="https://m.edsoo.ru/8353d6e0" Type="http://schemas.openxmlformats.org/officeDocument/2006/relationships/hyperlink" Id="rId353"/>
    <Relationship TargetMode="External" Target="https://m.edsoo.ru/8353d80c" Type="http://schemas.openxmlformats.org/officeDocument/2006/relationships/hyperlink" Id="rId354"/>
    <Relationship TargetMode="External" Target="https://m.edsoo.ru/8353d92e" Type="http://schemas.openxmlformats.org/officeDocument/2006/relationships/hyperlink" Id="rId355"/>
    <Relationship TargetMode="External" Target="https://m.edsoo.ru/8353cd1c" Type="http://schemas.openxmlformats.org/officeDocument/2006/relationships/hyperlink" Id="rId356"/>
    <Relationship TargetMode="External" Target="https://m.edsoo.ru/8353d3b6" Type="http://schemas.openxmlformats.org/officeDocument/2006/relationships/hyperlink" Id="rId357"/>
    <Relationship TargetMode="External" Target="https://m.edsoo.ru/8353d0a0" Type="http://schemas.openxmlformats.org/officeDocument/2006/relationships/hyperlink" Id="rId358"/>
    <Relationship TargetMode="External" Target="https://m.edsoo.ru/8353ded8" Type="http://schemas.openxmlformats.org/officeDocument/2006/relationships/hyperlink" Id="rId359"/>
    <Relationship TargetMode="External" Target="https://m.edsoo.ru/8353ded8" Type="http://schemas.openxmlformats.org/officeDocument/2006/relationships/hyperlink" Id="rId360"/>
    <Relationship TargetMode="External" Target="https://m.edsoo.ru/8353e77a" Type="http://schemas.openxmlformats.org/officeDocument/2006/relationships/hyperlink" Id="rId361"/>
    <Relationship TargetMode="External" Target="https://m.edsoo.ru/8353e662" Type="http://schemas.openxmlformats.org/officeDocument/2006/relationships/hyperlink" Id="rId362"/>
    <Relationship TargetMode="External" Target="https://m.edsoo.ru/8353ea7c" Type="http://schemas.openxmlformats.org/officeDocument/2006/relationships/hyperlink" Id="rId363"/>
    <Relationship TargetMode="External" Target="https://m.edsoo.ru/8353ece8" Type="http://schemas.openxmlformats.org/officeDocument/2006/relationships/hyperlink" Id="rId364"/>
    <Relationship TargetMode="External" Target="https://m.edsoo.ru/8353ee0a" Type="http://schemas.openxmlformats.org/officeDocument/2006/relationships/hyperlink" Id="rId365"/>
    <Relationship TargetMode="External" Target="https://m.edsoo.ru/8353ee0a" Type="http://schemas.openxmlformats.org/officeDocument/2006/relationships/hyperlink" Id="rId366"/>
    <Relationship TargetMode="External" Target="https://m.edsoo.ru/8353ef22" Type="http://schemas.openxmlformats.org/officeDocument/2006/relationships/hyperlink" Id="rId367"/>
    <Relationship TargetMode="External" Target="https://m.edsoo.ru/8353f044" Type="http://schemas.openxmlformats.org/officeDocument/2006/relationships/hyperlink" Id="rId368"/>
    <Relationship TargetMode="External" Target="https://m.edsoo.ru/8353f698" Type="http://schemas.openxmlformats.org/officeDocument/2006/relationships/hyperlink" Id="rId369"/>
    <Relationship TargetMode="External" Target="https://m.edsoo.ru/8353f558" Type="http://schemas.openxmlformats.org/officeDocument/2006/relationships/hyperlink" Id="rId370"/>
    <Relationship TargetMode="External" Target="https://m.edsoo.ru/8352f004" Type="http://schemas.openxmlformats.org/officeDocument/2006/relationships/hyperlink" Id="rId371"/>
    <Relationship TargetMode="External" Target="https://m.edsoo.ru/8352366e" Type="http://schemas.openxmlformats.org/officeDocument/2006/relationships/hyperlink" Id="rId372"/>
    <Relationship TargetMode="External" Target="https://m.edsoo.ru/83523786" Type="http://schemas.openxmlformats.org/officeDocument/2006/relationships/hyperlink" Id="rId373"/>
    <Relationship TargetMode="External" Target="https://m.edsoo.ru/8353f558" Type="http://schemas.openxmlformats.org/officeDocument/2006/relationships/hyperlink" Id="rId374"/>
    <Relationship TargetMode="External" Target="https://m.edsoo.ru/8353fa26" Type="http://schemas.openxmlformats.org/officeDocument/2006/relationships/hyperlink" Id="rId375"/>
    <Relationship TargetMode="External" Target="https://m.edsoo.ru/8353fa26" Type="http://schemas.openxmlformats.org/officeDocument/2006/relationships/hyperlink" Id="rId376"/>
    <Relationship TargetMode="External" Target="https://m.edsoo.ru/83526a1c" Type="http://schemas.openxmlformats.org/officeDocument/2006/relationships/hyperlink" Id="rId377"/>
    <Relationship TargetMode="External" Target="https://m.edsoo.ru/83526f08" Type="http://schemas.openxmlformats.org/officeDocument/2006/relationships/hyperlink" Id="rId378"/>
    <Relationship TargetMode="External" Target="https://m.edsoo.ru/835270c0" Type="http://schemas.openxmlformats.org/officeDocument/2006/relationships/hyperlink" Id="rId379"/>
    <Relationship TargetMode="External" Target="https://m.edsoo.ru/83540494" Type="http://schemas.openxmlformats.org/officeDocument/2006/relationships/hyperlink" Id="rId380"/>
    <Relationship TargetMode="External" Target="https://m.edsoo.ru/83540494" Type="http://schemas.openxmlformats.org/officeDocument/2006/relationships/hyperlink" Id="rId381"/>
    <Relationship TargetMode="External" Target="https://m.edsoo.ru/835407f0" Type="http://schemas.openxmlformats.org/officeDocument/2006/relationships/hyperlink" Id="rId382"/>
    <Relationship TargetMode="External" Target="https://m.edsoo.ru/835407f0" Type="http://schemas.openxmlformats.org/officeDocument/2006/relationships/hyperlink" Id="rId383"/>
    <Relationship TargetMode="External" Target="https://m.edsoo.ru/83541254" Type="http://schemas.openxmlformats.org/officeDocument/2006/relationships/hyperlink" Id="rId384"/>
    <Relationship TargetMode="External" Target="https://m.edsoo.ru/8354107e" Type="http://schemas.openxmlformats.org/officeDocument/2006/relationships/hyperlink" Id="rId385"/>
    <Relationship TargetMode="External" Target="https://m.edsoo.ru/8354138a" Type="http://schemas.openxmlformats.org/officeDocument/2006/relationships/hyperlink" Id="rId386"/>
    <Relationship TargetMode="External" Target="https://m.edsoo.ru/8354138a" Type="http://schemas.openxmlformats.org/officeDocument/2006/relationships/hyperlink" Id="rId387"/>
    <Relationship TargetMode="External" Target="https://m.edsoo.ru/835419f2" Type="http://schemas.openxmlformats.org/officeDocument/2006/relationships/hyperlink" Id="rId388"/>
    <Relationship TargetMode="External" Target="https://m.edsoo.ru/83541b82" Type="http://schemas.openxmlformats.org/officeDocument/2006/relationships/hyperlink" Id="rId389"/>
    <Relationship TargetMode="External" Target="https://m.edsoo.ru/83541b82" Type="http://schemas.openxmlformats.org/officeDocument/2006/relationships/hyperlink" Id="rId390"/>
    <Relationship TargetMode="External" Target="https://m.edsoo.ru/83542866" Type="http://schemas.openxmlformats.org/officeDocument/2006/relationships/hyperlink" Id="rId391"/>
    <Relationship TargetMode="External" Target="https://m.edsoo.ru/83542262" Type="http://schemas.openxmlformats.org/officeDocument/2006/relationships/hyperlink" Id="rId392"/>
    <Relationship TargetMode="External" Target="https://m.edsoo.ru/8354253c" Type="http://schemas.openxmlformats.org/officeDocument/2006/relationships/hyperlink" Id="rId393"/>
    <Relationship TargetMode="External" Target="https://m.edsoo.ru/83541ee8" Type="http://schemas.openxmlformats.org/officeDocument/2006/relationships/hyperlink" Id="rId394"/>
    <Relationship TargetMode="External" Target="https://m.edsoo.ru/83542c80" Type="http://schemas.openxmlformats.org/officeDocument/2006/relationships/hyperlink" Id="rId395"/>
    <Relationship TargetMode="External" Target="https://m.edsoo.ru/83542c80" Type="http://schemas.openxmlformats.org/officeDocument/2006/relationships/hyperlink" Id="rId396"/>
    <Relationship TargetMode="External" Target="https://m.edsoo.ru/8354336a" Type="http://schemas.openxmlformats.org/officeDocument/2006/relationships/hyperlink" Id="rId397"/>
    <Relationship TargetMode="External" Target="https://m.edsoo.ru/8352f4dc" Type="http://schemas.openxmlformats.org/officeDocument/2006/relationships/hyperlink" Id="rId398"/>
    <Relationship TargetMode="External" Target="https://m.edsoo.ru/835439c8" Type="http://schemas.openxmlformats.org/officeDocument/2006/relationships/hyperlink" Id="rId399"/>
    <Relationship TargetMode="External" Target="https://m.edsoo.ru/83542ff0" Type="http://schemas.openxmlformats.org/officeDocument/2006/relationships/hyperlink" Id="rId400"/>
    <Relationship TargetMode="External" Target="https://m.edsoo.ru/835434fa" Type="http://schemas.openxmlformats.org/officeDocument/2006/relationships/hyperlink" Id="rId401"/>
    <Relationship TargetMode="External" Target="https://m.edsoo.ru/83542eb0" Type="http://schemas.openxmlformats.org/officeDocument/2006/relationships/hyperlink" Id="rId402"/>
    <Relationship TargetMode="External" Target="https://m.edsoo.ru/8354366c" Type="http://schemas.openxmlformats.org/officeDocument/2006/relationships/hyperlink" Id="rId403"/>
    <Relationship TargetMode="External" Target="https://m.edsoo.ru/8354366c" Type="http://schemas.openxmlformats.org/officeDocument/2006/relationships/hyperlink" Id="rId404"/>
    <Relationship TargetMode="External" Target="https://m.edsoo.ru/83544346" Type="http://schemas.openxmlformats.org/officeDocument/2006/relationships/hyperlink" Id="rId405"/>
    <Relationship TargetMode="External" Target="https://m.edsoo.ru/83544346" Type="http://schemas.openxmlformats.org/officeDocument/2006/relationships/hyperlink" Id="rId406"/>
    <Relationship TargetMode="External" Target="https://m.edsoo.ru/83541542" Type="http://schemas.openxmlformats.org/officeDocument/2006/relationships/hyperlink" Id="rId407"/>
    <Relationship TargetMode="External" Target="https://m.edsoo.ru/83544832" Type="http://schemas.openxmlformats.org/officeDocument/2006/relationships/hyperlink" Id="rId408"/>
    <Relationship TargetMode="External" Target="https://m.edsoo.ru/83530698" Type="http://schemas.openxmlformats.org/officeDocument/2006/relationships/hyperlink" Id="rId409"/>
    <Relationship TargetMode="External" Target="https://m.edsoo.ru/83545430" Type="http://schemas.openxmlformats.org/officeDocument/2006/relationships/hyperlink" Id="rId410"/>
    <Relationship TargetMode="External" Target="https://m.edsoo.ru/83545430" Type="http://schemas.openxmlformats.org/officeDocument/2006/relationships/hyperlink" Id="rId411"/>
    <Relationship TargetMode="External" Target="https://m.edsoo.ru/863c9c16" Type="http://schemas.openxmlformats.org/officeDocument/2006/relationships/hyperlink" Id="rId412"/>
    <Relationship TargetMode="External" Target="https://m.edsoo.ru/863c9478" Type="http://schemas.openxmlformats.org/officeDocument/2006/relationships/hyperlink" Id="rId413"/>
    <Relationship TargetMode="External" Target="https://m.edsoo.ru/863c7e8e" Type="http://schemas.openxmlformats.org/officeDocument/2006/relationships/hyperlink" Id="rId414"/>
    <Relationship TargetMode="External" Target="https://m.edsoo.ru/863c9054" Type="http://schemas.openxmlformats.org/officeDocument/2006/relationships/hyperlink" Id="rId415"/>
    <Relationship TargetMode="External" Target="https://m.edsoo.ru/863c9612" Type="http://schemas.openxmlformats.org/officeDocument/2006/relationships/hyperlink" Id="rId416"/>
    <Relationship TargetMode="External" Target="https://m.edsoo.ru/863c8ec4" Type="http://schemas.openxmlformats.org/officeDocument/2006/relationships/hyperlink" Id="rId417"/>
    <Relationship TargetMode="External" Target="https://m.edsoo.ru/863c8668" Type="http://schemas.openxmlformats.org/officeDocument/2006/relationships/hyperlink" Id="rId418"/>
    <Relationship TargetMode="External" Target="https://m.edsoo.ru/863c87ee" Type="http://schemas.openxmlformats.org/officeDocument/2006/relationships/hyperlink" Id="rId419"/>
    <Relationship TargetMode="External" Target="https://m.edsoo.ru/863ca5a8" Type="http://schemas.openxmlformats.org/officeDocument/2006/relationships/hyperlink" Id="rId420"/>
    <Relationship TargetMode="External" Target="https://m.edsoo.ru/863ca436" Type="http://schemas.openxmlformats.org/officeDocument/2006/relationships/hyperlink" Id="rId421"/>
    <Relationship TargetMode="External" Target="https://m.edsoo.ru/863ca8fa" Type="http://schemas.openxmlformats.org/officeDocument/2006/relationships/hyperlink" Id="rId422"/>
    <Relationship TargetMode="External" Target="https://m.edsoo.ru/863ca706" Type="http://schemas.openxmlformats.org/officeDocument/2006/relationships/hyperlink" Id="rId423"/>
    <Relationship TargetMode="External" Target="https://m.edsoo.ru/863cba34" Type="http://schemas.openxmlformats.org/officeDocument/2006/relationships/hyperlink" Id="rId424"/>
    <Relationship TargetMode="External" Target="https://m.edsoo.ru/863cb70a" Type="http://schemas.openxmlformats.org/officeDocument/2006/relationships/hyperlink" Id="rId425"/>
    <Relationship TargetMode="External" Target="https://m.edsoo.ru/863cb598" Type="http://schemas.openxmlformats.org/officeDocument/2006/relationships/hyperlink" Id="rId426"/>
    <Relationship TargetMode="External" Target="https://m.edsoo.ru/863cb8d6" Type="http://schemas.openxmlformats.org/officeDocument/2006/relationships/hyperlink" Id="rId427"/>
    <Relationship TargetMode="External" Target="https://m.edsoo.ru/863cc0ec" Type="http://schemas.openxmlformats.org/officeDocument/2006/relationships/hyperlink" Id="rId428"/>
    <Relationship TargetMode="External" Target="https://m.edsoo.ru/863cbcf0" Type="http://schemas.openxmlformats.org/officeDocument/2006/relationships/hyperlink" Id="rId429"/>
    <Relationship TargetMode="External" Target="https://m.edsoo.ru/863cbba6" Type="http://schemas.openxmlformats.org/officeDocument/2006/relationships/hyperlink" Id="rId430"/>
    <Relationship TargetMode="External" Target="https://m.edsoo.ru/863cbed0" Type="http://schemas.openxmlformats.org/officeDocument/2006/relationships/hyperlink" Id="rId431"/>
    <Relationship TargetMode="External" Target="https://m.edsoo.ru/863cc43e" Type="http://schemas.openxmlformats.org/officeDocument/2006/relationships/hyperlink" Id="rId432"/>
    <Relationship TargetMode="External" Target="https://m.edsoo.ru/863cc8f8" Type="http://schemas.openxmlformats.org/officeDocument/2006/relationships/hyperlink" Id="rId433"/>
    <Relationship TargetMode="External" Target="https://m.edsoo.ru/863cc8f8" Type="http://schemas.openxmlformats.org/officeDocument/2006/relationships/hyperlink" Id="rId43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