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863839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9667354)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язык (немецкий)»</w:t>
      </w:r>
    </w:p>
    <w:p>
      <w:pPr>
        <w:spacing w:before="0" w:after="0" w:line="408"/>
        <w:ind w:left="120"/>
        <w:jc w:val="center"/>
      </w:pPr>
      <w:r>
        <w:rPr>
          <w:rFonts w:ascii="Times New Roman" w:hAnsi="Times New Roman"/>
          <w:b w:val="false"/>
          <w:i w:val="false"/>
          <w:color w:val="000000"/>
          <w:sz w:val="28"/>
        </w:rPr>
        <w:t xml:space="preserve">для обучающихся 2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78638396" w:id="1"/>
    <w:p>
      <w:pPr>
        <w:sectPr>
          <w:pgSz w:w="11906" w:h="16383" w:orient="portrait"/>
        </w:sectPr>
      </w:pPr>
    </w:p>
    <w:bookmarkEnd w:id="1"/>
    <w:bookmarkEnd w:id="0"/>
    <w:bookmarkStart w:name="block-78638402"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spacing w:before="0" w:after="0"/>
        <w:ind w:firstLine="600"/>
        <w:jc w:val="both"/>
      </w:pPr>
      <w:r>
        <w:rPr>
          <w:rFonts w:ascii="Times New Roman" w:hAnsi="Times New Roman"/>
          <w:b w:val="false"/>
          <w:i w:val="false"/>
          <w:color w:val="000000"/>
          <w:sz w:val="28"/>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pPr>
        <w:spacing w:before="0" w:after="0"/>
        <w:ind w:firstLine="600"/>
        <w:jc w:val="both"/>
      </w:pPr>
      <w:r>
        <w:rPr>
          <w:rFonts w:ascii="Times New Roman" w:hAnsi="Times New Roman"/>
          <w:b w:val="false"/>
          <w:i w:val="false"/>
          <w:color w:val="000000"/>
          <w:sz w:val="28"/>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pPr>
        <w:spacing w:before="0" w:after="0"/>
        <w:ind w:firstLine="600"/>
        <w:jc w:val="both"/>
      </w:pPr>
      <w:r>
        <w:rPr>
          <w:rFonts w:ascii="Times New Roman" w:hAnsi="Times New Roman"/>
          <w:b w:val="false"/>
          <w:i w:val="false"/>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pPr>
        <w:spacing w:before="0" w:after="0"/>
        <w:ind w:firstLine="600"/>
        <w:jc w:val="both"/>
      </w:pPr>
      <w:r>
        <w:rPr>
          <w:rFonts w:ascii="Times New Roman" w:hAnsi="Times New Roman"/>
          <w:b w:val="false"/>
          <w:i w:val="false"/>
          <w:color w:val="000000"/>
          <w:sz w:val="28"/>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ind w:firstLine="600"/>
        <w:jc w:val="both"/>
      </w:pPr>
      <w:r>
        <w:rPr>
          <w:rFonts w:ascii="Times New Roman" w:hAnsi="Times New Roman"/>
          <w:b w:val="false"/>
          <w:i w:val="false"/>
          <w:color w:val="000000"/>
          <w:sz w:val="28"/>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pPr>
        <w:spacing w:before="0" w:after="0"/>
        <w:ind w:firstLine="600"/>
        <w:jc w:val="both"/>
      </w:pPr>
      <w:r>
        <w:rPr>
          <w:rFonts w:ascii="Times New Roman" w:hAnsi="Times New Roman"/>
          <w:b/>
          <w:i w:val="false"/>
          <w:color w:val="000000"/>
          <w:sz w:val="28"/>
        </w:rPr>
        <w:t>Образовательные цели программы</w:t>
      </w:r>
      <w:r>
        <w:rPr>
          <w:rFonts w:ascii="Times New Roman" w:hAnsi="Times New Roman"/>
          <w:b w:val="false"/>
          <w:i w:val="false"/>
          <w:color w:val="000000"/>
          <w:sz w:val="28"/>
        </w:rPr>
        <w:t xml:space="preserve"> по иностранному (немецкому) языку на уровне начального общего образования включают:</w:t>
      </w:r>
    </w:p>
    <w:p>
      <w:pPr>
        <w:numPr>
          <w:ilvl w:val="0"/>
          <w:numId w:val="1"/>
        </w:numPr>
        <w:spacing w:before="0" w:after="0"/>
        <w:jc w:val="both"/>
      </w:pPr>
      <w:r>
        <w:rPr>
          <w:rFonts w:ascii="Times New Roman" w:hAnsi="Times New Roman"/>
          <w:b w:val="false"/>
          <w:i w:val="false"/>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pPr>
        <w:numPr>
          <w:ilvl w:val="0"/>
          <w:numId w:val="1"/>
        </w:numPr>
        <w:spacing w:before="0" w:after="0"/>
        <w:jc w:val="both"/>
      </w:pPr>
      <w:r>
        <w:rPr>
          <w:rFonts w:ascii="Times New Roman" w:hAnsi="Times New Roman"/>
          <w:b w:val="false"/>
          <w:i w:val="false"/>
          <w:color w:val="000000"/>
          <w:sz w:val="28"/>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pPr>
        <w:numPr>
          <w:ilvl w:val="0"/>
          <w:numId w:val="1"/>
        </w:numPr>
        <w:spacing w:before="0" w:after="0"/>
        <w:jc w:val="both"/>
      </w:pPr>
      <w:r>
        <w:rPr>
          <w:rFonts w:ascii="Times New Roman" w:hAnsi="Times New Roman"/>
          <w:b w:val="false"/>
          <w:i w:val="false"/>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pPr>
        <w:numPr>
          <w:ilvl w:val="0"/>
          <w:numId w:val="1"/>
        </w:numPr>
        <w:spacing w:before="0" w:after="0"/>
        <w:jc w:val="both"/>
      </w:pPr>
      <w:r>
        <w:rPr>
          <w:rFonts w:ascii="Times New Roman" w:hAnsi="Times New Roman"/>
          <w:b w:val="false"/>
          <w:i w:val="false"/>
          <w:color w:val="000000"/>
          <w:sz w:val="28"/>
        </w:rPr>
        <w:t>использование для решения учебных задач интеллектуальных операций (сравнение, анализ, обобщение и других);</w:t>
      </w:r>
    </w:p>
    <w:p>
      <w:pPr>
        <w:numPr>
          <w:ilvl w:val="0"/>
          <w:numId w:val="1"/>
        </w:numPr>
        <w:spacing w:before="0" w:after="0"/>
        <w:jc w:val="both"/>
      </w:pPr>
      <w:r>
        <w:rPr>
          <w:rFonts w:ascii="Times New Roman" w:hAnsi="Times New Roman"/>
          <w:b w:val="false"/>
          <w:i w:val="false"/>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pPr>
        <w:spacing w:before="0" w:after="0"/>
        <w:ind w:firstLine="600"/>
        <w:jc w:val="both"/>
      </w:pPr>
      <w:r>
        <w:rPr>
          <w:rFonts w:ascii="Times New Roman" w:hAnsi="Times New Roman"/>
          <w:b/>
          <w:i w:val="false"/>
          <w:color w:val="000000"/>
          <w:sz w:val="28"/>
        </w:rPr>
        <w:t>Развивающие цели программы</w:t>
      </w:r>
      <w:r>
        <w:rPr>
          <w:rFonts w:ascii="Times New Roman" w:hAnsi="Times New Roman"/>
          <w:b w:val="false"/>
          <w:i w:val="false"/>
          <w:color w:val="000000"/>
          <w:sz w:val="28"/>
        </w:rPr>
        <w:t xml:space="preserve"> по иностранному (немецкому) языку на уровне начального общего образования включают:</w:t>
      </w:r>
    </w:p>
    <w:p>
      <w:pPr>
        <w:numPr>
          <w:ilvl w:val="0"/>
          <w:numId w:val="2"/>
        </w:numPr>
        <w:spacing w:before="0" w:after="0"/>
        <w:jc w:val="both"/>
      </w:pPr>
      <w:r>
        <w:rPr>
          <w:rFonts w:ascii="Times New Roman" w:hAnsi="Times New Roman"/>
          <w:b w:val="false"/>
          <w:i w:val="false"/>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pPr>
        <w:numPr>
          <w:ilvl w:val="0"/>
          <w:numId w:val="2"/>
        </w:numPr>
        <w:spacing w:before="0" w:after="0"/>
        <w:jc w:val="both"/>
      </w:pPr>
      <w:r>
        <w:rPr>
          <w:rFonts w:ascii="Times New Roman" w:hAnsi="Times New Roman"/>
          <w:b w:val="false"/>
          <w:i w:val="false"/>
          <w:color w:val="000000"/>
          <w:sz w:val="28"/>
        </w:rPr>
        <w:t>становление коммуникативной культуры обучающихся и их общего речевого развития;</w:t>
      </w:r>
    </w:p>
    <w:p>
      <w:pPr>
        <w:numPr>
          <w:ilvl w:val="0"/>
          <w:numId w:val="2"/>
        </w:numPr>
        <w:spacing w:before="0" w:after="0"/>
        <w:jc w:val="both"/>
      </w:pPr>
      <w:r>
        <w:rPr>
          <w:rFonts w:ascii="Times New Roman" w:hAnsi="Times New Roman"/>
          <w:b w:val="false"/>
          <w:i w:val="false"/>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pPr>
        <w:numPr>
          <w:ilvl w:val="0"/>
          <w:numId w:val="2"/>
        </w:numPr>
        <w:spacing w:before="0" w:after="0"/>
        <w:jc w:val="both"/>
      </w:pPr>
      <w:r>
        <w:rPr>
          <w:rFonts w:ascii="Times New Roman" w:hAnsi="Times New Roman"/>
          <w:b w:val="false"/>
          <w:i w:val="false"/>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pPr>
        <w:numPr>
          <w:ilvl w:val="0"/>
          <w:numId w:val="2"/>
        </w:numPr>
        <w:spacing w:before="0" w:after="0"/>
        <w:jc w:val="both"/>
      </w:pPr>
      <w:r>
        <w:rPr>
          <w:rFonts w:ascii="Times New Roman" w:hAnsi="Times New Roman"/>
          <w:b w:val="false"/>
          <w:i w:val="false"/>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pPr>
        <w:spacing w:before="0" w:after="0"/>
        <w:ind w:firstLine="600"/>
        <w:jc w:val="both"/>
      </w:pPr>
      <w:r>
        <w:rPr>
          <w:rFonts w:ascii="Times New Roman" w:hAnsi="Times New Roman"/>
          <w:b w:val="false"/>
          <w:i w:val="false"/>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b/>
          <w:i w:val="false"/>
          <w:color w:val="000000"/>
          <w:sz w:val="28"/>
        </w:rPr>
        <w:t>Освоение программы по иностранному (немецкому) языку обеспечивает</w:t>
      </w:r>
      <w:r>
        <w:rPr>
          <w:rFonts w:ascii="Times New Roman" w:hAnsi="Times New Roman"/>
          <w:b w:val="false"/>
          <w:i w:val="false"/>
          <w:color w:val="000000"/>
          <w:sz w:val="28"/>
        </w:rPr>
        <w:t>:</w:t>
      </w:r>
    </w:p>
    <w:p>
      <w:pPr>
        <w:numPr>
          <w:ilvl w:val="0"/>
          <w:numId w:val="3"/>
        </w:numPr>
        <w:spacing w:before="0" w:after="0"/>
        <w:jc w:val="both"/>
      </w:pPr>
      <w:r>
        <w:rPr>
          <w:rFonts w:ascii="Times New Roman" w:hAnsi="Times New Roman"/>
          <w:b w:val="false"/>
          <w:i w:val="false"/>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pPr>
        <w:numPr>
          <w:ilvl w:val="0"/>
          <w:numId w:val="3"/>
        </w:numPr>
        <w:spacing w:before="0" w:after="0"/>
        <w:jc w:val="both"/>
      </w:pPr>
      <w:r>
        <w:rPr>
          <w:rFonts w:ascii="Times New Roman" w:hAnsi="Times New Roman"/>
          <w:b w:val="false"/>
          <w:i w:val="false"/>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pPr>
        <w:numPr>
          <w:ilvl w:val="0"/>
          <w:numId w:val="3"/>
        </w:numPr>
        <w:spacing w:before="0" w:after="0"/>
        <w:jc w:val="both"/>
      </w:pPr>
      <w:r>
        <w:rPr>
          <w:rFonts w:ascii="Times New Roman" w:hAnsi="Times New Roman"/>
          <w:b w:val="false"/>
          <w:i w:val="false"/>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pPr>
        <w:numPr>
          <w:ilvl w:val="0"/>
          <w:numId w:val="3"/>
        </w:numPr>
        <w:spacing w:before="0" w:after="0"/>
        <w:jc w:val="both"/>
      </w:pPr>
      <w:r>
        <w:rPr>
          <w:rFonts w:ascii="Times New Roman" w:hAnsi="Times New Roman"/>
          <w:b w:val="false"/>
          <w:i w:val="false"/>
          <w:color w:val="000000"/>
          <w:sz w:val="28"/>
        </w:rPr>
        <w:t>воспитание эмоционального и познавательного интереса к художественной культуре других народов;</w:t>
      </w:r>
    </w:p>
    <w:p>
      <w:pPr>
        <w:numPr>
          <w:ilvl w:val="0"/>
          <w:numId w:val="3"/>
        </w:numPr>
        <w:spacing w:before="0" w:after="0"/>
        <w:jc w:val="both"/>
      </w:pPr>
      <w:r>
        <w:rPr>
          <w:rFonts w:ascii="Times New Roman" w:hAnsi="Times New Roman"/>
          <w:b w:val="false"/>
          <w:i w:val="false"/>
          <w:color w:val="000000"/>
          <w:sz w:val="28"/>
        </w:rPr>
        <w:t>формирование положительной мотивации и устойчивого учебно-познавательного интереса к предмету «Иностранный язык».</w:t>
      </w:r>
    </w:p>
    <w:p>
      <w:pPr>
        <w:spacing w:before="0" w:after="0" w:line="264"/>
        <w:ind w:firstLine="600"/>
        <w:jc w:val="both"/>
      </w:pPr>
      <w:bookmarkStart w:name="e61e410b-7eb8-47cc-be1f-03e01ec9b1ff" w:id="3"/>
      <w:r>
        <w:rPr>
          <w:rFonts w:ascii="Times New Roman" w:hAnsi="Times New Roman"/>
          <w:b w:val="false"/>
          <w:i w:val="false"/>
          <w:color w:val="000000"/>
          <w:sz w:val="28"/>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pPr>
        <w:spacing w:before="0" w:after="0"/>
        <w:ind w:firstLine="600"/>
        <w:jc w:val="both"/>
      </w:pPr>
      <w:r>
        <w:rPr>
          <w:rFonts w:ascii="Times New Roman" w:hAnsi="Times New Roman"/>
          <w:b w:val="false"/>
          <w:i w:val="false"/>
          <w:color w:val="000000"/>
          <w:sz w:val="28"/>
        </w:rP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bookmarkStart w:name="block-78638402" w:id="4"/>
    <w:p>
      <w:pPr>
        <w:sectPr>
          <w:pgSz w:w="11906" w:h="16383" w:orient="portrait"/>
        </w:sectPr>
      </w:pPr>
    </w:p>
    <w:bookmarkEnd w:id="4"/>
    <w:bookmarkEnd w:id="2"/>
    <w:bookmarkStart w:name="block-78638404"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bookmarkStart w:name="_Toc124326840" w:id="6"/>
      <w:bookmarkEnd w:id="6"/>
      <w:r>
        <w:rPr>
          <w:rFonts w:ascii="Times New Roman" w:hAnsi="Times New Roman"/>
          <w:b/>
          <w:i w:val="false"/>
          <w:color w:val="000000"/>
          <w:sz w:val="28"/>
        </w:rPr>
        <w:t>2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Тематическое содержание речи</w:t>
      </w:r>
    </w:p>
    <w:p>
      <w:pPr>
        <w:spacing w:before="0" w:after="0" w:line="264"/>
        <w:ind w:firstLine="600"/>
        <w:jc w:val="both"/>
      </w:pPr>
      <w:r>
        <w:rPr>
          <w:rFonts w:ascii="Times New Roman" w:hAnsi="Times New Roman"/>
          <w:b w:val="false"/>
          <w:i/>
          <w:color w:val="000000"/>
          <w:sz w:val="28"/>
        </w:rPr>
        <w:t>Знакомство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Приветствие, знакомство, прощание (с использованием типичных фраз речевого этикета).</w:t>
      </w:r>
    </w:p>
    <w:p>
      <w:pPr>
        <w:spacing w:before="0" w:after="0" w:line="264"/>
        <w:ind w:firstLine="600"/>
        <w:jc w:val="both"/>
      </w:pPr>
      <w:r>
        <w:rPr>
          <w:rFonts w:ascii="Times New Roman" w:hAnsi="Times New Roman"/>
          <w:b w:val="false"/>
          <w:i/>
          <w:color w:val="000000"/>
          <w:sz w:val="28"/>
        </w:rPr>
        <w:t xml:space="preserve">Мир моего «я». </w:t>
      </w:r>
    </w:p>
    <w:p>
      <w:pPr>
        <w:spacing w:before="0" w:after="0" w:line="264"/>
        <w:ind w:firstLine="600"/>
        <w:jc w:val="both"/>
      </w:pPr>
      <w:r>
        <w:rPr>
          <w:rFonts w:ascii="Times New Roman" w:hAnsi="Times New Roman"/>
          <w:b w:val="false"/>
          <w:i w:val="false"/>
          <w:color w:val="000000"/>
          <w:sz w:val="28"/>
        </w:rPr>
        <w:t>Моя семья. Мой день рождения. Моя любимая еда.</w:t>
      </w:r>
    </w:p>
    <w:p>
      <w:pPr>
        <w:spacing w:before="0" w:after="0" w:line="264"/>
        <w:ind w:firstLine="600"/>
        <w:jc w:val="both"/>
      </w:pPr>
      <w:r>
        <w:rPr>
          <w:rFonts w:ascii="Times New Roman" w:hAnsi="Times New Roman"/>
          <w:b w:val="false"/>
          <w:i/>
          <w:color w:val="000000"/>
          <w:sz w:val="28"/>
        </w:rPr>
        <w:t xml:space="preserve">Мир моих увлечений. </w:t>
      </w:r>
    </w:p>
    <w:p>
      <w:pPr>
        <w:spacing w:before="0" w:after="0" w:line="264"/>
        <w:ind w:firstLine="600"/>
        <w:jc w:val="both"/>
      </w:pPr>
      <w:r>
        <w:rPr>
          <w:rFonts w:ascii="Times New Roman" w:hAnsi="Times New Roman"/>
          <w:b w:val="false"/>
          <w:i w:val="false"/>
          <w:color w:val="000000"/>
          <w:sz w:val="28"/>
        </w:rPr>
        <w:t>Любимый цвет. Любимая игрушка, игра. Любимые занятия. Мой питомец. Выходной день (в цирке, в зоопарке).</w:t>
      </w:r>
    </w:p>
    <w:p>
      <w:pPr>
        <w:spacing w:before="0" w:after="0" w:line="264"/>
        <w:ind w:firstLine="600"/>
        <w:jc w:val="both"/>
      </w:pPr>
      <w:r>
        <w:rPr>
          <w:rFonts w:ascii="Times New Roman" w:hAnsi="Times New Roman"/>
          <w:b w:val="false"/>
          <w:i/>
          <w:color w:val="000000"/>
          <w:sz w:val="28"/>
        </w:rPr>
        <w:t xml:space="preserve">Мир вокруг меня. </w:t>
      </w:r>
    </w:p>
    <w:p>
      <w:pPr>
        <w:spacing w:before="0" w:after="0" w:line="264"/>
        <w:ind w:firstLine="600"/>
        <w:jc w:val="both"/>
      </w:pPr>
      <w:r>
        <w:rPr>
          <w:rFonts w:ascii="Times New Roman" w:hAnsi="Times New Roman"/>
          <w:b w:val="false"/>
          <w:i w:val="false"/>
          <w:color w:val="000000"/>
          <w:sz w:val="28"/>
        </w:rPr>
        <w:t>Моя школа. Мои друзья. Моя малая родина (город, село).</w:t>
      </w:r>
    </w:p>
    <w:p>
      <w:pPr>
        <w:spacing w:before="0" w:after="0" w:line="264"/>
        <w:ind w:firstLine="600"/>
        <w:jc w:val="both"/>
      </w:pPr>
      <w:r>
        <w:rPr>
          <w:rFonts w:ascii="Times New Roman" w:hAnsi="Times New Roman"/>
          <w:b w:val="false"/>
          <w:i/>
          <w:color w:val="000000"/>
          <w:sz w:val="28"/>
        </w:rPr>
        <w:t xml:space="preserve">Родная страна и страны изучаемого языка. </w:t>
      </w:r>
    </w:p>
    <w:p>
      <w:pPr>
        <w:spacing w:before="0" w:after="0" w:line="264"/>
        <w:ind w:firstLine="600"/>
        <w:jc w:val="both"/>
      </w:pPr>
      <w:r>
        <w:rPr>
          <w:rFonts w:ascii="Times New Roman" w:hAnsi="Times New Roman"/>
          <w:b w:val="false"/>
          <w:i w:val="false"/>
          <w:color w:val="000000"/>
          <w:sz w:val="28"/>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Коммуникативные умения диалогической речи.</w:t>
      </w:r>
    </w:p>
    <w:p>
      <w:pPr>
        <w:spacing w:before="0" w:after="0" w:line="264"/>
        <w:ind w:firstLine="600"/>
        <w:jc w:val="both"/>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spacing w:before="0" w:after="0" w:line="264"/>
        <w:ind w:firstLine="600"/>
        <w:jc w:val="both"/>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spacing w:before="0" w:after="0" w:line="264"/>
        <w:ind w:firstLine="600"/>
        <w:jc w:val="both"/>
      </w:pPr>
      <w:r>
        <w:rPr>
          <w:rFonts w:ascii="Times New Roman" w:hAnsi="Times New Roman"/>
          <w:b w:val="false"/>
          <w:i w:val="false"/>
          <w:color w:val="000000"/>
          <w:sz w:val="28"/>
        </w:rPr>
        <w:t>диалога-расспроса: сообщение фактической информации, ответ на вопросы собеседника, запрашивание интересующей информации.</w:t>
      </w:r>
    </w:p>
    <w:p>
      <w:pPr>
        <w:spacing w:before="0" w:after="0" w:line="264"/>
        <w:ind w:firstLine="600"/>
        <w:jc w:val="both"/>
      </w:pPr>
      <w:r>
        <w:rPr>
          <w:rFonts w:ascii="Times New Roman" w:hAnsi="Times New Roman"/>
          <w:b w:val="false"/>
          <w:i w:val="false"/>
          <w:color w:val="000000"/>
          <w:sz w:val="28"/>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Понимание на слух речи учителя и других обучающихся и вербальная/ невербальная реакция на услышанное (при непосредственном общении).</w:t>
      </w:r>
    </w:p>
    <w:p>
      <w:pPr>
        <w:spacing w:before="0" w:after="0" w:line="264"/>
        <w:ind w:firstLine="600"/>
        <w:jc w:val="both"/>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pPr>
        <w:spacing w:before="0" w:after="0" w:line="264"/>
        <w:ind w:firstLine="600"/>
        <w:jc w:val="both"/>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рассказ, сказка.</w:t>
      </w:r>
    </w:p>
    <w:p>
      <w:pPr>
        <w:spacing w:before="0" w:after="0" w:line="264"/>
        <w:ind w:firstLine="600"/>
        <w:jc w:val="both"/>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pPr>
        <w:spacing w:before="0" w:after="0" w:line="264"/>
        <w:ind w:firstLine="600"/>
        <w:jc w:val="both"/>
      </w:pPr>
      <w:r>
        <w:rPr>
          <w:rFonts w:ascii="Times New Roman" w:hAnsi="Times New Roman"/>
          <w:b w:val="false"/>
          <w:i w:val="false"/>
          <w:color w:val="000000"/>
          <w:sz w:val="28"/>
        </w:rPr>
        <w:t>Тексты для чтения про себя: диалог, рассказ, сказка, электронное сообщение личного характера.</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pPr>
        <w:spacing w:before="0" w:after="0" w:line="264"/>
        <w:ind w:firstLine="600"/>
        <w:jc w:val="both"/>
      </w:pPr>
      <w:r>
        <w:rPr>
          <w:rFonts w:ascii="Times New Roman" w:hAnsi="Times New Roman"/>
          <w:b w:val="false"/>
          <w:i w:val="false"/>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Написание с использованием образца коротких поздравлений с праздниками (с днём рождения, Новым годом, Рождеством).</w:t>
      </w:r>
    </w:p>
    <w:p>
      <w:pPr>
        <w:spacing w:before="0" w:after="0" w:line="264"/>
        <w:ind w:left="120"/>
        <w:jc w:val="both"/>
      </w:pP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Буквы немецкого алфавита. Фонетически корректное озвучивание букв немецкого алфавита.</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pPr>
        <w:spacing w:before="0" w:after="0" w:line="264"/>
        <w:ind w:firstLine="600"/>
        <w:jc w:val="both"/>
      </w:pPr>
      <w:r>
        <w:rPr>
          <w:rFonts w:ascii="Times New Roman" w:hAnsi="Times New Roman"/>
          <w:b w:val="false"/>
          <w:i w:val="false"/>
          <w:color w:val="000000"/>
          <w:sz w:val="28"/>
        </w:rPr>
        <w:t>Использование языковой догадки для распознавания интернациональных слов (der Film, das Kino).</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Коммуникативные типы предложений: повествовательные (утвердительные, отрицательные (с nicht), вопросительные (общий, специальный вопросы). Порядок слов в предложении. Нераспространённые и распространённые простые предложения.</w:t>
      </w:r>
    </w:p>
    <w:p>
      <w:pPr>
        <w:spacing w:before="0" w:after="0" w:line="264"/>
        <w:ind w:firstLine="600"/>
        <w:jc w:val="both"/>
      </w:pPr>
      <w:r>
        <w:rPr>
          <w:rFonts w:ascii="Times New Roman" w:hAnsi="Times New Roman"/>
          <w:b w:val="false"/>
          <w:i w:val="false"/>
          <w:color w:val="000000"/>
          <w:sz w:val="28"/>
        </w:rPr>
        <w:t>Предложения с простым глагольным сказуемым (Er tanzt gern.).</w:t>
      </w:r>
    </w:p>
    <w:p>
      <w:pPr>
        <w:spacing w:before="0" w:after="0" w:line="264"/>
        <w:ind w:firstLine="600"/>
        <w:jc w:val="both"/>
      </w:pPr>
      <w:r>
        <w:rPr>
          <w:rFonts w:ascii="Times New Roman" w:hAnsi="Times New Roman"/>
          <w:b w:val="false"/>
          <w:i w:val="false"/>
          <w:color w:val="000000"/>
          <w:sz w:val="28"/>
        </w:rPr>
        <w:t>Предложения с составным именным сказуемым (Der Tisch ist grün.).</w:t>
      </w:r>
    </w:p>
    <w:p>
      <w:pPr>
        <w:spacing w:before="0" w:after="0" w:line="264"/>
        <w:ind w:firstLine="600"/>
        <w:jc w:val="both"/>
      </w:pPr>
      <w:r>
        <w:rPr>
          <w:rFonts w:ascii="Times New Roman" w:hAnsi="Times New Roman"/>
          <w:b w:val="false"/>
          <w:i w:val="false"/>
          <w:color w:val="000000"/>
          <w:sz w:val="28"/>
        </w:rPr>
        <w:t>Предложения с простым составным глагольным сказуемым (Ich kann schnell laufen.).</w:t>
      </w:r>
    </w:p>
    <w:p>
      <w:pPr>
        <w:spacing w:before="0" w:after="0" w:line="264"/>
        <w:ind w:firstLine="600"/>
        <w:jc w:val="both"/>
      </w:pPr>
      <w:r>
        <w:rPr>
          <w:rFonts w:ascii="Times New Roman" w:hAnsi="Times New Roman"/>
          <w:b w:val="false"/>
          <w:i w:val="false"/>
          <w:color w:val="000000"/>
          <w:sz w:val="28"/>
        </w:rPr>
        <w:t>Спряжение глаголов sein, haben в Präsens.</w:t>
      </w:r>
    </w:p>
    <w:p>
      <w:pPr>
        <w:spacing w:before="0" w:after="0" w:line="264"/>
        <w:ind w:firstLine="600"/>
        <w:jc w:val="both"/>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spacing w:before="0" w:after="0" w:line="264"/>
        <w:ind w:firstLine="600"/>
        <w:jc w:val="both"/>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spacing w:before="0" w:after="0" w:line="264"/>
        <w:ind w:firstLine="600"/>
        <w:jc w:val="both"/>
      </w:pPr>
      <w:r>
        <w:rPr>
          <w:rFonts w:ascii="Times New Roman" w:hAnsi="Times New Roman"/>
          <w:b w:val="false"/>
          <w:i w:val="false"/>
          <w:color w:val="000000"/>
          <w:sz w:val="28"/>
        </w:rPr>
        <w:t>Род имён существительных.</w:t>
      </w:r>
    </w:p>
    <w:p>
      <w:pPr>
        <w:spacing w:before="0" w:after="0" w:line="264"/>
        <w:ind w:firstLine="600"/>
        <w:jc w:val="both"/>
      </w:pPr>
      <w:r>
        <w:rPr>
          <w:rFonts w:ascii="Times New Roman" w:hAnsi="Times New Roman"/>
          <w:b w:val="false"/>
          <w:i w:val="false"/>
          <w:color w:val="000000"/>
          <w:sz w:val="28"/>
        </w:rPr>
        <w:t>Неопределённый и определённый артикли с именами существительными (наиболее распространённые случаи употребления).</w:t>
      </w:r>
    </w:p>
    <w:p>
      <w:pPr>
        <w:spacing w:before="0" w:after="0" w:line="264"/>
        <w:ind w:firstLine="600"/>
        <w:jc w:val="both"/>
      </w:pPr>
      <w:r>
        <w:rPr>
          <w:rFonts w:ascii="Times New Roman" w:hAnsi="Times New Roman"/>
          <w:b w:val="false"/>
          <w:i w:val="false"/>
          <w:color w:val="000000"/>
          <w:sz w:val="28"/>
        </w:rPr>
        <w:t>Существительные в именительном и винительном падежах. Имена собственные (антропонимы) в родительном падеже. Личные (кроме ihr) и притяжательные местоимения (mein, dein).</w:t>
      </w:r>
    </w:p>
    <w:p>
      <w:pPr>
        <w:spacing w:before="0" w:after="0" w:line="264"/>
        <w:ind w:firstLine="600"/>
        <w:jc w:val="both"/>
      </w:pPr>
      <w:r>
        <w:rPr>
          <w:rFonts w:ascii="Times New Roman" w:hAnsi="Times New Roman"/>
          <w:b w:val="false"/>
          <w:i w:val="false"/>
          <w:color w:val="000000"/>
          <w:sz w:val="28"/>
        </w:rPr>
        <w:t>Количественные числительные (1–12). Вопросительные слова (wer, was, woher, wie). Cоюзы und, aber (при однородных членах).</w:t>
      </w:r>
    </w:p>
    <w:p>
      <w:pPr>
        <w:spacing w:before="0" w:after="0" w:line="264"/>
        <w:ind w:left="120"/>
        <w:jc w:val="both"/>
      </w:pP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spacing w:before="0" w:after="0" w:line="264"/>
        <w:ind w:firstLine="600"/>
        <w:jc w:val="both"/>
      </w:pPr>
      <w:r>
        <w:rPr>
          <w:rFonts w:ascii="Times New Roman" w:hAnsi="Times New Roman"/>
          <w:b w:val="false"/>
          <w:i w:val="false"/>
          <w:color w:val="000000"/>
          <w:sz w:val="28"/>
        </w:rPr>
        <w:t>Знание названий родной страны и страны/стран изучаемого языка и их столиц.</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Тематическое содержание речи</w:t>
      </w:r>
    </w:p>
    <w:p>
      <w:pPr>
        <w:spacing w:before="0" w:after="0" w:line="264"/>
        <w:ind w:firstLine="600"/>
        <w:jc w:val="both"/>
      </w:pPr>
      <w:r>
        <w:rPr>
          <w:rFonts w:ascii="Times New Roman" w:hAnsi="Times New Roman"/>
          <w:b w:val="false"/>
          <w:i/>
          <w:color w:val="000000"/>
          <w:sz w:val="28"/>
        </w:rPr>
        <w:t xml:space="preserve">Мир моего «я». </w:t>
      </w:r>
    </w:p>
    <w:p>
      <w:pPr>
        <w:spacing w:before="0" w:after="0" w:line="264"/>
        <w:ind w:firstLine="600"/>
        <w:jc w:val="both"/>
      </w:pPr>
      <w:r>
        <w:rPr>
          <w:rFonts w:ascii="Times New Roman" w:hAnsi="Times New Roman"/>
          <w:b w:val="false"/>
          <w:i w:val="false"/>
          <w:color w:val="000000"/>
          <w:sz w:val="28"/>
        </w:rPr>
        <w:t>Моя семья. Мой день рождения, подарки.</w:t>
      </w:r>
    </w:p>
    <w:p>
      <w:pPr>
        <w:spacing w:before="0" w:after="0" w:line="264"/>
        <w:ind w:firstLine="600"/>
        <w:jc w:val="both"/>
      </w:pPr>
      <w:r>
        <w:rPr>
          <w:rFonts w:ascii="Times New Roman" w:hAnsi="Times New Roman"/>
          <w:b w:val="false"/>
          <w:i/>
          <w:color w:val="000000"/>
          <w:sz w:val="28"/>
        </w:rPr>
        <w:t xml:space="preserve">Моя любимая еда. </w:t>
      </w:r>
    </w:p>
    <w:p>
      <w:pPr>
        <w:spacing w:before="0" w:after="0" w:line="264"/>
        <w:ind w:firstLine="600"/>
        <w:jc w:val="both"/>
      </w:pPr>
      <w:r>
        <w:rPr>
          <w:rFonts w:ascii="Times New Roman" w:hAnsi="Times New Roman"/>
          <w:b w:val="false"/>
          <w:i w:val="false"/>
          <w:color w:val="000000"/>
          <w:sz w:val="28"/>
        </w:rPr>
        <w:t>Мой день (распорядок дня).</w:t>
      </w:r>
    </w:p>
    <w:p>
      <w:pPr>
        <w:spacing w:before="0" w:after="0" w:line="264"/>
        <w:ind w:firstLine="600"/>
        <w:jc w:val="both"/>
      </w:pPr>
      <w:r>
        <w:rPr>
          <w:rFonts w:ascii="Times New Roman" w:hAnsi="Times New Roman"/>
          <w:b w:val="false"/>
          <w:i/>
          <w:color w:val="000000"/>
          <w:sz w:val="28"/>
        </w:rPr>
        <w:t xml:space="preserve">Мир моих увлечений. </w:t>
      </w:r>
    </w:p>
    <w:p>
      <w:pPr>
        <w:spacing w:before="0" w:after="0" w:line="264"/>
        <w:ind w:firstLine="600"/>
        <w:jc w:val="both"/>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spacing w:before="0" w:after="0" w:line="264"/>
        <w:ind w:firstLine="600"/>
        <w:jc w:val="both"/>
      </w:pPr>
      <w:r>
        <w:rPr>
          <w:rFonts w:ascii="Times New Roman" w:hAnsi="Times New Roman"/>
          <w:b w:val="false"/>
          <w:i/>
          <w:color w:val="000000"/>
          <w:sz w:val="28"/>
        </w:rPr>
        <w:t xml:space="preserve">Мир вокруг меня. </w:t>
      </w:r>
    </w:p>
    <w:p>
      <w:pPr>
        <w:spacing w:before="0" w:after="0" w:line="264"/>
        <w:ind w:firstLine="600"/>
        <w:jc w:val="both"/>
      </w:pPr>
      <w:r>
        <w:rPr>
          <w:rFonts w:ascii="Times New Roman" w:hAnsi="Times New Roman"/>
          <w:b w:val="false"/>
          <w:i w:val="false"/>
          <w:color w:val="000000"/>
          <w:sz w:val="28"/>
        </w:rPr>
        <w:t>Моя комната (квартира, дом). Моя школа. Мои друзья. Моя малая родина (город, село). Дикие и домашние животные. Погода. Времена года (месяцы).</w:t>
      </w:r>
    </w:p>
    <w:p>
      <w:pPr>
        <w:spacing w:before="0" w:after="0" w:line="264"/>
        <w:ind w:firstLine="600"/>
        <w:jc w:val="both"/>
      </w:pPr>
      <w:r>
        <w:rPr>
          <w:rFonts w:ascii="Times New Roman" w:hAnsi="Times New Roman"/>
          <w:b w:val="false"/>
          <w:i/>
          <w:color w:val="000000"/>
          <w:sz w:val="28"/>
        </w:rPr>
        <w:t xml:space="preserve">Родная страна и страны изучаемого языка. </w:t>
      </w:r>
    </w:p>
    <w:p>
      <w:pPr>
        <w:spacing w:before="0" w:after="0" w:line="264"/>
        <w:ind w:firstLine="600"/>
        <w:jc w:val="both"/>
      </w:pPr>
      <w:r>
        <w:rPr>
          <w:rFonts w:ascii="Times New Roman" w:hAnsi="Times New Roman"/>
          <w:b w:val="false"/>
          <w:i w:val="false"/>
          <w:color w:val="000000"/>
          <w:sz w:val="28"/>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Коммуникативные умения диалогической речи.</w:t>
      </w:r>
    </w:p>
    <w:p>
      <w:pPr>
        <w:spacing w:before="0" w:after="0" w:line="264"/>
        <w:ind w:firstLine="600"/>
        <w:jc w:val="both"/>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spacing w:before="0" w:after="0" w:line="264"/>
        <w:ind w:firstLine="600"/>
        <w:jc w:val="both"/>
      </w:pPr>
      <w:r>
        <w:rPr>
          <w:rFonts w:ascii="Times New Roman" w:hAnsi="Times New Roman"/>
          <w:b w:val="false"/>
          <w:i w:val="false"/>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pPr>
        <w:spacing w:before="0" w:after="0" w:line="264"/>
        <w:ind w:firstLine="600"/>
        <w:jc w:val="both"/>
      </w:pPr>
      <w:r>
        <w:rPr>
          <w:rFonts w:ascii="Times New Roman" w:hAnsi="Times New Roman"/>
          <w:b w:val="false"/>
          <w:i w:val="false"/>
          <w:color w:val="000000"/>
          <w:sz w:val="28"/>
        </w:rPr>
        <w:t>диалога-побуждения: приглашение собеседника к совместной деятельности, вежливое согласие/несогласие на предложение собеседника;</w:t>
      </w:r>
    </w:p>
    <w:p>
      <w:pPr>
        <w:spacing w:before="0" w:after="0" w:line="264"/>
        <w:ind w:firstLine="600"/>
        <w:jc w:val="both"/>
      </w:pPr>
      <w:r>
        <w:rPr>
          <w:rFonts w:ascii="Times New Roman" w:hAnsi="Times New Roman"/>
          <w:b w:val="false"/>
          <w:i w:val="false"/>
          <w:color w:val="000000"/>
          <w:sz w:val="28"/>
        </w:rPr>
        <w:t>диалога-расспроса: сообщение фактической информации, ответ на вопросы собеседника, просьба предоставить интересующую информацию.</w:t>
      </w:r>
    </w:p>
    <w:p>
      <w:pPr>
        <w:spacing w:before="0" w:after="0" w:line="264"/>
        <w:ind w:firstLine="600"/>
        <w:jc w:val="both"/>
      </w:pPr>
      <w:r>
        <w:rPr>
          <w:rFonts w:ascii="Times New Roman" w:hAnsi="Times New Roman"/>
          <w:b w:val="false"/>
          <w:i w:val="false"/>
          <w:color w:val="000000"/>
          <w:sz w:val="28"/>
        </w:rPr>
        <w:t>Коммуникативные умения монологической речи.</w:t>
      </w:r>
    </w:p>
    <w:p>
      <w:pPr>
        <w:spacing w:before="0" w:after="0" w:line="264"/>
        <w:ind w:firstLine="600"/>
        <w:jc w:val="both"/>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pPr>
        <w:spacing w:before="0" w:after="0" w:line="264"/>
        <w:ind w:firstLine="600"/>
        <w:jc w:val="both"/>
      </w:pPr>
      <w:r>
        <w:rPr>
          <w:rFonts w:ascii="Times New Roman" w:hAnsi="Times New Roman"/>
          <w:b w:val="false"/>
          <w:i w:val="false"/>
          <w:color w:val="000000"/>
          <w:sz w:val="28"/>
        </w:rPr>
        <w:t>Пересказ с использованием ключевых слов, вопросов и (или) иллюстраций основного содержания прочитанного текста.</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spacing w:before="0" w:after="0" w:line="264"/>
        <w:ind w:firstLine="600"/>
        <w:jc w:val="both"/>
      </w:pPr>
      <w:r>
        <w:rPr>
          <w:rFonts w:ascii="Times New Roman" w:hAnsi="Times New Roman"/>
          <w:b w:val="false"/>
          <w:i w:val="false"/>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рассказ, сказка.</w:t>
      </w:r>
    </w:p>
    <w:p>
      <w:pPr>
        <w:spacing w:before="0" w:after="0" w:line="264"/>
        <w:ind w:firstLine="600"/>
        <w:jc w:val="both"/>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Тексты для чтения: диалог, рассказ, сказка, электронное сообщение личного характера.</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pPr>
        <w:spacing w:before="0" w:after="0" w:line="264"/>
        <w:ind w:firstLine="600"/>
        <w:jc w:val="both"/>
      </w:pPr>
      <w:r>
        <w:rPr>
          <w:rFonts w:ascii="Times New Roman" w:hAnsi="Times New Roman"/>
          <w:b w:val="false"/>
          <w:i w:val="false"/>
          <w:color w:val="000000"/>
          <w:sz w:val="28"/>
        </w:rPr>
        <w:t>Создание подписей к картинкам, фотографиям с пояснением, что на них изображено.</w:t>
      </w:r>
    </w:p>
    <w:p>
      <w:pPr>
        <w:spacing w:before="0" w:after="0" w:line="264"/>
        <w:ind w:firstLine="600"/>
        <w:jc w:val="both"/>
      </w:pPr>
      <w:r>
        <w:rPr>
          <w:rFonts w:ascii="Times New Roman" w:hAnsi="Times New Roman"/>
          <w:b w:val="false"/>
          <w:i w:val="false"/>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Написание с использованием образца поздравлений с праздниками (днём рождения, с Новым годом, Рождеством) с выражением пожеланий.</w:t>
      </w:r>
    </w:p>
    <w:p>
      <w:pPr>
        <w:spacing w:before="0" w:after="0" w:line="264"/>
        <w:ind w:left="120"/>
        <w:jc w:val="both"/>
      </w:pP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Чтение новых слов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pPr>
        <w:spacing w:before="0" w:after="0" w:line="264"/>
        <w:ind w:firstLine="600"/>
        <w:jc w:val="both"/>
      </w:pPr>
      <w:r>
        <w:rPr>
          <w:rFonts w:ascii="Times New Roman" w:hAnsi="Times New Roman"/>
          <w:b w:val="false"/>
          <w:i w:val="false"/>
          <w:color w:val="000000"/>
          <w:sz w:val="28"/>
        </w:rPr>
        <w:t>Распознавание и образование в устной и письменной речи количественных числительных при помощи суффиксов -zehn, -zig.</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Различные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spacing w:before="0" w:after="0" w:line="264"/>
        <w:ind w:firstLine="600"/>
        <w:jc w:val="both"/>
      </w:pPr>
      <w:r>
        <w:rPr>
          <w:rFonts w:ascii="Times New Roman" w:hAnsi="Times New Roman"/>
          <w:b w:val="false"/>
          <w:i w:val="false"/>
          <w:color w:val="000000"/>
          <w:sz w:val="28"/>
        </w:rPr>
        <w:t>Предложения с местоимением es и конструкцией es gibt. Спряжение глаголов sein, haben в Präteritum.</w:t>
      </w:r>
    </w:p>
    <w:p>
      <w:pPr>
        <w:spacing w:before="0" w:after="0" w:line="264"/>
        <w:ind w:firstLine="600"/>
        <w:jc w:val="both"/>
      </w:pPr>
      <w:r>
        <w:rPr>
          <w:rFonts w:ascii="Times New Roman" w:hAnsi="Times New Roman"/>
          <w:b w:val="false"/>
          <w:i w:val="false"/>
          <w:color w:val="000000"/>
          <w:sz w:val="28"/>
        </w:rPr>
        <w:t>Спряжение слабых и сильных глаголов в Präsens (в том числе во 2-м лице мн. числа).</w:t>
      </w:r>
    </w:p>
    <w:p>
      <w:pPr>
        <w:spacing w:before="0" w:after="0" w:line="264"/>
        <w:ind w:firstLine="600"/>
        <w:jc w:val="both"/>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spacing w:before="0" w:after="0" w:line="264"/>
        <w:ind w:firstLine="600"/>
        <w:jc w:val="both"/>
      </w:pPr>
      <w:r>
        <w:rPr>
          <w:rFonts w:ascii="Times New Roman" w:hAnsi="Times New Roman"/>
          <w:b w:val="false"/>
          <w:i w:val="false"/>
          <w:color w:val="000000"/>
          <w:sz w:val="28"/>
        </w:rPr>
        <w:t>Модальные глаголы mögen (в форме möchte), müssen (в Präsens).</w:t>
      </w:r>
    </w:p>
    <w:p>
      <w:pPr>
        <w:spacing w:before="0" w:after="0" w:line="264"/>
        <w:ind w:firstLine="600"/>
        <w:jc w:val="both"/>
      </w:pPr>
      <w:r>
        <w:rPr>
          <w:rFonts w:ascii="Times New Roman" w:hAnsi="Times New Roman"/>
          <w:b w:val="false"/>
          <w:i w:val="false"/>
          <w:color w:val="000000"/>
          <w:sz w:val="28"/>
        </w:rPr>
        <w:t>Множественное число существительных.</w:t>
      </w:r>
    </w:p>
    <w:p>
      <w:pPr>
        <w:spacing w:before="0" w:after="0" w:line="264"/>
        <w:ind w:firstLine="600"/>
        <w:jc w:val="both"/>
      </w:pPr>
      <w:r>
        <w:rPr>
          <w:rFonts w:ascii="Times New Roman" w:hAnsi="Times New Roman"/>
          <w:b w:val="false"/>
          <w:i w:val="false"/>
          <w:color w:val="000000"/>
          <w:sz w:val="28"/>
        </w:rPr>
        <w:t>Нулевой артикль с существительными (наиболее распространённые случаи употребления).</w:t>
      </w:r>
    </w:p>
    <w:p>
      <w:pPr>
        <w:spacing w:before="0" w:after="0" w:line="264"/>
        <w:ind w:firstLine="600"/>
        <w:jc w:val="both"/>
      </w:pPr>
      <w:r>
        <w:rPr>
          <w:rFonts w:ascii="Times New Roman" w:hAnsi="Times New Roman"/>
          <w:b w:val="false"/>
          <w:i w:val="false"/>
          <w:color w:val="000000"/>
          <w:sz w:val="28"/>
        </w:rPr>
        <w:t>Склонение существительных в единственном числе в именительном, дательном и винительном падежах.</w:t>
      </w:r>
    </w:p>
    <w:p>
      <w:pPr>
        <w:spacing w:before="0" w:after="0" w:line="264"/>
        <w:ind w:firstLine="600"/>
        <w:jc w:val="both"/>
      </w:pPr>
      <w:r>
        <w:rPr>
          <w:rFonts w:ascii="Times New Roman" w:hAnsi="Times New Roman"/>
          <w:b w:val="false"/>
          <w:i w:val="false"/>
          <w:color w:val="000000"/>
          <w:sz w:val="28"/>
        </w:rPr>
        <w:t xml:space="preserve">Личные и притяжательные местоимения. </w:t>
      </w:r>
    </w:p>
    <w:p>
      <w:pPr>
        <w:spacing w:before="0" w:after="0" w:line="264"/>
        <w:ind w:firstLine="600"/>
        <w:jc w:val="both"/>
      </w:pPr>
      <w:r>
        <w:rPr>
          <w:rFonts w:ascii="Times New Roman" w:hAnsi="Times New Roman"/>
          <w:b w:val="false"/>
          <w:i w:val="false"/>
          <w:color w:val="000000"/>
          <w:sz w:val="28"/>
        </w:rPr>
        <w:t>Количественные числительные (13–30).</w:t>
      </w:r>
    </w:p>
    <w:p>
      <w:pPr>
        <w:spacing w:before="0" w:after="0" w:line="264"/>
        <w:ind w:firstLine="600"/>
        <w:jc w:val="both"/>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spacing w:before="0" w:after="0" w:line="264"/>
        <w:ind w:left="120"/>
        <w:jc w:val="both"/>
      </w:pP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spacing w:before="0" w:after="0" w:line="264"/>
        <w:ind w:firstLine="600"/>
        <w:jc w:val="both"/>
      </w:pPr>
      <w:r>
        <w:rPr>
          <w:rFonts w:ascii="Times New Roman" w:hAnsi="Times New Roman"/>
          <w:b w:val="false"/>
          <w:i w:val="false"/>
          <w:color w:val="000000"/>
          <w:sz w:val="28"/>
        </w:rPr>
        <w:t>Знание произведений детского фольклора (рифмовок, стихов, песенок), персонажей детских книг.</w:t>
      </w:r>
    </w:p>
    <w:p>
      <w:pPr>
        <w:spacing w:before="0" w:after="0" w:line="264"/>
        <w:ind w:firstLine="600"/>
        <w:jc w:val="both"/>
      </w:pPr>
      <w:r>
        <w:rPr>
          <w:rFonts w:ascii="Times New Roman" w:hAnsi="Times New Roman"/>
          <w:b w:val="false"/>
          <w:i w:val="false"/>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иллюстраций.</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Тематическое содержание речи</w:t>
      </w:r>
    </w:p>
    <w:p>
      <w:pPr>
        <w:spacing w:before="0" w:after="0" w:line="264"/>
        <w:ind w:firstLine="600"/>
        <w:jc w:val="both"/>
      </w:pPr>
      <w:r>
        <w:rPr>
          <w:rFonts w:ascii="Times New Roman" w:hAnsi="Times New Roman"/>
          <w:b w:val="false"/>
          <w:i/>
          <w:color w:val="000000"/>
          <w:sz w:val="28"/>
        </w:rPr>
        <w:t xml:space="preserve">Мир моего «я». </w:t>
      </w:r>
    </w:p>
    <w:p>
      <w:pPr>
        <w:spacing w:before="0" w:after="0" w:line="264"/>
        <w:ind w:firstLine="600"/>
        <w:jc w:val="both"/>
      </w:pPr>
      <w:r>
        <w:rPr>
          <w:rFonts w:ascii="Times New Roman" w:hAnsi="Times New Roman"/>
          <w:b w:val="false"/>
          <w:i w:val="false"/>
          <w:color w:val="000000"/>
          <w:sz w:val="28"/>
        </w:rPr>
        <w:t>Моя семья. Мой день рождения, подарки. Моя любимая еда. Мой день (распорядок дня, домашние обязанности).</w:t>
      </w:r>
    </w:p>
    <w:p>
      <w:pPr>
        <w:spacing w:before="0" w:after="0" w:line="264"/>
        <w:ind w:firstLine="600"/>
        <w:jc w:val="both"/>
      </w:pPr>
      <w:r>
        <w:rPr>
          <w:rFonts w:ascii="Times New Roman" w:hAnsi="Times New Roman"/>
          <w:b w:val="false"/>
          <w:i/>
          <w:color w:val="000000"/>
          <w:sz w:val="28"/>
        </w:rPr>
        <w:t xml:space="preserve">Мир моих увлечений. </w:t>
      </w:r>
    </w:p>
    <w:p>
      <w:pPr>
        <w:spacing w:before="0" w:after="0" w:line="264"/>
        <w:ind w:firstLine="600"/>
        <w:jc w:val="both"/>
      </w:pPr>
      <w:r>
        <w:rPr>
          <w:rFonts w:ascii="Times New Roman" w:hAnsi="Times New Roman"/>
          <w:b w:val="false"/>
          <w:i w:val="false"/>
          <w:color w:val="000000"/>
          <w:sz w:val="28"/>
        </w:rPr>
        <w:t>Любимая игрушка, игра. Любимый цвет. Мой питомец. Любимые занятия. Любимая сказка. Выходной день (в цирке, в зоопарке, парке). Каникулы.</w:t>
      </w:r>
    </w:p>
    <w:p>
      <w:pPr>
        <w:spacing w:before="0" w:after="0" w:line="264"/>
        <w:ind w:firstLine="600"/>
        <w:jc w:val="both"/>
      </w:pPr>
      <w:r>
        <w:rPr>
          <w:rFonts w:ascii="Times New Roman" w:hAnsi="Times New Roman"/>
          <w:b w:val="false"/>
          <w:i/>
          <w:color w:val="000000"/>
          <w:sz w:val="28"/>
        </w:rPr>
        <w:t xml:space="preserve">Мир вокруг меня. </w:t>
      </w:r>
    </w:p>
    <w:p>
      <w:pPr>
        <w:spacing w:before="0" w:after="0" w:line="264"/>
        <w:ind w:firstLine="600"/>
        <w:jc w:val="both"/>
      </w:pPr>
      <w:r>
        <w:rPr>
          <w:rFonts w:ascii="Times New Roman" w:hAnsi="Times New Roman"/>
          <w:b w:val="false"/>
          <w:i w:val="false"/>
          <w:color w:val="000000"/>
          <w:sz w:val="28"/>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pPr>
        <w:spacing w:before="0" w:after="0" w:line="264"/>
        <w:ind w:firstLine="600"/>
        <w:jc w:val="both"/>
      </w:pPr>
      <w:r>
        <w:rPr>
          <w:rFonts w:ascii="Times New Roman" w:hAnsi="Times New Roman"/>
          <w:b w:val="false"/>
          <w:i/>
          <w:color w:val="000000"/>
          <w:sz w:val="28"/>
        </w:rPr>
        <w:t xml:space="preserve">Родная страна и страны изучаемого языка. </w:t>
      </w:r>
    </w:p>
    <w:p>
      <w:pPr>
        <w:spacing w:before="0" w:after="0" w:line="264"/>
        <w:ind w:firstLine="600"/>
        <w:jc w:val="both"/>
      </w:pPr>
      <w:r>
        <w:rPr>
          <w:rFonts w:ascii="Times New Roman" w:hAnsi="Times New Roman"/>
          <w:b w:val="false"/>
          <w:i w:val="false"/>
          <w:color w:val="000000"/>
          <w:sz w:val="28"/>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диалогической</w:t>
      </w:r>
      <w:r>
        <w:rPr>
          <w:rFonts w:ascii="Times New Roman" w:hAnsi="Times New Roman"/>
          <w:b w:val="false"/>
          <w:i w:val="false"/>
          <w:color w:val="000000"/>
          <w:sz w:val="28"/>
        </w:rPr>
        <w:t xml:space="preserve"> речи.</w:t>
      </w:r>
    </w:p>
    <w:p>
      <w:pPr>
        <w:spacing w:before="0" w:after="0" w:line="264"/>
        <w:ind w:firstLine="600"/>
        <w:jc w:val="both"/>
      </w:pPr>
      <w:r>
        <w:rPr>
          <w:rFonts w:ascii="Times New Roman" w:hAnsi="Times New Roman"/>
          <w:b w:val="false"/>
          <w:i w:val="false"/>
          <w:color w:val="000000"/>
          <w:sz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pPr>
        <w:spacing w:before="0" w:after="0" w:line="264"/>
        <w:ind w:firstLine="600"/>
        <w:jc w:val="both"/>
      </w:pPr>
      <w:r>
        <w:rPr>
          <w:rFonts w:ascii="Times New Roman" w:hAnsi="Times New Roman"/>
          <w:b w:val="false"/>
          <w:i w:val="false"/>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pPr>
        <w:spacing w:before="0" w:after="0" w:line="264"/>
        <w:ind w:firstLine="600"/>
        <w:jc w:val="both"/>
      </w:pPr>
      <w:r>
        <w:rPr>
          <w:rFonts w:ascii="Times New Roman" w:hAnsi="Times New Roman"/>
          <w:b w:val="false"/>
          <w:i w:val="false"/>
          <w:color w:val="000000"/>
          <w:sz w:val="28"/>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pPr>
        <w:spacing w:before="0" w:after="0" w:line="264"/>
        <w:ind w:firstLine="600"/>
        <w:jc w:val="both"/>
      </w:pPr>
      <w:r>
        <w:rPr>
          <w:rFonts w:ascii="Times New Roman" w:hAnsi="Times New Roman"/>
          <w:b w:val="false"/>
          <w:i w:val="false"/>
          <w:color w:val="000000"/>
          <w:sz w:val="28"/>
        </w:rPr>
        <w:t>диалога-расспроса: сообщение фактической информации, ответы на вопросы собеседника, запрашивание интересующей информации;</w:t>
      </w:r>
    </w:p>
    <w:p>
      <w:pPr>
        <w:spacing w:before="0" w:after="0" w:line="264"/>
        <w:ind w:firstLine="600"/>
        <w:jc w:val="both"/>
      </w:pPr>
      <w:r>
        <w:rPr>
          <w:rFonts w:ascii="Times New Roman" w:hAnsi="Times New Roman"/>
          <w:b w:val="false"/>
          <w:i w:val="false"/>
          <w:color w:val="000000"/>
          <w:sz w:val="28"/>
        </w:rPr>
        <w:t xml:space="preserve">Коммуникативные умения </w:t>
      </w:r>
      <w:r>
        <w:rPr>
          <w:rFonts w:ascii="Times New Roman" w:hAnsi="Times New Roman"/>
          <w:b w:val="false"/>
          <w:i w:val="false"/>
          <w:color w:val="000000"/>
          <w:sz w:val="28"/>
          <w:u w:val="single"/>
        </w:rPr>
        <w:t>монологической</w:t>
      </w:r>
      <w:r>
        <w:rPr>
          <w:rFonts w:ascii="Times New Roman" w:hAnsi="Times New Roman"/>
          <w:b w:val="false"/>
          <w:i w:val="false"/>
          <w:color w:val="000000"/>
          <w:sz w:val="28"/>
        </w:rPr>
        <w:t xml:space="preserve"> речи.</w:t>
      </w:r>
    </w:p>
    <w:p>
      <w:pPr>
        <w:spacing w:before="0" w:after="0" w:line="264"/>
        <w:ind w:firstLine="600"/>
        <w:jc w:val="both"/>
      </w:pPr>
      <w:r>
        <w:rPr>
          <w:rFonts w:ascii="Times New Roman" w:hAnsi="Times New Roman"/>
          <w:b w:val="false"/>
          <w:i w:val="false"/>
          <w:color w:val="000000"/>
          <w:sz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pPr>
        <w:spacing w:before="0" w:after="0" w:line="264"/>
        <w:ind w:firstLine="600"/>
        <w:jc w:val="both"/>
      </w:pPr>
      <w:r>
        <w:rPr>
          <w:rFonts w:ascii="Times New Roman" w:hAnsi="Times New Roman"/>
          <w:b w:val="false"/>
          <w:i w:val="false"/>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 текста с использованием ключевых слов, вопросов, плана и (или) иллюстраций.</w:t>
      </w:r>
    </w:p>
    <w:p>
      <w:pPr>
        <w:spacing w:before="0" w:after="0" w:line="264"/>
        <w:ind w:firstLine="600"/>
        <w:jc w:val="both"/>
      </w:pPr>
      <w:r>
        <w:rPr>
          <w:rFonts w:ascii="Times New Roman" w:hAnsi="Times New Roman"/>
          <w:b w:val="false"/>
          <w:i w:val="false"/>
          <w:color w:val="000000"/>
          <w:sz w:val="28"/>
        </w:rPr>
        <w:t>Краткое устное изложение результатов выполненного несложного проектного задания.</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Понимание на слух речи учителя и других обучающихся и вербальная/невербальная реакция на услышанное (при непосредственном общении).</w:t>
      </w:r>
    </w:p>
    <w:p>
      <w:pPr>
        <w:spacing w:before="0" w:after="0" w:line="264"/>
        <w:ind w:firstLine="600"/>
        <w:jc w:val="both"/>
      </w:pPr>
      <w:r>
        <w:rPr>
          <w:rFonts w:ascii="Times New Roman" w:hAnsi="Times New Roman"/>
          <w:b w:val="false"/>
          <w:i w:val="false"/>
          <w:color w:val="000000"/>
          <w:sz w:val="28"/>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рассказ, сказка.</w:t>
      </w:r>
    </w:p>
    <w:p>
      <w:pPr>
        <w:spacing w:before="0" w:after="0" w:line="264"/>
        <w:ind w:firstLine="600"/>
        <w:jc w:val="both"/>
      </w:pPr>
      <w:r>
        <w:rPr>
          <w:rFonts w:ascii="Times New Roman" w:hAnsi="Times New Roman"/>
          <w:b w:val="false"/>
          <w:i w:val="false"/>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pPr>
        <w:spacing w:before="0" w:after="0" w:line="264"/>
        <w:ind w:firstLine="600"/>
        <w:jc w:val="both"/>
      </w:pPr>
      <w:r>
        <w:rPr>
          <w:rFonts w:ascii="Times New Roman" w:hAnsi="Times New Roman"/>
          <w:b w:val="false"/>
          <w:i w:val="false"/>
          <w:color w:val="000000"/>
          <w:sz w:val="28"/>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pPr>
        <w:spacing w:before="0" w:after="0" w:line="264"/>
        <w:ind w:firstLine="600"/>
        <w:jc w:val="both"/>
      </w:pPr>
      <w:r>
        <w:rPr>
          <w:rFonts w:ascii="Times New Roman" w:hAnsi="Times New Roman"/>
          <w:b w:val="false"/>
          <w:i w:val="false"/>
          <w:color w:val="000000"/>
          <w:sz w:val="28"/>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Написание с использованием образца поздравлений с праздниками (с Новым годом, Рождеством, днём рождения) с выражением пожеланий.</w:t>
      </w:r>
    </w:p>
    <w:p>
      <w:pPr>
        <w:spacing w:before="0" w:after="0" w:line="264"/>
        <w:ind w:firstLine="600"/>
        <w:jc w:val="both"/>
      </w:pPr>
      <w:r>
        <w:rPr>
          <w:rFonts w:ascii="Times New Roman" w:hAnsi="Times New Roman"/>
          <w:b w:val="false"/>
          <w:i w:val="false"/>
          <w:color w:val="000000"/>
          <w:sz w:val="28"/>
        </w:rPr>
        <w:t>Создание подписей к картинкам, фотографиям с пояснением, что на них изображено, написание короткого рассказа по плану/ключевым словам.</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с использованием образца.</w:t>
      </w:r>
    </w:p>
    <w:p>
      <w:pPr>
        <w:spacing w:before="0" w:after="0" w:line="264"/>
        <w:ind w:left="120"/>
        <w:jc w:val="both"/>
      </w:pP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Чтение новых слов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Правильная расстановка знаков препинания: точки, вопросительного и восклицательного знаков в конце предложения, запятой при перечислении.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pPr>
        <w:spacing w:before="0" w:after="0" w:line="264"/>
        <w:ind w:firstLine="600"/>
        <w:jc w:val="both"/>
      </w:pPr>
      <w:r>
        <w:rPr>
          <w:rFonts w:ascii="Times New Roman" w:hAnsi="Times New Roman"/>
          <w:b w:val="false"/>
          <w:i w:val="false"/>
          <w:color w:val="000000"/>
          <w:sz w:val="28"/>
        </w:rPr>
        <w:t>Распознавание и образование в устной и письменной речи порядковых числительных при помощи суффиксов -te, -ste, родственных слов с использованием основных способов словообразования: аффиксации (суффикс -er – Arbeiter, -in – Lehrerin), словосложения (Geburtstag).</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немецкого языка.</w:t>
      </w:r>
    </w:p>
    <w:p>
      <w:pPr>
        <w:spacing w:before="0" w:after="0" w:line="264"/>
        <w:ind w:firstLine="600"/>
        <w:jc w:val="both"/>
      </w:pPr>
      <w:r>
        <w:rPr>
          <w:rFonts w:ascii="Times New Roman" w:hAnsi="Times New Roman"/>
          <w:b w:val="false"/>
          <w:i w:val="false"/>
          <w:color w:val="000000"/>
          <w:sz w:val="28"/>
        </w:rPr>
        <w:t>Простые предложения с однородными членами (союз oder). Сложносочинённые предложения с сочинительными союзами und, aber, oder, denn.</w:t>
      </w:r>
    </w:p>
    <w:p>
      <w:pPr>
        <w:spacing w:before="0" w:after="0" w:line="264"/>
        <w:ind w:firstLine="600"/>
        <w:jc w:val="both"/>
      </w:pPr>
      <w:r>
        <w:rPr>
          <w:rFonts w:ascii="Times New Roman" w:hAnsi="Times New Roman"/>
          <w:b w:val="false"/>
          <w:i w:val="false"/>
          <w:color w:val="000000"/>
          <w:sz w:val="28"/>
        </w:rPr>
        <w:t>Модальный глагол wollen (в Präsens).</w:t>
      </w:r>
    </w:p>
    <w:p>
      <w:pPr>
        <w:spacing w:before="0" w:after="0" w:line="264"/>
        <w:ind w:firstLine="600"/>
        <w:jc w:val="both"/>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spacing w:before="0" w:after="0" w:line="264"/>
        <w:ind w:firstLine="600"/>
        <w:jc w:val="both"/>
      </w:pPr>
      <w:r>
        <w:rPr>
          <w:rFonts w:ascii="Times New Roman" w:hAnsi="Times New Roman"/>
          <w:b w:val="false"/>
          <w:i w:val="false"/>
          <w:color w:val="000000"/>
          <w:sz w:val="28"/>
        </w:rPr>
        <w:t xml:space="preserve">Указательные местоимения dieser, dieses, diese. </w:t>
      </w:r>
    </w:p>
    <w:p>
      <w:pPr>
        <w:spacing w:before="0" w:after="0" w:line="264"/>
        <w:ind w:firstLine="600"/>
        <w:jc w:val="both"/>
      </w:pPr>
      <w:r>
        <w:rPr>
          <w:rFonts w:ascii="Times New Roman" w:hAnsi="Times New Roman"/>
          <w:b w:val="false"/>
          <w:i w:val="false"/>
          <w:color w:val="000000"/>
          <w:sz w:val="28"/>
        </w:rPr>
        <w:t>Количественные числительные (до 100).</w:t>
      </w:r>
    </w:p>
    <w:p>
      <w:pPr>
        <w:spacing w:before="0" w:after="0" w:line="264"/>
        <w:ind w:firstLine="600"/>
        <w:jc w:val="both"/>
      </w:pPr>
      <w:r>
        <w:rPr>
          <w:rFonts w:ascii="Times New Roman" w:hAnsi="Times New Roman"/>
          <w:b w:val="false"/>
          <w:i w:val="false"/>
          <w:color w:val="000000"/>
          <w:sz w:val="28"/>
        </w:rPr>
        <w:t>Порядковые числительные (до 31).</w:t>
      </w:r>
    </w:p>
    <w:p>
      <w:pPr>
        <w:spacing w:before="0" w:after="0" w:line="264"/>
        <w:ind w:firstLine="600"/>
        <w:jc w:val="both"/>
      </w:pPr>
      <w:r>
        <w:rPr>
          <w:rFonts w:ascii="Times New Roman" w:hAnsi="Times New Roman"/>
          <w:b w:val="false"/>
          <w:i w:val="false"/>
          <w:color w:val="000000"/>
          <w:sz w:val="28"/>
        </w:rPr>
        <w:t>Предлоги für, mit, um (в некоторых речевых образцах).</w:t>
      </w:r>
    </w:p>
    <w:p>
      <w:pPr>
        <w:spacing w:before="0" w:after="0" w:line="264"/>
        <w:ind w:left="120"/>
        <w:jc w:val="both"/>
      </w:pP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pPr>
        <w:spacing w:before="0" w:after="0" w:line="264"/>
        <w:ind w:firstLine="600"/>
        <w:jc w:val="both"/>
      </w:pPr>
      <w:r>
        <w:rPr>
          <w:rFonts w:ascii="Times New Roman" w:hAnsi="Times New Roman"/>
          <w:b w:val="false"/>
          <w:i w:val="false"/>
          <w:color w:val="000000"/>
          <w:sz w:val="28"/>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pPr>
        <w:spacing w:before="0" w:after="0" w:line="264"/>
        <w:ind w:firstLine="600"/>
        <w:jc w:val="both"/>
      </w:pPr>
      <w:r>
        <w:rPr>
          <w:rFonts w:ascii="Times New Roman" w:hAnsi="Times New Roman"/>
          <w:b w:val="false"/>
          <w:i w:val="false"/>
          <w:color w:val="000000"/>
          <w:sz w:val="28"/>
        </w:rPr>
        <w:t>Использование при формулировании собственных высказываний ключевых слов, вопросов, картинок, фотографий.</w:t>
      </w:r>
    </w:p>
    <w:p>
      <w:pPr>
        <w:spacing w:before="0" w:after="0" w:line="264"/>
        <w:ind w:firstLine="600"/>
        <w:jc w:val="both"/>
      </w:pPr>
      <w:r>
        <w:rPr>
          <w:rFonts w:ascii="Times New Roman" w:hAnsi="Times New Roman"/>
          <w:b w:val="false"/>
          <w:i w:val="false"/>
          <w:color w:val="000000"/>
          <w:sz w:val="28"/>
        </w:rPr>
        <w:t>Прогнозирование содержание текста для чтения на основе заголовка.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78638404" w:id="7"/>
    <w:p>
      <w:pPr>
        <w:sectPr>
          <w:pgSz w:w="11906" w:h="16383" w:orient="portrait"/>
        </w:sectPr>
      </w:pPr>
    </w:p>
    <w:bookmarkEnd w:id="7"/>
    <w:bookmarkEnd w:id="5"/>
    <w:bookmarkStart w:name="block-78638403" w:id="8"/>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(НЕМЕЦКОМУ) ЯЗЫКУ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pPr>
        <w:spacing w:before="0" w:after="0" w:line="264"/>
        <w:ind w:firstLine="600"/>
        <w:jc w:val="both"/>
      </w:pPr>
      <w:r>
        <w:rPr>
          <w:rFonts w:ascii="Times New Roman" w:hAnsi="Times New Roman"/>
          <w:b/>
          <w:i w:val="false"/>
          <w:color w:val="000000"/>
          <w:sz w:val="28"/>
        </w:rPr>
        <w:t>1) гражданско-патриотического воспитания:</w:t>
      </w:r>
    </w:p>
    <w:p>
      <w:pPr>
        <w:numPr>
          <w:ilvl w:val="0"/>
          <w:numId w:val="4"/>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w:t>
      </w:r>
    </w:p>
    <w:p>
      <w:pPr>
        <w:numPr>
          <w:ilvl w:val="0"/>
          <w:numId w:val="4"/>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w:t>
      </w:r>
    </w:p>
    <w:p>
      <w:pPr>
        <w:numPr>
          <w:ilvl w:val="0"/>
          <w:numId w:val="4"/>
        </w:numPr>
        <w:spacing w:before="0" w:after="0" w:line="264"/>
        <w:jc w:val="both"/>
      </w:pPr>
      <w:r>
        <w:rPr>
          <w:rFonts w:ascii="Times New Roman" w:hAnsi="Times New Roman"/>
          <w:b w:val="false"/>
          <w:i w:val="false"/>
          <w:color w:val="000000"/>
          <w:sz w:val="28"/>
        </w:rPr>
        <w:t>сопричастность к прошлому, настоящему и будущему своей страны и родного края;</w:t>
      </w:r>
    </w:p>
    <w:p>
      <w:pPr>
        <w:numPr>
          <w:ilvl w:val="0"/>
          <w:numId w:val="4"/>
        </w:numPr>
        <w:spacing w:before="0" w:after="0" w:line="264"/>
        <w:jc w:val="both"/>
      </w:pPr>
      <w:r>
        <w:rPr>
          <w:rFonts w:ascii="Times New Roman" w:hAnsi="Times New Roman"/>
          <w:b w:val="false"/>
          <w:i w:val="false"/>
          <w:color w:val="000000"/>
          <w:sz w:val="28"/>
        </w:rPr>
        <w:t>уважение к своему и другим народам;</w:t>
      </w:r>
    </w:p>
    <w:p>
      <w:pPr>
        <w:numPr>
          <w:ilvl w:val="0"/>
          <w:numId w:val="4"/>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2) духовно-нравственного воспитания:</w:t>
      </w:r>
    </w:p>
    <w:p>
      <w:pPr>
        <w:numPr>
          <w:ilvl w:val="0"/>
          <w:numId w:val="5"/>
        </w:numPr>
        <w:spacing w:before="0" w:after="0" w:line="264"/>
        <w:jc w:val="both"/>
      </w:pPr>
      <w:r>
        <w:rPr>
          <w:rFonts w:ascii="Times New Roman" w:hAnsi="Times New Roman"/>
          <w:b w:val="false"/>
          <w:i w:val="false"/>
          <w:color w:val="000000"/>
          <w:sz w:val="28"/>
        </w:rPr>
        <w:t>признание индивидуальности каждого человека;</w:t>
      </w:r>
    </w:p>
    <w:p>
      <w:pPr>
        <w:numPr>
          <w:ilvl w:val="0"/>
          <w:numId w:val="5"/>
        </w:numPr>
        <w:spacing w:before="0" w:after="0" w:line="264"/>
        <w:jc w:val="both"/>
      </w:pPr>
      <w:r>
        <w:rPr>
          <w:rFonts w:ascii="Times New Roman" w:hAnsi="Times New Roman"/>
          <w:b w:val="false"/>
          <w:i w:val="false"/>
          <w:color w:val="000000"/>
          <w:sz w:val="28"/>
        </w:rPr>
        <w:t>проявление сопереживания, уважения и доброжелательности;</w:t>
      </w:r>
    </w:p>
    <w:p>
      <w:pPr>
        <w:numPr>
          <w:ilvl w:val="0"/>
          <w:numId w:val="5"/>
        </w:numPr>
        <w:spacing w:before="0" w:after="0" w:line="264"/>
        <w:jc w:val="both"/>
      </w:pPr>
      <w:r>
        <w:rPr>
          <w:rFonts w:ascii="Times New Roman" w:hAnsi="Times New Roman"/>
          <w:b w:val="false"/>
          <w:i w:val="false"/>
          <w:color w:val="000000"/>
          <w:sz w:val="28"/>
        </w:rPr>
        <w:t>неприятие любых форм поведения, направленных на причинение физического и морального вреда другим людям.</w:t>
      </w:r>
    </w:p>
    <w:p>
      <w:pPr>
        <w:spacing w:before="0" w:after="0" w:line="264"/>
        <w:ind w:firstLine="600"/>
        <w:jc w:val="both"/>
      </w:pPr>
      <w:r>
        <w:rPr>
          <w:rFonts w:ascii="Times New Roman" w:hAnsi="Times New Roman"/>
          <w:b/>
          <w:i w:val="false"/>
          <w:color w:val="000000"/>
          <w:sz w:val="28"/>
        </w:rPr>
        <w:t>3) эстетического воспитания:</w:t>
      </w:r>
    </w:p>
    <w:p>
      <w:pPr>
        <w:numPr>
          <w:ilvl w:val="0"/>
          <w:numId w:val="6"/>
        </w:numPr>
        <w:spacing w:before="0" w:after="0" w:line="264"/>
        <w:jc w:val="both"/>
      </w:pPr>
      <w:r>
        <w:rPr>
          <w:rFonts w:ascii="Times New Roman" w:hAnsi="Times New Roman"/>
          <w:b w:val="false"/>
          <w:i w:val="false"/>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numPr>
          <w:ilvl w:val="0"/>
          <w:numId w:val="6"/>
        </w:numPr>
        <w:spacing w:before="0" w:after="0" w:line="264"/>
        <w:jc w:val="both"/>
      </w:pPr>
      <w:r>
        <w:rPr>
          <w:rFonts w:ascii="Times New Roman" w:hAnsi="Times New Roman"/>
          <w:b w:val="false"/>
          <w:i w:val="false"/>
          <w:color w:val="000000"/>
          <w:sz w:val="28"/>
        </w:rPr>
        <w:t>стремление к самовыражению в разных видах художественной деятельности.</w:t>
      </w:r>
    </w:p>
    <w:p>
      <w:pPr>
        <w:spacing w:before="0" w:after="0" w:line="264"/>
        <w:ind w:firstLine="600"/>
        <w:jc w:val="both"/>
      </w:pPr>
      <w:r>
        <w:rPr>
          <w:rFonts w:ascii="Times New Roman" w:hAnsi="Times New Roman"/>
          <w:b/>
          <w:i w:val="false"/>
          <w:color w:val="000000"/>
          <w:sz w:val="28"/>
        </w:rPr>
        <w:t>4) физического воспитания, формирования культуры здоровья и эмоционального благополучия:</w:t>
      </w:r>
    </w:p>
    <w:p>
      <w:pPr>
        <w:numPr>
          <w:ilvl w:val="0"/>
          <w:numId w:val="7"/>
        </w:numPr>
        <w:spacing w:before="0" w:after="0" w:line="264"/>
        <w:jc w:val="both"/>
      </w:pPr>
      <w:r>
        <w:rPr>
          <w:rFonts w:ascii="Times New Roman" w:hAnsi="Times New Roman"/>
          <w:b w:val="false"/>
          <w:i w:val="false"/>
          <w:color w:val="000000"/>
          <w:sz w:val="28"/>
        </w:rPr>
        <w:t>соблюдение правил здорового и безопасного (для себя и других людей) образа жизни в окружающей среде (в том числе информационной);</w:t>
      </w:r>
    </w:p>
    <w:p>
      <w:pPr>
        <w:numPr>
          <w:ilvl w:val="0"/>
          <w:numId w:val="7"/>
        </w:numPr>
        <w:spacing w:before="0" w:after="0" w:line="264"/>
        <w:jc w:val="both"/>
      </w:pPr>
      <w:r>
        <w:rPr>
          <w:rFonts w:ascii="Times New Roman" w:hAnsi="Times New Roman"/>
          <w:b w:val="false"/>
          <w:i w:val="false"/>
          <w:color w:val="000000"/>
          <w:sz w:val="28"/>
        </w:rPr>
        <w:t>бережное отношение к физическому и психическому здоровью.</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6) экологического воспитания:</w:t>
      </w:r>
    </w:p>
    <w:p>
      <w:pPr>
        <w:numPr>
          <w:ilvl w:val="0"/>
          <w:numId w:val="8"/>
        </w:numPr>
        <w:spacing w:before="0" w:after="0" w:line="264"/>
        <w:jc w:val="both"/>
      </w:pPr>
      <w:r>
        <w:rPr>
          <w:rFonts w:ascii="Times New Roman" w:hAnsi="Times New Roman"/>
          <w:b w:val="false"/>
          <w:i w:val="false"/>
          <w:color w:val="000000"/>
          <w:sz w:val="28"/>
        </w:rPr>
        <w:t>бережное отношение к природе;</w:t>
      </w:r>
    </w:p>
    <w:p>
      <w:pPr>
        <w:numPr>
          <w:ilvl w:val="0"/>
          <w:numId w:val="8"/>
        </w:numPr>
        <w:spacing w:before="0" w:after="0" w:line="264"/>
        <w:jc w:val="both"/>
      </w:pPr>
      <w:r>
        <w:rPr>
          <w:rFonts w:ascii="Times New Roman" w:hAnsi="Times New Roman"/>
          <w:b w:val="false"/>
          <w:i w:val="false"/>
          <w:color w:val="000000"/>
          <w:sz w:val="28"/>
        </w:rPr>
        <w:t>неприятие действий, приносящих вред природе.</w:t>
      </w:r>
    </w:p>
    <w:p>
      <w:pPr>
        <w:spacing w:before="0" w:after="0" w:line="264"/>
        <w:ind w:firstLine="600"/>
        <w:jc w:val="both"/>
      </w:pPr>
      <w:r>
        <w:rPr>
          <w:rFonts w:ascii="Times New Roman" w:hAnsi="Times New Roman"/>
          <w:b/>
          <w:i w:val="false"/>
          <w:color w:val="000000"/>
          <w:sz w:val="28"/>
        </w:rPr>
        <w:t>7) ценности научного познания:</w:t>
      </w:r>
    </w:p>
    <w:p>
      <w:pPr>
        <w:numPr>
          <w:ilvl w:val="0"/>
          <w:numId w:val="9"/>
        </w:numPr>
        <w:spacing w:before="0" w:after="0" w:line="264"/>
        <w:jc w:val="both"/>
      </w:pPr>
      <w:r>
        <w:rPr>
          <w:rFonts w:ascii="Times New Roman" w:hAnsi="Times New Roman"/>
          <w:b w:val="false"/>
          <w:i w:val="false"/>
          <w:color w:val="000000"/>
          <w:sz w:val="28"/>
        </w:rPr>
        <w:t>первоначальные представления о научной картине мира;</w:t>
      </w:r>
    </w:p>
    <w:p>
      <w:pPr>
        <w:numPr>
          <w:ilvl w:val="0"/>
          <w:numId w:val="9"/>
        </w:numPr>
        <w:spacing w:before="0" w:after="0" w:line="264"/>
        <w:jc w:val="both"/>
      </w:pPr>
      <w:r>
        <w:rPr>
          <w:rFonts w:ascii="Times New Roman" w:hAnsi="Times New Roman"/>
          <w:b w:val="false"/>
          <w:i w:val="false"/>
          <w:color w:val="000000"/>
          <w:sz w:val="28"/>
        </w:rPr>
        <w:t>познавательные интересы, активность, инициативность, любознательность и самостоятельность в познании.</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сравнивать объекты, устанавливать основания для сравнения, устанавливать аналогии;</w:t>
      </w:r>
    </w:p>
    <w:p>
      <w:pPr>
        <w:numPr>
          <w:ilvl w:val="0"/>
          <w:numId w:val="10"/>
        </w:numPr>
        <w:spacing w:before="0" w:after="0" w:line="264"/>
        <w:jc w:val="both"/>
      </w:pPr>
      <w:r>
        <w:rPr>
          <w:rFonts w:ascii="Times New Roman" w:hAnsi="Times New Roman"/>
          <w:b w:val="false"/>
          <w:i w:val="false"/>
          <w:color w:val="000000"/>
          <w:sz w:val="28"/>
        </w:rPr>
        <w:t>объединять части объекта (объекты) по определенному признаку;</w:t>
      </w:r>
    </w:p>
    <w:p>
      <w:pPr>
        <w:numPr>
          <w:ilvl w:val="0"/>
          <w:numId w:val="10"/>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предложенные объекты;</w:t>
      </w:r>
    </w:p>
    <w:p>
      <w:pPr>
        <w:numPr>
          <w:ilvl w:val="0"/>
          <w:numId w:val="10"/>
        </w:numPr>
        <w:spacing w:before="0" w:after="0" w:line="264"/>
        <w:jc w:val="both"/>
      </w:pPr>
      <w:r>
        <w:rPr>
          <w:rFonts w:ascii="Times New Roman" w:hAnsi="Times New Roman"/>
          <w:b w:val="false"/>
          <w:i w:val="false"/>
          <w:color w:val="000000"/>
          <w:sz w:val="28"/>
        </w:rPr>
        <w:t>находить закономерности и противоречия в рассматриваемых фактах, данных и наблюдениях на основе предложенного учителем алгоритма;</w:t>
      </w:r>
    </w:p>
    <w:p>
      <w:pPr>
        <w:numPr>
          <w:ilvl w:val="0"/>
          <w:numId w:val="10"/>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10"/>
        </w:numPr>
        <w:spacing w:before="0" w:after="0" w:line="264"/>
        <w:jc w:val="both"/>
      </w:pPr>
      <w:r>
        <w:rPr>
          <w:rFonts w:ascii="Times New Roman" w:hAnsi="Times New Roman"/>
          <w:b w:val="false"/>
          <w:i w:val="false"/>
          <w:color w:val="000000"/>
          <w:sz w:val="28"/>
        </w:rPr>
        <w:t>устанавливать причинно-следственные связи в ситуациях, поддающихся непосредственному наблюдению или знакомых по опыту, делать выводы.</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11"/>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11"/>
        </w:numPr>
        <w:spacing w:before="0" w:after="0" w:line="264"/>
        <w:jc w:val="both"/>
      </w:pPr>
      <w:r>
        <w:rPr>
          <w:rFonts w:ascii="Times New Roman" w:hAnsi="Times New Roman"/>
          <w:b w:val="false"/>
          <w:i w:val="false"/>
          <w:color w:val="000000"/>
          <w:sz w:val="28"/>
        </w:rPr>
        <w:t>с помощью педагогического работника формулировать цель, планировать изменения объекта, ситуации;</w:t>
      </w:r>
    </w:p>
    <w:p>
      <w:pPr>
        <w:numPr>
          <w:ilvl w:val="0"/>
          <w:numId w:val="11"/>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11"/>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11"/>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12"/>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12"/>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ее проверки;</w:t>
      </w:r>
    </w:p>
    <w:p>
      <w:pPr>
        <w:numPr>
          <w:ilvl w:val="0"/>
          <w:numId w:val="12"/>
        </w:numPr>
        <w:spacing w:before="0" w:after="0" w:line="264"/>
        <w:jc w:val="both"/>
      </w:pPr>
      <w:r>
        <w:rPr>
          <w:rFonts w:ascii="Times New Roman" w:hAnsi="Times New Roman"/>
          <w:b w:val="false"/>
          <w:i w:val="false"/>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pPr>
        <w:numPr>
          <w:ilvl w:val="0"/>
          <w:numId w:val="12"/>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12"/>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13"/>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13"/>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13"/>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13"/>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13"/>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13"/>
        </w:numPr>
        <w:spacing w:before="0" w:after="0" w:line="264"/>
        <w:jc w:val="both"/>
      </w:pPr>
      <w:r>
        <w:rPr>
          <w:rFonts w:ascii="Times New Roman" w:hAnsi="Times New Roman"/>
          <w:b w:val="false"/>
          <w:i w:val="false"/>
          <w:color w:val="000000"/>
          <w:sz w:val="28"/>
        </w:rPr>
        <w:t>подготавливать небольшие публичные выступления;</w:t>
      </w:r>
    </w:p>
    <w:p>
      <w:pPr>
        <w:numPr>
          <w:ilvl w:val="0"/>
          <w:numId w:val="13"/>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14"/>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14"/>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left="120"/>
        <w:jc w:val="both"/>
      </w:pPr>
      <w:r>
        <w:rPr>
          <w:rFonts w:ascii="Times New Roman" w:hAnsi="Times New Roman"/>
          <w:b/>
          <w:i w:val="false"/>
          <w:color w:val="000000"/>
          <w:sz w:val="28"/>
        </w:rPr>
        <w:t>Самоконтроль:</w:t>
      </w:r>
    </w:p>
    <w:p>
      <w:pPr>
        <w:numPr>
          <w:ilvl w:val="0"/>
          <w:numId w:val="15"/>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15"/>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16"/>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16"/>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numPr>
          <w:ilvl w:val="0"/>
          <w:numId w:val="16"/>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16"/>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16"/>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16"/>
        </w:numPr>
        <w:spacing w:before="0" w:after="0" w:line="264"/>
        <w:jc w:val="both"/>
      </w:pPr>
      <w:r>
        <w:rPr>
          <w:rFonts w:ascii="Times New Roman" w:hAnsi="Times New Roman"/>
          <w:b w:val="false"/>
          <w:i w:val="false"/>
          <w:color w:val="000000"/>
          <w:sz w:val="28"/>
        </w:rPr>
        <w:t>выполнять совместные проектные задания с использованием предложенного образца.</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во 2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spacing w:before="0" w:after="0" w:line="264"/>
        <w:ind w:firstLine="600"/>
        <w:jc w:val="both"/>
      </w:pPr>
      <w:r>
        <w:rPr>
          <w:rFonts w:ascii="Times New Roman" w:hAnsi="Times New Roman"/>
          <w:b w:val="false"/>
          <w:i w:val="false"/>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писать с использованием образца короткие поздравления с праздниками.</w:t>
      </w: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называть буквы немецкого алфавита языка в правильной последовательности и графически корректно воспроизводить все буквы алфавита;</w:t>
      </w:r>
    </w:p>
    <w:p>
      <w:pPr>
        <w:spacing w:before="0" w:after="0" w:line="264"/>
        <w:ind w:firstLine="600"/>
        <w:jc w:val="both"/>
      </w:pPr>
      <w:r>
        <w:rPr>
          <w:rFonts w:ascii="Times New Roman" w:hAnsi="Times New Roman"/>
          <w:b w:val="false"/>
          <w:i w:val="false"/>
          <w:color w:val="000000"/>
          <w:sz w:val="28"/>
        </w:rPr>
        <w:t>правильно читать основные дифтонги и сочетания согласных;</w:t>
      </w:r>
    </w:p>
    <w:p>
      <w:pPr>
        <w:spacing w:before="0" w:after="0" w:line="264"/>
        <w:ind w:firstLine="600"/>
        <w:jc w:val="both"/>
      </w:pPr>
      <w:r>
        <w:rPr>
          <w:rFonts w:ascii="Times New Roman" w:hAnsi="Times New Roman"/>
          <w:b w:val="false"/>
          <w:i w:val="false"/>
          <w:color w:val="000000"/>
          <w:sz w:val="28"/>
        </w:rPr>
        <w:t>выделять некоторые звуко-буквенные сочетания при анализе знакомых слов;</w:t>
      </w:r>
    </w:p>
    <w:p>
      <w:pPr>
        <w:spacing w:before="0" w:after="0" w:line="264"/>
        <w:ind w:firstLine="600"/>
        <w:jc w:val="both"/>
      </w:pPr>
      <w:r>
        <w:rPr>
          <w:rFonts w:ascii="Times New Roman" w:hAnsi="Times New Roman"/>
          <w:b w:val="false"/>
          <w:i w:val="false"/>
          <w:color w:val="000000"/>
          <w:sz w:val="28"/>
        </w:rPr>
        <w:t>читать вслух новые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pPr>
        <w:spacing w:before="0" w:after="0" w:line="264"/>
        <w:ind w:firstLine="600"/>
        <w:jc w:val="both"/>
      </w:pPr>
      <w:r>
        <w:rPr>
          <w:rFonts w:ascii="Times New Roman" w:hAnsi="Times New Roman"/>
          <w:b w:val="false"/>
          <w:i w:val="false"/>
          <w:color w:val="000000"/>
          <w:sz w:val="28"/>
        </w:rPr>
        <w:t>распознавать с помощью языковой догадки интернациональные слова (der Film, das Kino).</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морфологические формы и синтаксические конструкции немецкого языка:</w:t>
      </w:r>
    </w:p>
    <w:p>
      <w:pPr>
        <w:spacing w:before="0" w:after="0" w:line="264"/>
        <w:ind w:firstLine="600"/>
        <w:jc w:val="both"/>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nicht), вопросительные (общий, специальный вопросы);</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w:t>
      </w:r>
    </w:p>
    <w:p>
      <w:pPr>
        <w:spacing w:before="0" w:after="0" w:line="264"/>
        <w:ind w:firstLine="600"/>
        <w:jc w:val="both"/>
      </w:pPr>
      <w:r>
        <w:rPr>
          <w:rFonts w:ascii="Times New Roman" w:hAnsi="Times New Roman"/>
          <w:b w:val="false"/>
          <w:i w:val="false"/>
          <w:color w:val="000000"/>
          <w:sz w:val="28"/>
        </w:rPr>
        <w:t>предложения с простым глагольным сказуемым, с составным именным сказуемым и с простым составным глагольным сказуемым;</w:t>
      </w:r>
    </w:p>
    <w:p>
      <w:pPr>
        <w:spacing w:before="0" w:after="0" w:line="264"/>
        <w:ind w:firstLine="600"/>
        <w:jc w:val="both"/>
      </w:pPr>
      <w:r>
        <w:rPr>
          <w:rFonts w:ascii="Times New Roman" w:hAnsi="Times New Roman"/>
          <w:b w:val="false"/>
          <w:i w:val="false"/>
          <w:color w:val="000000"/>
          <w:sz w:val="28"/>
        </w:rPr>
        <w:t>спряжение глаголов sein, haben в Präsens;</w:t>
      </w:r>
    </w:p>
    <w:p>
      <w:pPr>
        <w:spacing w:before="0" w:after="0" w:line="264"/>
        <w:ind w:firstLine="600"/>
        <w:jc w:val="both"/>
      </w:pPr>
      <w:r>
        <w:rPr>
          <w:rFonts w:ascii="Times New Roman" w:hAnsi="Times New Roman"/>
          <w:b w:val="false"/>
          <w:i w:val="false"/>
          <w:color w:val="000000"/>
          <w:sz w:val="28"/>
        </w:rPr>
        <w:t>спряжение некоторых глаголов в Präsens, в том числе с изменением корневой гласной (fahren, tragen, lesen, sprechen), кроме 2-го лица мн. числа;</w:t>
      </w:r>
    </w:p>
    <w:p>
      <w:pPr>
        <w:spacing w:before="0" w:after="0" w:line="264"/>
        <w:ind w:firstLine="600"/>
        <w:jc w:val="both"/>
      </w:pPr>
      <w:r>
        <w:rPr>
          <w:rFonts w:ascii="Times New Roman" w:hAnsi="Times New Roman"/>
          <w:b w:val="false"/>
          <w:i w:val="false"/>
          <w:color w:val="000000"/>
          <w:sz w:val="28"/>
        </w:rPr>
        <w:t>модальные глаголы können, mögen в Präsens; порядок слов в предложении с модальным глаголом;</w:t>
      </w:r>
    </w:p>
    <w:p>
      <w:pPr>
        <w:spacing w:before="0" w:after="0" w:line="264"/>
        <w:ind w:firstLine="600"/>
        <w:jc w:val="both"/>
      </w:pPr>
      <w:r>
        <w:rPr>
          <w:rFonts w:ascii="Times New Roman" w:hAnsi="Times New Roman"/>
          <w:b w:val="false"/>
          <w:i w:val="false"/>
          <w:color w:val="000000"/>
          <w:sz w:val="28"/>
        </w:rPr>
        <w:t>имена существительные с определённым и неопределённым артиклем (наиболее распространённые случаи употребления), род имён существительных;</w:t>
      </w:r>
    </w:p>
    <w:p>
      <w:pPr>
        <w:spacing w:before="0" w:after="0" w:line="264"/>
        <w:ind w:firstLine="600"/>
        <w:jc w:val="both"/>
      </w:pPr>
      <w:r>
        <w:rPr>
          <w:rFonts w:ascii="Times New Roman" w:hAnsi="Times New Roman"/>
          <w:b w:val="false"/>
          <w:i w:val="false"/>
          <w:color w:val="000000"/>
          <w:sz w:val="28"/>
        </w:rPr>
        <w:t>существительные в именительном и винительном падежах;</w:t>
      </w:r>
    </w:p>
    <w:p>
      <w:pPr>
        <w:spacing w:before="0" w:after="0" w:line="264"/>
        <w:ind w:firstLine="600"/>
        <w:jc w:val="both"/>
      </w:pPr>
      <w:r>
        <w:rPr>
          <w:rFonts w:ascii="Times New Roman" w:hAnsi="Times New Roman"/>
          <w:b w:val="false"/>
          <w:i w:val="false"/>
          <w:color w:val="000000"/>
          <w:sz w:val="28"/>
        </w:rPr>
        <w:t>имена собственные (антропонимы) в родительном падеже;</w:t>
      </w:r>
    </w:p>
    <w:p>
      <w:pPr>
        <w:spacing w:before="0" w:after="0" w:line="264"/>
        <w:ind w:firstLine="600"/>
        <w:jc w:val="both"/>
      </w:pPr>
      <w:r>
        <w:rPr>
          <w:rFonts w:ascii="Times New Roman" w:hAnsi="Times New Roman"/>
          <w:b w:val="false"/>
          <w:i w:val="false"/>
          <w:color w:val="000000"/>
          <w:sz w:val="28"/>
        </w:rPr>
        <w:t>6 личные (кроме ihr) и притяжательные местоимения (mein, dein);</w:t>
      </w:r>
    </w:p>
    <w:p>
      <w:pPr>
        <w:spacing w:before="0" w:after="0" w:line="264"/>
        <w:ind w:firstLine="600"/>
        <w:jc w:val="both"/>
      </w:pPr>
      <w:r>
        <w:rPr>
          <w:rFonts w:ascii="Times New Roman" w:hAnsi="Times New Roman"/>
          <w:b w:val="false"/>
          <w:i w:val="false"/>
          <w:color w:val="000000"/>
          <w:sz w:val="28"/>
        </w:rPr>
        <w:t>количественные числительные (1–12);</w:t>
      </w:r>
    </w:p>
    <w:p>
      <w:pPr>
        <w:spacing w:before="0" w:after="0" w:line="264"/>
        <w:ind w:firstLine="600"/>
        <w:jc w:val="both"/>
      </w:pPr>
      <w:r>
        <w:rPr>
          <w:rFonts w:ascii="Times New Roman" w:hAnsi="Times New Roman"/>
          <w:b w:val="false"/>
          <w:i w:val="false"/>
          <w:color w:val="000000"/>
          <w:sz w:val="28"/>
        </w:rPr>
        <w:t>вопросительные слова (wer, was, woher, wie);</w:t>
      </w:r>
    </w:p>
    <w:p>
      <w:pPr>
        <w:spacing w:before="0" w:after="0" w:line="264"/>
        <w:ind w:firstLine="600"/>
        <w:jc w:val="both"/>
      </w:pPr>
      <w:r>
        <w:rPr>
          <w:rFonts w:ascii="Times New Roman" w:hAnsi="Times New Roman"/>
          <w:b w:val="false"/>
          <w:i w:val="false"/>
          <w:color w:val="000000"/>
          <w:sz w:val="28"/>
        </w:rPr>
        <w:t>союзы und, aber (при однородных членах).</w:t>
      </w: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spacing w:before="0" w:after="0" w:line="264"/>
        <w:ind w:firstLine="600"/>
        <w:jc w:val="both"/>
      </w:pPr>
      <w:r>
        <w:rPr>
          <w:rFonts w:ascii="Times New Roman" w:hAnsi="Times New Roman"/>
          <w:b w:val="false"/>
          <w:i w:val="false"/>
          <w:color w:val="000000"/>
          <w:sz w:val="28"/>
        </w:rPr>
        <w:t>знать название своей страны и страны/стран изучаемого языка, их столиц.</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3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устные связные монологические высказывания (описание; повествование/рассказ) с вербальными и (или) зрительными опорами;</w:t>
      </w:r>
    </w:p>
    <w:p>
      <w:pPr>
        <w:spacing w:before="0" w:after="0" w:line="264"/>
        <w:ind w:firstLine="600"/>
        <w:jc w:val="both"/>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spacing w:before="0" w:after="0" w:line="264"/>
        <w:ind w:firstLine="600"/>
        <w:jc w:val="both"/>
      </w:pPr>
      <w:r>
        <w:rPr>
          <w:rFonts w:ascii="Times New Roman" w:hAnsi="Times New Roman"/>
          <w:b w:val="false"/>
          <w:i w:val="false"/>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pPr>
        <w:spacing w:before="0" w:after="0" w:line="264"/>
        <w:ind w:firstLine="600"/>
        <w:jc w:val="both"/>
      </w:pPr>
      <w:r>
        <w:rPr>
          <w:rFonts w:ascii="Times New Roman" w:hAnsi="Times New Roman"/>
          <w:b w:val="false"/>
          <w:i w:val="false"/>
          <w:color w:val="000000"/>
          <w:sz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создавать подписи к иллюстрациям с пояснением, что на них изображено;</w:t>
      </w:r>
    </w:p>
    <w:p>
      <w:pPr>
        <w:spacing w:before="0" w:after="0" w:line="264"/>
        <w:ind w:firstLine="600"/>
        <w:jc w:val="both"/>
      </w:pPr>
      <w:r>
        <w:rPr>
          <w:rFonts w:ascii="Times New Roman" w:hAnsi="Times New Roman"/>
          <w:b w:val="false"/>
          <w:i w:val="false"/>
          <w:color w:val="000000"/>
          <w:sz w:val="28"/>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писать с использованием образца короткие поздравления с праздниками (днём рождения, Новым годом, Рождеством) с выражением пожелания.</w:t>
      </w: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читать вслух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(числительные с суффиксами -zehn, -zig), в соответствии с решаемой коммуникативной задачей.</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грамматические конструкции и морфологические формы немецкого языка:</w:t>
      </w:r>
    </w:p>
    <w:p>
      <w:pPr>
        <w:spacing w:before="0" w:after="0" w:line="264"/>
        <w:ind w:firstLine="600"/>
        <w:jc w:val="both"/>
      </w:pPr>
      <w:r>
        <w:rPr>
          <w:rFonts w:ascii="Times New Roman" w:hAnsi="Times New Roman"/>
          <w:b w:val="false"/>
          <w:i w:val="false"/>
          <w:color w:val="000000"/>
          <w:sz w:val="28"/>
        </w:rPr>
        <w:t>основные коммуникативные типы предложений: повествовательные (утвердительные, отрицательные (с kein), побудительные предложения (кроме вежливой формы с Sie);</w:t>
      </w:r>
    </w:p>
    <w:p>
      <w:pPr>
        <w:spacing w:before="0" w:after="0" w:line="264"/>
        <w:ind w:firstLine="600"/>
        <w:jc w:val="both"/>
      </w:pPr>
      <w:r>
        <w:rPr>
          <w:rFonts w:ascii="Times New Roman" w:hAnsi="Times New Roman"/>
          <w:b w:val="false"/>
          <w:i w:val="false"/>
          <w:color w:val="000000"/>
          <w:sz w:val="28"/>
        </w:rPr>
        <w:t>предложения с местоимением es и конструкцией es gibt;</w:t>
      </w:r>
    </w:p>
    <w:p>
      <w:pPr>
        <w:spacing w:before="0" w:after="0" w:line="264"/>
        <w:ind w:firstLine="600"/>
        <w:jc w:val="both"/>
      </w:pPr>
      <w:r>
        <w:rPr>
          <w:rFonts w:ascii="Times New Roman" w:hAnsi="Times New Roman"/>
          <w:b w:val="false"/>
          <w:i w:val="false"/>
          <w:color w:val="000000"/>
          <w:sz w:val="28"/>
        </w:rPr>
        <w:t>спряжение глаголов sein, haben в Präteritum;</w:t>
      </w:r>
    </w:p>
    <w:p>
      <w:pPr>
        <w:spacing w:before="0" w:after="0" w:line="264"/>
        <w:ind w:firstLine="600"/>
        <w:jc w:val="both"/>
      </w:pPr>
      <w:r>
        <w:rPr>
          <w:rFonts w:ascii="Times New Roman" w:hAnsi="Times New Roman"/>
          <w:b w:val="false"/>
          <w:i w:val="false"/>
          <w:color w:val="000000"/>
          <w:sz w:val="28"/>
        </w:rPr>
        <w:t>спряжение слабых и сильных глаголов в Präsens (в том числе во 2-м лице мн. числа);</w:t>
      </w:r>
    </w:p>
    <w:p>
      <w:pPr>
        <w:spacing w:before="0" w:after="0" w:line="264"/>
        <w:ind w:firstLine="600"/>
        <w:jc w:val="both"/>
      </w:pPr>
      <w:r>
        <w:rPr>
          <w:rFonts w:ascii="Times New Roman" w:hAnsi="Times New Roman"/>
          <w:b w:val="false"/>
          <w:i w:val="false"/>
          <w:color w:val="000000"/>
          <w:sz w:val="28"/>
        </w:rPr>
        <w:t>употребление слабых и сильных глаголов в Perfekt: повествовательные и вопросительные предложения (общий и специальный вопросы);</w:t>
      </w:r>
    </w:p>
    <w:p>
      <w:pPr>
        <w:spacing w:before="0" w:after="0" w:line="264"/>
        <w:ind w:firstLine="600"/>
        <w:jc w:val="both"/>
      </w:pPr>
      <w:r>
        <w:rPr>
          <w:rFonts w:ascii="Times New Roman" w:hAnsi="Times New Roman"/>
          <w:b w:val="false"/>
          <w:i w:val="false"/>
          <w:color w:val="000000"/>
          <w:sz w:val="28"/>
        </w:rPr>
        <w:t>модальные глаголы mögen (в форме möchte), müssen (в Präsens);</w:t>
      </w:r>
    </w:p>
    <w:p>
      <w:pPr>
        <w:spacing w:before="0" w:after="0" w:line="264"/>
        <w:ind w:firstLine="600"/>
        <w:jc w:val="both"/>
      </w:pPr>
      <w:r>
        <w:rPr>
          <w:rFonts w:ascii="Times New Roman" w:hAnsi="Times New Roman"/>
          <w:b w:val="false"/>
          <w:i w:val="false"/>
          <w:color w:val="000000"/>
          <w:sz w:val="28"/>
        </w:rPr>
        <w:t>множественное число имён существительных;</w:t>
      </w:r>
    </w:p>
    <w:p>
      <w:pPr>
        <w:spacing w:before="0" w:after="0" w:line="264"/>
        <w:ind w:firstLine="600"/>
        <w:jc w:val="both"/>
      </w:pPr>
      <w:r>
        <w:rPr>
          <w:rFonts w:ascii="Times New Roman" w:hAnsi="Times New Roman"/>
          <w:b w:val="false"/>
          <w:i w:val="false"/>
          <w:color w:val="000000"/>
          <w:sz w:val="28"/>
        </w:rPr>
        <w:t>нулевой артикль с именами существительными (наиболее распространённые случаи употребления);</w:t>
      </w:r>
    </w:p>
    <w:p>
      <w:pPr>
        <w:spacing w:before="0" w:after="0" w:line="264"/>
        <w:ind w:firstLine="600"/>
        <w:jc w:val="both"/>
      </w:pPr>
      <w:r>
        <w:rPr>
          <w:rFonts w:ascii="Times New Roman" w:hAnsi="Times New Roman"/>
          <w:b w:val="false"/>
          <w:i w:val="false"/>
          <w:color w:val="000000"/>
          <w:sz w:val="28"/>
        </w:rPr>
        <w:t>склонение имён существительных в единственном числе в именительном, дательном и винительном падежах;</w:t>
      </w:r>
    </w:p>
    <w:p>
      <w:pPr>
        <w:spacing w:before="0" w:after="0" w:line="264"/>
        <w:ind w:firstLine="600"/>
        <w:jc w:val="both"/>
      </w:pPr>
      <w:r>
        <w:rPr>
          <w:rFonts w:ascii="Times New Roman" w:hAnsi="Times New Roman"/>
          <w:b w:val="false"/>
          <w:i w:val="false"/>
          <w:color w:val="000000"/>
          <w:sz w:val="28"/>
        </w:rPr>
        <w:t>притяжательные местоимения (sein, ihr, unser, euer, Ihr);</w:t>
      </w:r>
    </w:p>
    <w:p>
      <w:pPr>
        <w:spacing w:before="0" w:after="0" w:line="264"/>
        <w:ind w:firstLine="600"/>
        <w:jc w:val="both"/>
      </w:pPr>
      <w:r>
        <w:rPr>
          <w:rFonts w:ascii="Times New Roman" w:hAnsi="Times New Roman"/>
          <w:b w:val="false"/>
          <w:i w:val="false"/>
          <w:color w:val="000000"/>
          <w:sz w:val="28"/>
        </w:rPr>
        <w:t>количественные числительные (13–30);</w:t>
      </w:r>
    </w:p>
    <w:p>
      <w:pPr>
        <w:spacing w:before="0" w:after="0" w:line="264"/>
        <w:ind w:firstLine="600"/>
        <w:jc w:val="both"/>
      </w:pPr>
      <w:r>
        <w:rPr>
          <w:rFonts w:ascii="Times New Roman" w:hAnsi="Times New Roman"/>
          <w:b w:val="false"/>
          <w:i w:val="false"/>
          <w:color w:val="000000"/>
          <w:sz w:val="28"/>
        </w:rPr>
        <w:t>наиболее употребительные предлоги для выражения временны́х и пространственных отношений in, an (употребляемые с дательным падежом).</w:t>
      </w: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pPr>
        <w:spacing w:before="0" w:after="0" w:line="264"/>
        <w:ind w:firstLine="600"/>
        <w:jc w:val="both"/>
      </w:pPr>
      <w:r>
        <w:rPr>
          <w:rFonts w:ascii="Times New Roman" w:hAnsi="Times New Roman"/>
          <w:b w:val="false"/>
          <w:i w:val="false"/>
          <w:color w:val="000000"/>
          <w:sz w:val="28"/>
        </w:rPr>
        <w:t>кратко представлять Россию и страну/страны изучаемого языка.</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4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иностранному (немецкому) языку:</w:t>
      </w:r>
    </w:p>
    <w:p>
      <w:pPr>
        <w:spacing w:before="0" w:after="0" w:line="264"/>
        <w:ind w:left="12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pPr>
        <w:spacing w:before="0" w:after="0" w:line="264"/>
        <w:ind w:firstLine="600"/>
        <w:jc w:val="both"/>
      </w:pPr>
      <w:r>
        <w:rPr>
          <w:rFonts w:ascii="Times New Roman" w:hAnsi="Times New Roman"/>
          <w:b w:val="false"/>
          <w:i w:val="false"/>
          <w:color w:val="000000"/>
          <w:sz w:val="28"/>
        </w:rPr>
        <w:t>пересказывать основное содержание прочитанного текста с вербальными и (или) зрительными опорами;</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выполненного проектного задания (объём монологического высказывания – не менее 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воспринимать на слух и понимать речь учителя и других обучающихся, вербально/невербально реагировать на услышанное;</w:t>
      </w:r>
    </w:p>
    <w:p>
      <w:pPr>
        <w:spacing w:before="0" w:after="0" w:line="264"/>
        <w:ind w:firstLine="600"/>
        <w:jc w:val="both"/>
      </w:pPr>
      <w:r>
        <w:rPr>
          <w:rFonts w:ascii="Times New Roman" w:hAnsi="Times New Roman"/>
          <w:b w:val="false"/>
          <w:i w:val="false"/>
          <w:color w:val="000000"/>
          <w:sz w:val="28"/>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pPr>
        <w:spacing w:before="0" w:after="0" w:line="264"/>
        <w:ind w:firstLine="600"/>
        <w:jc w:val="both"/>
      </w:pPr>
      <w:r>
        <w:rPr>
          <w:rFonts w:ascii="Times New Roman" w:hAnsi="Times New Roman"/>
          <w:b w:val="false"/>
          <w:i w:val="false"/>
          <w:color w:val="000000"/>
          <w:sz w:val="28"/>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Письмо:</w:t>
      </w:r>
    </w:p>
    <w:p>
      <w:pPr>
        <w:spacing w:before="0" w:after="0" w:line="264"/>
        <w:ind w:firstLine="600"/>
        <w:jc w:val="both"/>
      </w:pPr>
      <w:r>
        <w:rPr>
          <w:rFonts w:ascii="Times New Roman" w:hAnsi="Times New Roman"/>
          <w:b w:val="false"/>
          <w:i w:val="false"/>
          <w:color w:val="000000"/>
          <w:sz w:val="28"/>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pPr>
        <w:spacing w:before="0" w:after="0" w:line="264"/>
        <w:ind w:firstLine="600"/>
        <w:jc w:val="both"/>
      </w:pPr>
      <w:r>
        <w:rPr>
          <w:rFonts w:ascii="Times New Roman" w:hAnsi="Times New Roman"/>
          <w:b w:val="false"/>
          <w:i w:val="false"/>
          <w:color w:val="000000"/>
          <w:sz w:val="28"/>
        </w:rPr>
        <w:t>писать с использованием образца короткие поздравления с праздниками с выражением пожелания;</w:t>
      </w:r>
    </w:p>
    <w:p>
      <w:pPr>
        <w:spacing w:before="0" w:after="0" w:line="264"/>
        <w:ind w:firstLine="600"/>
        <w:jc w:val="both"/>
      </w:pPr>
      <w:r>
        <w:rPr>
          <w:rFonts w:ascii="Times New Roman" w:hAnsi="Times New Roman"/>
          <w:b w:val="false"/>
          <w:i w:val="false"/>
          <w:color w:val="000000"/>
          <w:sz w:val="28"/>
        </w:rPr>
        <w:t>писать с использованием образца электронное сообщение личного характера (объём сообщения – до 50 слов).</w:t>
      </w:r>
    </w:p>
    <w:p>
      <w:pPr>
        <w:spacing w:before="0" w:after="0" w:line="264"/>
        <w:ind w:left="12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различать на слух, без ошибок произносить слова с правильным ударением и фразы с соблюдением их ритмико-интонационных особенностей;</w:t>
      </w:r>
    </w:p>
    <w:p>
      <w:pPr>
        <w:spacing w:before="0" w:after="0" w:line="264"/>
        <w:ind w:firstLine="600"/>
        <w:jc w:val="both"/>
      </w:pPr>
      <w:r>
        <w:rPr>
          <w:rFonts w:ascii="Times New Roman" w:hAnsi="Times New Roman"/>
          <w:b w:val="false"/>
          <w:i w:val="false"/>
          <w:color w:val="000000"/>
          <w:sz w:val="28"/>
        </w:rPr>
        <w:t>читать вслух слова согласно основным правилам чтения.</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правильно расставлять знаки препинания (точку, вопросительный и восклицательный знаки в конце предложения, запятая при перечислении).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(существительные с суффиксами -er – Arbeiter, -in – Lehrerin, порядковые числительные с суффиксами -te, -ste) и словосложения (Geburtstag) в соответствии с решаемой коммуникативной задачей.</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синтаксические конструкции и морфологические формы немецкого языка:</w:t>
      </w:r>
    </w:p>
    <w:p>
      <w:pPr>
        <w:spacing w:before="0" w:after="0" w:line="264"/>
        <w:ind w:firstLine="600"/>
        <w:jc w:val="both"/>
      </w:pPr>
      <w:r>
        <w:rPr>
          <w:rFonts w:ascii="Times New Roman" w:hAnsi="Times New Roman"/>
          <w:b w:val="false"/>
          <w:i w:val="false"/>
          <w:color w:val="000000"/>
          <w:sz w:val="28"/>
        </w:rPr>
        <w:t>простые предложения с однородными членами (союз oder);</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und, aber, oder, denn;</w:t>
      </w:r>
    </w:p>
    <w:p>
      <w:pPr>
        <w:spacing w:before="0" w:after="0" w:line="264"/>
        <w:ind w:firstLine="600"/>
        <w:jc w:val="both"/>
      </w:pPr>
      <w:r>
        <w:rPr>
          <w:rFonts w:ascii="Times New Roman" w:hAnsi="Times New Roman"/>
          <w:b w:val="false"/>
          <w:i w:val="false"/>
          <w:color w:val="000000"/>
          <w:sz w:val="28"/>
        </w:rPr>
        <w:t>модальный глагол wollen (в Präsens);</w:t>
      </w:r>
    </w:p>
    <w:p>
      <w:pPr>
        <w:spacing w:before="0" w:after="0" w:line="264"/>
        <w:ind w:firstLine="600"/>
        <w:jc w:val="both"/>
      </w:pPr>
      <w:r>
        <w:rPr>
          <w:rFonts w:ascii="Times New Roman" w:hAnsi="Times New Roman"/>
          <w:b w:val="false"/>
          <w:i w:val="false"/>
          <w:color w:val="000000"/>
          <w:sz w:val="28"/>
        </w:rPr>
        <w:t>прилагательные в положительной, сравнительной и превосходной степенях сравнения;</w:t>
      </w:r>
    </w:p>
    <w:p>
      <w:pPr>
        <w:spacing w:before="0" w:after="0" w:line="264"/>
        <w:ind w:firstLine="600"/>
        <w:jc w:val="both"/>
      </w:pPr>
      <w:r>
        <w:rPr>
          <w:rFonts w:ascii="Times New Roman" w:hAnsi="Times New Roman"/>
          <w:b w:val="false"/>
          <w:i w:val="false"/>
          <w:color w:val="000000"/>
          <w:sz w:val="28"/>
        </w:rPr>
        <w:t>личные местоимения в винительном и дательном падежах (в некоторых речевых образцах);</w:t>
      </w:r>
    </w:p>
    <w:p>
      <w:pPr>
        <w:spacing w:before="0" w:after="0" w:line="264"/>
        <w:ind w:firstLine="600"/>
        <w:jc w:val="both"/>
      </w:pPr>
      <w:r>
        <w:rPr>
          <w:rFonts w:ascii="Times New Roman" w:hAnsi="Times New Roman"/>
          <w:b w:val="false"/>
          <w:i w:val="false"/>
          <w:color w:val="000000"/>
          <w:sz w:val="28"/>
        </w:rPr>
        <w:t>указательные местоимения dieser, dieses, diese;</w:t>
      </w:r>
    </w:p>
    <w:p>
      <w:pPr>
        <w:spacing w:before="0" w:after="0" w:line="264"/>
        <w:ind w:firstLine="600"/>
        <w:jc w:val="both"/>
      </w:pPr>
      <w:r>
        <w:rPr>
          <w:rFonts w:ascii="Times New Roman" w:hAnsi="Times New Roman"/>
          <w:b w:val="false"/>
          <w:i w:val="false"/>
          <w:color w:val="000000"/>
          <w:sz w:val="28"/>
        </w:rPr>
        <w:t>количественные (до 100) и порядковые (до 31) числительные;</w:t>
      </w:r>
    </w:p>
    <w:p>
      <w:pPr>
        <w:spacing w:before="0" w:after="0" w:line="264"/>
        <w:ind w:firstLine="600"/>
        <w:jc w:val="both"/>
      </w:pPr>
      <w:r>
        <w:rPr>
          <w:rFonts w:ascii="Times New Roman" w:hAnsi="Times New Roman"/>
          <w:b w:val="false"/>
          <w:i w:val="false"/>
          <w:color w:val="000000"/>
          <w:sz w:val="28"/>
        </w:rPr>
        <w:t>предлоги für, mit, um (в некоторых речевых образцах).</w:t>
      </w:r>
    </w:p>
    <w:p>
      <w:pPr>
        <w:spacing w:before="0" w:after="0" w:line="264"/>
        <w:ind w:left="12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pPr>
        <w:spacing w:before="0" w:after="0" w:line="264"/>
        <w:ind w:firstLine="600"/>
        <w:jc w:val="both"/>
      </w:pPr>
      <w:r>
        <w:rPr>
          <w:rFonts w:ascii="Times New Roman" w:hAnsi="Times New Roman"/>
          <w:b w:val="false"/>
          <w:i w:val="false"/>
          <w:color w:val="000000"/>
          <w:sz w:val="28"/>
        </w:rPr>
        <w:t>кратко рассказывать о России и стране/странах изучаемого языка.</w:t>
      </w:r>
    </w:p>
    <w:p>
      <w:pPr>
        <w:spacing w:before="0" w:after="0" w:line="264"/>
        <w:ind w:firstLine="600"/>
        <w:jc w:val="both"/>
      </w:pPr>
      <w:r>
        <w:rPr>
          <w:rFonts w:ascii="Times New Roman" w:hAnsi="Times New Roman"/>
          <w:b w:val="false"/>
          <w:i w:val="false"/>
          <w:color w:val="000000"/>
          <w:sz w:val="28"/>
        </w:rPr>
        <w:t>использовать двуязычные словари, словари в картинках и другие справочные материалы, включая ресурсы Интернета.</w:t>
      </w:r>
    </w:p>
    <w:bookmarkStart w:name="block-78638403" w:id="9"/>
    <w:p>
      <w:pPr>
        <w:sectPr>
          <w:pgSz w:w="11906" w:h="16383" w:orient="portrait"/>
        </w:sectPr>
      </w:pPr>
    </w:p>
    <w:bookmarkEnd w:id="9"/>
    <w:bookmarkEnd w:id="8"/>
    <w:bookmarkStart w:name="block-78638397"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300"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94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136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136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2"/>
        <w:gridCol w:w="2080"/>
        <w:gridCol w:w="1501"/>
        <w:gridCol w:w="2550"/>
        <w:gridCol w:w="2666"/>
        <w:gridCol w:w="4075"/>
      </w:tblGrid>
      <w:tr>
        <w:trPr>
          <w:trHeight w:val="300" w:hRule="atLeast"/>
          <w:trHeight w:val="144" w:hRule="atLeast"/>
        </w:trPr>
        <w:tc>
          <w:tcPr>
            <w:tcW w:w="5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1365" w:hRule="atLeast"/>
          <w:trHeight w:val="144" w:hRule="atLeast"/>
        </w:trPr>
        <w:tc>
          <w:tcPr>
            <w:tcW w:w="50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w:t>
            </w:r>
          </w:p>
        </w:tc>
        <w:tc>
          <w:tcPr>
            <w:tcW w:w="10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6" w:type="dxa"/>
            <w:tcBorders/>
            <w:tcMar>
              <w:top w:w="50" w:type="dxa"/>
              <w:left w:w="100" w:type="dxa"/>
            </w:tcMar>
            <w:vAlign w:val="center"/>
          </w:tcPr>
          <w:p>
            <w:pPr>
              <w:spacing w:before="0" w:after="0" w:line="276"/>
              <w:ind w:left="135"/>
              <w:jc w:val="center"/>
            </w:pPr>
          </w:p>
        </w:tc>
        <w:tc>
          <w:tcPr>
            <w:tcW w:w="285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52" w:type="dxa"/>
            <w:tcBorders/>
            <w:tcMar>
              <w:top w:w="50" w:type="dxa"/>
              <w:left w:w="100" w:type="dxa"/>
            </w:tcMar>
            <w:vAlign w:val="center"/>
          </w:tcPr>
          <w:p>
            <w:pPr>
              <w:jc w:val="left"/>
            </w:pPr>
          </w:p>
        </w:tc>
      </w:tr>
    </w:tbl>
    <w:p>
      <w:pPr>
        <w:sectPr>
          <w:pgSz w:w="16383" w:h="11906" w:orient="landscape"/>
        </w:sectPr>
      </w:pPr>
    </w:p>
    <w:bookmarkStart w:name="block-78638397" w:id="11"/>
    <w:p>
      <w:pPr>
        <w:sectPr>
          <w:pgSz w:w="16383" w:h="11906" w:orient="landscape"/>
        </w:sectPr>
      </w:pPr>
    </w:p>
    <w:bookmarkEnd w:id="11"/>
    <w:bookmarkEnd w:id="10"/>
    <w:bookmarkStart w:name="block-78638398"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(вводный урок) (изучение букв алфавита. Соотнесение букв и звуков в словах)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(приветствие, знакомство, прощание с учителем и одноклассниками)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Как зовут тебя и твоих друзей? (изучение букв алфавита. Соотнесение букв и звуков в словах)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7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Как знакомятся других персонажи? (изучение букв алфавита и буквосочетаний: Соотнесение букв и звуков в словах)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Как представить других с соблюдением этикета?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(приветствие и прощание)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(откуда ты родом?)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(сколько тебе лет?)</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(краткий рассказ о себе)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Обобщение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Контроль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(представляем свою семью)</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(семейные фотографии)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(описание семьи одноклассника/одноклассницы)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(наша дружная семья)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(члены семьи: какие они?)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(познакомьтесь с моей семьёй)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(семейные фото моих друзей)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(мои друзья)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Мои друзья (рассказ о своём друге/подруге)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(возраст и занятия членов моей семьи)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Литературный персонаж (описание)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день рождения (сколько тебе лет)</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день рождения (пишем поздравительную открытку)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6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любимая еда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любимая песенка)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Любимая еда на праздниках. День рождения и Новый Год</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Обобщение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Контроль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Учим цвета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Мой любимый цвет</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игрушки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игрушки моих друзей и одноклассников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(что я умею и люблю делать?)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(что умеют и любят делать мои друзья?)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(что умеет и любит делать моя семья?)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учлечений. Летний отдых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Мой питомец (описание)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(что я умеет делать мой питомец?)</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с семьёй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в зоопарке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(играем в театр)</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Идеи для выходного дня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Обобщение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Контроль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друзья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Мои занятия в школе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Занятия в школе моих друзей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Подготовка к школьному празднику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Мои друзья по переписке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Выходные с друзьями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Лучший друг/Лучшая подруга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малая родина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Город/село, в котором я живу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малая родина (отдыхаем с семьёй)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(где живут мои друзья)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Обобщение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Контроль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Города и столица страны изучаемого языка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Персонажи детских книг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Новогодние стихи и песни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Новый год в России и Германии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Рождество в России и Германии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Написание новогодней открытки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469"/>
        <w:gridCol w:w="3600"/>
        <w:gridCol w:w="1066"/>
        <w:gridCol w:w="2043"/>
        <w:gridCol w:w="2194"/>
        <w:gridCol w:w="1538"/>
        <w:gridCol w:w="2684"/>
      </w:tblGrid>
      <w:tr>
        <w:trPr>
          <w:trHeight w:val="300" w:hRule="atLeast"/>
          <w:trHeight w:val="144" w:hRule="atLeast"/>
        </w:trPr>
        <w:tc>
          <w:tcPr>
            <w:tcW w:w="3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3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(рассказ о своей семье)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(увлечения)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(мои друзья, соместные занятия)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(летние каникулы)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(семейное фото)</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день рождения.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день рождения (идеи для подарков)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День рождения моего друга (поздравительная открытка)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любимая еда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распорядок дня)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Обобщение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Контроль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7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игрушки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игры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Мой любимый цвет</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Мой питомец</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занятия в каникулы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(летом)</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(зимой)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моей семьи в городе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моей семьи в деревне (на даче)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(описываем летние фотографии)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Мой выходной день (планирование)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в зоопарке с семьёй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(в парке)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Моя любимая сказка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сказочные герои (краткое описание главного героя)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сказки моих друзей</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Каникулы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занятия в каникулы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(проект)</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Обобщение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7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Контроль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комната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Первый школьный день</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одноклассники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(мои новые друзья)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учителя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(моя классная комната)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(что есть в моём классе)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Мои друзья (любимые занятия после уроков)</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малая родина (город/село, в котором я живу)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(покупки)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30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(одежда)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Дикие животные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Домашние животные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Погода (в разное время года)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Погода в твоём городе/селе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(овощи и фрукты)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(дни недели)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Времена года (описание)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Времена года (природа)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Времена года (месяцы)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Обобщение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Контроль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680"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(главные достопримечательности, интересные факты)</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Персонажи детских книг (мой любимый персонаж)</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Новый год (пишем поздравление)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36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Карнавал (подготовка к празднику/написание приглашения)</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Рождество (пишем поздравление)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(весенние праздники)</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Моя любимая детская сказка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Моя любимая детская песенка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Школьный праздник</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109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825" w:hRule="atLeast"/>
          <w:trHeight w:val="144" w:hRule="atLeast"/>
        </w:trPr>
        <w:tc>
          <w:tcPr>
            <w:tcW w:w="32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5" w:type="dxa"/>
            <w:tcBorders/>
            <w:tcMar>
              <w:top w:w="50" w:type="dxa"/>
              <w:left w:w="100" w:type="dxa"/>
            </w:tcMar>
            <w:vAlign w:val="center"/>
          </w:tcPr>
          <w:p>
            <w:pPr>
              <w:spacing w:before="0" w:after="0" w:line="276"/>
              <w:ind w:left="135"/>
              <w:jc w:val="center"/>
            </w:pPr>
          </w:p>
        </w:tc>
        <w:tc>
          <w:tcPr>
            <w:tcW w:w="1076" w:type="dxa"/>
            <w:tcBorders/>
            <w:tcMar>
              <w:top w:w="50" w:type="dxa"/>
              <w:left w:w="100" w:type="dxa"/>
            </w:tcMar>
            <w:vAlign w:val="center"/>
          </w:tcPr>
          <w:p>
            <w:pPr>
              <w:spacing w:before="0" w:after="0"/>
              <w:ind w:left="135"/>
              <w:jc w:val="left"/>
            </w:pPr>
          </w:p>
        </w:tc>
        <w:tc>
          <w:tcPr>
            <w:tcW w:w="187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7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464"/>
        <w:gridCol w:w="3654"/>
        <w:gridCol w:w="1057"/>
        <w:gridCol w:w="2032"/>
        <w:gridCol w:w="2185"/>
        <w:gridCol w:w="1529"/>
        <w:gridCol w:w="2673"/>
      </w:tblGrid>
      <w:tr>
        <w:trPr>
          <w:trHeight w:val="300" w:hRule="atLeast"/>
          <w:trHeight w:val="144" w:hRule="atLeast"/>
        </w:trPr>
        <w:tc>
          <w:tcPr>
            <w:tcW w:w="3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33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3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(члены семьи)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(описание внешности)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семья (описание характера)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день рождения (идеи подарков)</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день рождения (где и как его провести)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день рождения (написание приглашения на день рождения)</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Моя любимая еда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Мой день (домашние обязанности)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Обобщение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моего "я". Контроль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Моя любимая игрушка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Игрушки в моей комнате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игры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цвета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Мои любимые занятия</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моих друзей и одноклассников</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Любимые занятия в разное время года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Моя любимая сказка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Любимая сказка моих друзей и одноклассников</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Любимая сказка. Описание персонажей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51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Любимая сказка в картинках</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в цирке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Выходной день в зоопарке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Каникулы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Каникулы (летом)</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Каникулы (весной)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Обобщение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моих увлечений." Контроль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комната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комната (предметы интерьера)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комната (что и где стоит или лежит)</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Комната моего друга / моей подруги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В гостях у своего друга / своей подруги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Мой дом (описание)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Мой дом (названия комнат и этажей)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квартира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Дом моего друга / моей подруги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Квартира моего друга / моей подруги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(мой школьный день)</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любимые предметы)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33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(любимые предметы моих одноклассников)</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друзья в ней (краткое описание)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друзья в ней (проводим время с одноклассниками)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Мои друзья (увлечения моих друзей)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школа (школьный праздник)</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Погода (летом)</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Погода (весной)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Погода (осенью)</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(покупки)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Дикие животные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Домашние животные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(мой питомец)</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(овощи и фрукты)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(подготовка и реализация проекта)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Обобщение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Контроль по теме / Всероссийская проверочная работа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(достопримечательности)</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(праздники зимой)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(столица, государственные символы)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93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изучаемого языка (немецкоговорящие страны)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изучаемого языка (столица, государственные символы)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вокруг меня. Моя малая родина (праздники в разное время года)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(сказки, рассказы)</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(рассказываем сказку)</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Произведения детского фольклора</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109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Описание внешности сказочных персонажей</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Обобщение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825" w:hRule="atLeast"/>
          <w:trHeight w:val="144" w:hRule="atLeast"/>
        </w:trPr>
        <w:tc>
          <w:tcPr>
            <w:tcW w:w="3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страны изучаемого языка". Контроль по теме</w:t>
            </w:r>
          </w:p>
        </w:tc>
        <w:tc>
          <w:tcPr>
            <w:tcW w:w="7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070" w:type="dxa"/>
            <w:tcBorders/>
            <w:tcMar>
              <w:top w:w="50" w:type="dxa"/>
              <w:left w:w="100" w:type="dxa"/>
            </w:tcMar>
            <w:vAlign w:val="center"/>
          </w:tcPr>
          <w:p>
            <w:pPr>
              <w:spacing w:before="0" w:after="0"/>
              <w:ind w:left="135"/>
              <w:jc w:val="left"/>
            </w:pPr>
          </w:p>
        </w:tc>
        <w:tc>
          <w:tcPr>
            <w:tcW w:w="187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8638398" w:id="13"/>
    <w:p>
      <w:pPr>
        <w:sectPr>
          <w:pgSz w:w="16383" w:h="11906" w:orient="landscape"/>
        </w:sectPr>
      </w:pPr>
    </w:p>
    <w:bookmarkEnd w:id="13"/>
    <w:bookmarkEnd w:id="12"/>
    <w:bookmarkStart w:name="block-78638401" w:id="14"/>
    <w:p>
      <w:pPr>
        <w:spacing w:before="199" w:after="199" w:line="336"/>
        <w:ind w:left="120"/>
        <w:jc w:val="left"/>
      </w:pPr>
      <w:r>
        <w:rPr>
          <w:rFonts w:ascii="Times New Roman" w:hAnsi="Times New Roman"/>
          <w:b/>
          <w:i w:val="false"/>
          <w:color w:val="000000"/>
          <w:sz w:val="28"/>
        </w:rPr>
        <w:t xml:space="preserve">ПРОВЕРЯЕМЫЕ ТРЕБОВАНИЯ К РЕЗУЛЬТАТАМ ОСВОЕНИЯ ОСНОВНОЙ </w:t>
      </w:r>
    </w:p>
    <w:p>
      <w:pPr>
        <w:spacing w:before="199" w:after="199"/>
        <w:ind w:left="120"/>
        <w:jc w:val="left"/>
      </w:pPr>
      <w:r>
        <w:rPr>
          <w:rFonts w:ascii="Times New Roman" w:hAnsi="Times New Roman"/>
          <w:b/>
          <w:i w:val="false"/>
          <w:color w:val="000000"/>
          <w:sz w:val="28"/>
        </w:rPr>
        <w:t xml:space="preserve">ОБРАЗОВАТЕЛЬНОЙ ПРОГРАММЫ </w:t>
      </w:r>
    </w:p>
    <w:p>
      <w:pPr>
        <w:spacing w:before="0" w:after="0"/>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2706"/>
        <w:gridCol w:w="10713"/>
      </w:tblGrid>
      <w:tr>
        <w:trPr>
          <w:trHeight w:val="795" w:hRule="atLeast"/>
          <w:trHeight w:val="144" w:hRule="atLeast"/>
        </w:trPr>
        <w:tc>
          <w:tcPr>
            <w:tcW w:w="18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78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Говорение</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252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Вести диалог этикетного характера</w:t>
            </w:r>
            <w:r>
              <w:rPr>
                <w:rFonts w:ascii="Times New Roman" w:hAnsi="Times New Roman"/>
                <w:b w:val="false"/>
                <w:i w:val="false"/>
                <w:color w:val="000000"/>
                <w:sz w:val="24"/>
              </w:rPr>
              <w:t xml:space="preserve"> 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Вести диалог-расспрос </w:t>
            </w:r>
            <w:r>
              <w:rPr>
                <w:rFonts w:ascii="Times New Roman" w:hAnsi="Times New Roman"/>
                <w:b w:val="false"/>
                <w:i w:val="false"/>
                <w:color w:val="000000"/>
                <w:sz w:val="24"/>
              </w:rPr>
              <w:t>в стандартных ситуациях неофициального общения, используя вербальные и (или) зрительные опоры, с соблюдением правил речевого этикета, принятых в стране (странах) изучаемого языка (не менее 3 реплик со стороны каждого собеседника)</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Монологическая речь</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монологическое высказывание-описание, используя вербальные и (или) зрительные опоры (объёмом – не менее 3 фраз)</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монологическое высказывание-</w:t>
            </w:r>
            <w:r>
              <w:rPr>
                <w:rFonts w:ascii="Times New Roman" w:hAnsi="Times New Roman"/>
                <w:b w:val="false"/>
                <w:i w:val="false"/>
                <w:color w:val="000000"/>
                <w:sz w:val="24"/>
              </w:rPr>
              <w:t>повествование (рассказ), используя вербальные и (или) зрительные опоры (объёмом – не менее 3 фраз)</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r>
              <w:rPr>
                <w:rFonts w:ascii="Times New Roman" w:hAnsi="Times New Roman"/>
                <w:b w:val="false"/>
                <w:i w:val="false"/>
                <w:color w:val="000000"/>
                <w:sz w:val="24"/>
              </w:rPr>
              <w:t>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Воспринимать на слух и понимать речь учителя и других обучающихся, </w:t>
            </w:r>
            <w:r>
              <w:rPr>
                <w:rFonts w:ascii="Times New Roman" w:hAnsi="Times New Roman"/>
                <w:b w:val="false"/>
                <w:i w:val="false"/>
                <w:color w:val="000000"/>
                <w:sz w:val="24"/>
              </w:rPr>
              <w:t>вербально (невербально) реагировать на услышанное</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Воспринимать на слух и понимать основное содержание </w:t>
            </w:r>
            <w:r>
              <w:rPr>
                <w:rFonts w:ascii="Times New Roman" w:hAnsi="Times New Roman"/>
                <w:b w:val="false"/>
                <w:i w:val="false"/>
                <w:color w:val="000000"/>
                <w:sz w:val="24"/>
              </w:rPr>
              <w:t>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Воспринимать на слух и понимать запрашиваемую информацию фактического характера</w:t>
            </w:r>
            <w:r>
              <w:rPr>
                <w:rFonts w:ascii="Times New Roman" w:hAnsi="Times New Roman"/>
                <w:b w:val="false"/>
                <w:i w:val="false"/>
                <w:color w:val="000000"/>
                <w:sz w:val="24"/>
              </w:rPr>
              <w:t xml:space="preserve">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Смысловое чтение</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вслух </w:t>
            </w:r>
            <w:r>
              <w:rPr>
                <w:rFonts w:ascii="Times New Roman" w:hAnsi="Times New Roman"/>
                <w:b w:val="false"/>
                <w:i w:val="false"/>
                <w:color w:val="000000"/>
                <w:sz w:val="24"/>
              </w:rPr>
              <w:t>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про себя и понимать основное содержание </w:t>
            </w:r>
            <w:r>
              <w:rPr>
                <w:rFonts w:ascii="Times New Roman" w:hAnsi="Times New Roman"/>
                <w:b w:val="false"/>
                <w:i w:val="false"/>
                <w:color w:val="000000"/>
                <w:sz w:val="24"/>
              </w:rPr>
              <w:t>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trPr>
          <w:trHeight w:val="270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про себя и понимать запрашиваемую информацию </w:t>
            </w:r>
            <w:r>
              <w:rPr>
                <w:rFonts w:ascii="Times New Roman" w:hAnsi="Times New Roman"/>
                <w:b w:val="false"/>
                <w:i w:val="false"/>
                <w:color w:val="000000"/>
                <w:sz w:val="24"/>
              </w:rPr>
              <w:t>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Письмо</w:t>
            </w:r>
          </w:p>
        </w:tc>
      </w:tr>
      <w:tr>
        <w:trPr>
          <w:trHeight w:val="87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Заполнять простые формуляры</w:t>
            </w:r>
            <w:r>
              <w:rPr>
                <w:rFonts w:ascii="Times New Roman" w:hAnsi="Times New Roman"/>
                <w:b w:val="false"/>
                <w:i w:val="false"/>
                <w:color w:val="000000"/>
                <w:sz w:val="24"/>
              </w:rPr>
              <w:t>, сообщая о себе основные сведения, в соответствии с нормами, принятыми в стране (странах) изучаемого языка</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Писать</w:t>
            </w:r>
            <w:r>
              <w:rPr>
                <w:rFonts w:ascii="Times New Roman" w:hAnsi="Times New Roman"/>
                <w:b w:val="false"/>
                <w:i w:val="false"/>
                <w:color w:val="000000"/>
                <w:sz w:val="24"/>
              </w:rPr>
              <w:t xml:space="preserve"> с использованием образца короткие поздравления с праздниками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Фонетическая сторона речи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Называть буквы немецкого алфавита языка в правильной последовательности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Правильно читать основные дифтонги и сочетания согласных</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Выделять некоторые звуко-буквенные сочетания при анализе знакомых слов</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Читать вслух новые слова согласно основным правилам чтения</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2.1.5</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Графика, орфография и пунктуация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Графически корректно воспроизводить все буквы алфавита</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Правильно писать изученные слова</w:t>
            </w:r>
          </w:p>
        </w:tc>
      </w:tr>
      <w:tr>
        <w:trPr>
          <w:trHeight w:val="87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2.2.3</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Правильно расставлять знаки препинания (точка, вопросительный и восклицательный знаки в конце предложения)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Лексическая сторона речи</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с помощью языковой догадки интернациональные слова (der Film, das Kino)</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Грамматическая сторона речи</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и употреблять в устной и письменной речи основные коммуникативные типы предложений: повествовательные (утвердительные, отрицательные (с nicht), вопросительные (общий, специальный вопросы)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нераспространённые и распространённые простые предложения</w:t>
            </w:r>
            <w:r>
              <w:rPr>
                <w:rFonts w:ascii="Times New Roman" w:hAnsi="Times New Roman"/>
                <w:b w:val="false"/>
                <w:i w:val="false"/>
                <w:color w:val="000000"/>
                <w:sz w:val="24"/>
              </w:rPr>
              <w:t xml:space="preserve"> </w:t>
            </w:r>
          </w:p>
        </w:tc>
      </w:tr>
      <w:tr>
        <w:trPr>
          <w:trHeight w:val="105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предложения с простым глагольным сказуемым</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предложения с составным именным сказуемым</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w:t>
            </w:r>
            <w:r>
              <w:rPr>
                <w:rFonts w:ascii="Times New Roman" w:hAnsi="Times New Roman"/>
                <w:b w:val="false"/>
                <w:i w:val="false"/>
                <w:color w:val="000000"/>
                <w:sz w:val="24"/>
              </w:rPr>
              <w:t xml:space="preserve"> предложения с составным глагольным сказуемым</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глаголы sein, haben в Präsens</w:t>
            </w:r>
            <w:r>
              <w:rPr>
                <w:rFonts w:ascii="Times New Roman" w:hAnsi="Times New Roman"/>
                <w:b w:val="false"/>
                <w:i w:val="false"/>
                <w:color w:val="000000"/>
                <w:sz w:val="24"/>
              </w:rPr>
              <w:t xml:space="preserve"> </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Распознавать и употреблять в устной и письменной речи некоторые глаголы в Präsens, в том числе с изменением корневой гласной (fahren, tragen, lesen, sprechen), кроме 2-го лица множественного числа</w:t>
            </w:r>
            <w:r>
              <w:rPr>
                <w:rFonts w:ascii="Times New Roman" w:hAnsi="Times New Roman"/>
                <w:b w:val="false"/>
                <w:i w:val="false"/>
                <w:color w:val="000000"/>
                <w:sz w:val="24"/>
              </w:rPr>
              <w:t xml:space="preserve"> </w:t>
            </w:r>
          </w:p>
        </w:tc>
      </w:tr>
      <w:tr>
        <w:trPr>
          <w:trHeight w:val="87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Распознавать и употреблять в устной и письменной речи модальные глаголы können, mögen в Präsens; соблюдать порядок слов в предложении с модальным глаголом</w:t>
            </w:r>
            <w:r>
              <w:rPr>
                <w:rFonts w:ascii="Times New Roman" w:hAnsi="Times New Roman"/>
                <w:b w:val="false"/>
                <w:i w:val="false"/>
                <w:color w:val="000000"/>
                <w:sz w:val="24"/>
              </w:rPr>
              <w:t xml:space="preserve"> </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2.4.9</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Распознавать и употреблять в устной и письменной речи имена существительные с определённым и неопределённым артиклем (наиболее распространённые случаи употребления)</w:t>
            </w:r>
          </w:p>
        </w:tc>
      </w:tr>
      <w:tr>
        <w:trPr>
          <w:trHeight w:val="87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2.4.10</w:t>
            </w:r>
          </w:p>
        </w:tc>
        <w:tc>
          <w:tcPr>
            <w:tcW w:w="11784"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Распознавать и употреблять в устной и письменной речи</w:t>
            </w:r>
            <w:r>
              <w:rPr>
                <w:rFonts w:ascii="Times New Roman" w:hAnsi="Times New Roman"/>
                <w:b w:val="false"/>
                <w:i w:val="false"/>
                <w:color w:val="000000"/>
                <w:sz w:val="24"/>
              </w:rPr>
              <w:t xml:space="preserve"> имена существительные мужского, женского и среднего рода</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имена существительные в именительном и винительном падежах</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имена собственные (антропонимы) в родительном падеже</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личные (кроме ihr) местоимения</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2.4.14</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притяжательные местоимения (mein, dein)</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2.4.15</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количественные числительные (1 – 12)</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2.4.16</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вопросительные слова (wer, was, woher, wie)</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2.4.17</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союзы und, aber (при однородных членах)</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208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Использовать некоторые социокультурные элементы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1784"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Знать названия родной страны и страны (стран) изучаемого языка, их столиц</w:t>
            </w:r>
          </w:p>
        </w:tc>
      </w:tr>
    </w:tbl>
    <w:p>
      <w:pPr>
        <w:spacing w:before="0" w:after="0"/>
        <w:ind w:left="120"/>
        <w:jc w:val="left"/>
      </w:pPr>
    </w:p>
    <w:p>
      <w:pPr>
        <w:spacing w:before="199" w:after="199"/>
        <w:ind w:left="120"/>
        <w:jc w:val="left"/>
      </w:pPr>
      <w:r>
        <w:rPr>
          <w:rFonts w:ascii="Times New Roman" w:hAnsi="Times New Roman"/>
          <w:b/>
          <w:i w:val="false"/>
          <w:color w:val="000000"/>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2706"/>
        <w:gridCol w:w="10863"/>
      </w:tblGrid>
      <w:tr>
        <w:trPr>
          <w:trHeight w:val="795" w:hRule="atLeast"/>
          <w:trHeight w:val="144" w:hRule="atLeast"/>
        </w:trPr>
        <w:tc>
          <w:tcPr>
            <w:tcW w:w="18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49"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Говорение</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Вести диалог этикетного характера</w:t>
            </w:r>
            <w:r>
              <w:rPr>
                <w:rFonts w:ascii="Times New Roman" w:hAnsi="Times New Roman"/>
                <w:b w:val="false"/>
                <w:i w:val="false"/>
                <w:color w:val="000000"/>
                <w:sz w:val="24"/>
              </w:rPr>
              <w:t xml:space="preserve">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Вести диалог-расспрос </w:t>
            </w:r>
            <w:r>
              <w:rPr>
                <w:rFonts w:ascii="Times New Roman" w:hAnsi="Times New Roman"/>
                <w:b w:val="false"/>
                <w:i w:val="false"/>
                <w:color w:val="000000"/>
                <w:sz w:val="24"/>
              </w:rPr>
              <w:t>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Вести диалог-побуждение в </w:t>
            </w:r>
            <w:r>
              <w:rPr>
                <w:rFonts w:ascii="Times New Roman" w:hAnsi="Times New Roman"/>
                <w:b w:val="false"/>
                <w:i w:val="false"/>
                <w:color w:val="000000"/>
                <w:sz w:val="24"/>
              </w:rPr>
              <w:t>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Монологическая речь</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связное монологическое высказывание-описание</w:t>
            </w:r>
            <w:r>
              <w:rPr>
                <w:rFonts w:ascii="Times New Roman" w:hAnsi="Times New Roman"/>
                <w:b w:val="false"/>
                <w:i w:val="false"/>
                <w:color w:val="000000"/>
                <w:sz w:val="24"/>
              </w:rPr>
              <w:t xml:space="preserve"> с вербальными и (или) зрительными опорами (объёмом – не менее 4 фраз)</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связное монологическое высказывание-повествование (рассказ)</w:t>
            </w:r>
            <w:r>
              <w:rPr>
                <w:rFonts w:ascii="Times New Roman" w:hAnsi="Times New Roman"/>
                <w:b w:val="false"/>
                <w:i w:val="false"/>
                <w:color w:val="000000"/>
                <w:sz w:val="24"/>
              </w:rPr>
              <w:t xml:space="preserve"> с вербальными и (или) зрительными опорами (объёмом – не менее 4 фраз)</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Пересказывать основное содержание прочитанного текста </w:t>
            </w:r>
            <w:r>
              <w:rPr>
                <w:rFonts w:ascii="Times New Roman" w:hAnsi="Times New Roman"/>
                <w:b w:val="false"/>
                <w:i w:val="false"/>
                <w:color w:val="000000"/>
                <w:sz w:val="24"/>
              </w:rPr>
              <w:t>с вербальными и (или) зрительными опорами (объём монологического высказывания – не менее 4 фраз)</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Аудирование</w:t>
            </w:r>
          </w:p>
        </w:tc>
      </w:tr>
      <w:tr>
        <w:trPr>
          <w:trHeight w:val="124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Воспринимать на слух и понимать речь учителя и других обучающихся, </w:t>
            </w:r>
            <w:r>
              <w:rPr>
                <w:rFonts w:ascii="Times New Roman" w:hAnsi="Times New Roman"/>
                <w:b w:val="false"/>
                <w:i w:val="false"/>
                <w:color w:val="000000"/>
                <w:sz w:val="24"/>
              </w:rPr>
              <w:t>вербально (невербально) реагировать на услышанное</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Воспринимать на слух и понимать основное содержание </w:t>
            </w:r>
            <w:r>
              <w:rPr>
                <w:rFonts w:ascii="Times New Roman" w:hAnsi="Times New Roman"/>
                <w:b w:val="false"/>
                <w:i w:val="false"/>
                <w:color w:val="000000"/>
                <w:sz w:val="24"/>
              </w:rPr>
              <w:t>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Воспринимать на слух и понимать запрашиваемую информацию фактического характера</w:t>
            </w:r>
            <w:r>
              <w:rPr>
                <w:rFonts w:ascii="Times New Roman" w:hAnsi="Times New Roman"/>
                <w:b w:val="false"/>
                <w:i w:val="false"/>
                <w:color w:val="000000"/>
                <w:sz w:val="24"/>
              </w:rPr>
              <w:t xml:space="preserve">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Смысловое чтение</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вслух </w:t>
            </w:r>
            <w:r>
              <w:rPr>
                <w:rFonts w:ascii="Times New Roman" w:hAnsi="Times New Roman"/>
                <w:b w:val="false"/>
                <w:i w:val="false"/>
                <w:color w:val="000000"/>
                <w:sz w:val="24"/>
              </w:rPr>
              <w:t xml:space="preserve">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 </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про себя и понимать основное содержание </w:t>
            </w:r>
            <w:r>
              <w:rPr>
                <w:rFonts w:ascii="Times New Roman" w:hAnsi="Times New Roman"/>
                <w:b w:val="false"/>
                <w:i w:val="false"/>
                <w:color w:val="000000"/>
                <w:sz w:val="24"/>
              </w:rPr>
              <w:t>учебных текстов,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про себя и понимать запрашиваемую информацию </w:t>
            </w:r>
            <w:r>
              <w:rPr>
                <w:rFonts w:ascii="Times New Roman" w:hAnsi="Times New Roman"/>
                <w:b w:val="false"/>
                <w:i w:val="false"/>
                <w:color w:val="000000"/>
                <w:sz w:val="24"/>
              </w:rPr>
              <w:t>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1.4</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Письмо</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Заполнять анкеты и формуляры, сообщая о себе основные сведения</w:t>
            </w:r>
            <w:r>
              <w:rPr>
                <w:rFonts w:ascii="Times New Roman" w:hAnsi="Times New Roman"/>
                <w:b w:val="false"/>
                <w:i w:val="false"/>
                <w:color w:val="000000"/>
                <w:sz w:val="24"/>
              </w:rPr>
              <w:t xml:space="preserve"> (имя, фамилия, возраст, страна проживания, любимое занятие и другое) в соответствии с нормами, принятыми в стране (странах) изучаемого языка)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Писать</w:t>
            </w:r>
            <w:r>
              <w:rPr>
                <w:rFonts w:ascii="Times New Roman" w:hAnsi="Times New Roman"/>
                <w:b w:val="false"/>
                <w:i w:val="false"/>
                <w:color w:val="000000"/>
                <w:sz w:val="24"/>
              </w:rPr>
              <w:t xml:space="preserve"> с использованием образца короткие поздравления с праздниками (с днём рождения, Новым годом, Рождеством) с выражением пожелания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подписи</w:t>
            </w:r>
            <w:r>
              <w:rPr>
                <w:rFonts w:ascii="Times New Roman" w:hAnsi="Times New Roman"/>
                <w:b w:val="false"/>
                <w:i w:val="false"/>
                <w:color w:val="000000"/>
                <w:sz w:val="24"/>
              </w:rPr>
              <w:t xml:space="preserve"> к иллюстрациям с пояснением, что на них изображено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Фонетическая сторона речи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вслух новые слова согласно основным правилам чтения</w:t>
            </w:r>
          </w:p>
        </w:tc>
      </w:tr>
      <w:tr>
        <w:trPr>
          <w:trHeight w:val="175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 расставлять знаки препинания (точку, вопросительный и восклицательный знаки в конце предложения)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с суффиксами </w:t>
            </w:r>
            <w:r>
              <w:rPr>
                <w:rFonts w:ascii="Times New Roman" w:hAnsi="Times New Roman"/>
                <w:b w:val="false"/>
                <w:i/>
                <w:color w:val="000000"/>
                <w:sz w:val="24"/>
              </w:rPr>
              <w:t>-zehn</w:t>
            </w:r>
            <w:r>
              <w:rPr>
                <w:rFonts w:ascii="Times New Roman" w:hAnsi="Times New Roman"/>
                <w:b w:val="false"/>
                <w:i w:val="false"/>
                <w:color w:val="000000"/>
                <w:sz w:val="24"/>
              </w:rPr>
              <w:t xml:space="preserve">, </w:t>
            </w:r>
            <w:r>
              <w:rPr>
                <w:rFonts w:ascii="Times New Roman" w:hAnsi="Times New Roman"/>
                <w:b w:val="false"/>
                <w:i/>
                <w:color w:val="000000"/>
                <w:sz w:val="24"/>
              </w:rPr>
              <w:t>-zig</w:t>
            </w:r>
            <w:r>
              <w:rPr>
                <w:rFonts w:ascii="Times New Roman" w:hAnsi="Times New Roman"/>
                <w:b w:val="false"/>
                <w:i w:val="false"/>
                <w:color w:val="000000"/>
                <w:sz w:val="24"/>
              </w:rPr>
              <w:t>), в соответствии с решаемой коммуникативной задачей</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2.4</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Грамматическая сторона речи</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основные коммуникативные типы предложений: повествовательные (утвердительные, отрицательные (с </w:t>
            </w:r>
            <w:r>
              <w:rPr>
                <w:rFonts w:ascii="Times New Roman" w:hAnsi="Times New Roman"/>
                <w:b w:val="false"/>
                <w:i/>
                <w:color w:val="000000"/>
                <w:sz w:val="24"/>
              </w:rPr>
              <w:t>kein</w:t>
            </w:r>
            <w:r>
              <w:rPr>
                <w:rFonts w:ascii="Times New Roman" w:hAnsi="Times New Roman"/>
                <w:b w:val="false"/>
                <w:i w:val="false"/>
                <w:color w:val="000000"/>
                <w:sz w:val="24"/>
              </w:rPr>
              <w:t xml:space="preserve">), побудительные (кроме вежливой формы с </w:t>
            </w:r>
            <w:r>
              <w:rPr>
                <w:rFonts w:ascii="Times New Roman" w:hAnsi="Times New Roman"/>
                <w:b w:val="false"/>
                <w:i/>
                <w:color w:val="000000"/>
                <w:sz w:val="24"/>
              </w:rPr>
              <w:t>Sie</w:t>
            </w:r>
            <w:r>
              <w:rPr>
                <w:rFonts w:ascii="Times New Roman" w:hAnsi="Times New Roman"/>
                <w:b w:val="false"/>
                <w:i w:val="false"/>
                <w:color w:val="000000"/>
                <w:sz w:val="24"/>
              </w:rPr>
              <w:t>), вопросительные (общий и специальный вопросы)</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предложения с местоимением </w:t>
            </w:r>
            <w:r>
              <w:rPr>
                <w:rFonts w:ascii="Times New Roman" w:hAnsi="Times New Roman"/>
                <w:b w:val="false"/>
                <w:i/>
                <w:color w:val="000000"/>
                <w:sz w:val="24"/>
              </w:rPr>
              <w:t>es</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b w:val="false"/>
                <w:i/>
                <w:color w:val="000000"/>
                <w:sz w:val="24"/>
              </w:rPr>
              <w:t>es gibt</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глаголы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haben</w:t>
            </w:r>
            <w:r>
              <w:rPr>
                <w:rFonts w:ascii="Times New Roman" w:hAnsi="Times New Roman"/>
                <w:b w:val="false"/>
                <w:i w:val="false"/>
                <w:color w:val="000000"/>
                <w:sz w:val="24"/>
              </w:rPr>
              <w:t xml:space="preserve"> в Präteritum</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слабые и сильные глаголы в Präsens (в том числе во 2-м лице множественного числа)</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слабые и сильные глаголы в Perfekt</w:t>
            </w:r>
            <w:r>
              <w:rPr>
                <w:rFonts w:ascii="Times New Roman" w:hAnsi="Times New Roman"/>
                <w:b w:val="false"/>
                <w:i w:val="false"/>
                <w:color w:val="000000"/>
                <w:sz w:val="24"/>
              </w:rPr>
              <w:t xml:space="preserve"> </w:t>
            </w:r>
          </w:p>
        </w:tc>
      </w:tr>
      <w:tr>
        <w:trPr>
          <w:trHeight w:val="175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модальные глаголы </w:t>
            </w:r>
            <w:r>
              <w:rPr>
                <w:rFonts w:ascii="Times New Roman" w:hAnsi="Times New Roman"/>
                <w:b w:val="false"/>
                <w:i/>
                <w:color w:val="000000"/>
                <w:sz w:val="24"/>
              </w:rPr>
              <w:t xml:space="preserve">mögen </w:t>
            </w:r>
            <w:r>
              <w:rPr>
                <w:rFonts w:ascii="Times New Roman" w:hAnsi="Times New Roman"/>
                <w:b w:val="false"/>
                <w:i w:val="false"/>
                <w:color w:val="000000"/>
                <w:sz w:val="24"/>
              </w:rPr>
              <w:t xml:space="preserve">(в форме </w:t>
            </w:r>
            <w:r>
              <w:rPr>
                <w:rFonts w:ascii="Times New Roman" w:hAnsi="Times New Roman"/>
                <w:b w:val="false"/>
                <w:i/>
                <w:color w:val="000000"/>
                <w:sz w:val="24"/>
              </w:rPr>
              <w:t>möchte</w:t>
            </w:r>
            <w:r>
              <w:rPr>
                <w:rFonts w:ascii="Times New Roman" w:hAnsi="Times New Roman"/>
                <w:b w:val="false"/>
                <w:i w:val="false"/>
                <w:color w:val="000000"/>
                <w:sz w:val="24"/>
              </w:rPr>
              <w:t xml:space="preserve">), </w:t>
            </w:r>
            <w:r>
              <w:rPr>
                <w:rFonts w:ascii="Times New Roman" w:hAnsi="Times New Roman"/>
                <w:b w:val="false"/>
                <w:i/>
                <w:color w:val="000000"/>
                <w:sz w:val="24"/>
              </w:rPr>
              <w:t>müssen</w:t>
            </w:r>
            <w:r>
              <w:rPr>
                <w:rFonts w:ascii="Times New Roman" w:hAnsi="Times New Roman"/>
                <w:b w:val="false"/>
                <w:i w:val="false"/>
                <w:color w:val="000000"/>
                <w:sz w:val="24"/>
              </w:rPr>
              <w:t xml:space="preserve"> (в Präsens)</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множественное число имён существительных</w:t>
            </w:r>
            <w:r>
              <w:rPr>
                <w:rFonts w:ascii="Times New Roman" w:hAnsi="Times New Roman"/>
                <w:b w:val="false"/>
                <w:i w:val="false"/>
                <w:color w:val="000000"/>
                <w:sz w:val="24"/>
              </w:rPr>
              <w:t xml:space="preserve"> </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нулевой артикль с именами существительными (наиболее распространённые случаи употребления)</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w:t>
            </w:r>
            <w:r>
              <w:rPr>
                <w:rFonts w:ascii="Times New Roman" w:hAnsi="Times New Roman"/>
                <w:b w:val="false"/>
                <w:i w:val="false"/>
                <w:color w:val="000000"/>
                <w:sz w:val="24"/>
              </w:rPr>
              <w:t>10</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имена существительные в единственном числе в именительном, дательном и винительном падежах</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притяжательные местоимения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ihr</w:t>
            </w:r>
            <w:r>
              <w:rPr>
                <w:rFonts w:ascii="Times New Roman" w:hAnsi="Times New Roman"/>
                <w:b w:val="false"/>
                <w:i w:val="false"/>
                <w:color w:val="000000"/>
                <w:sz w:val="24"/>
              </w:rPr>
              <w:t xml:space="preserve">, </w:t>
            </w:r>
            <w:r>
              <w:rPr>
                <w:rFonts w:ascii="Times New Roman" w:hAnsi="Times New Roman"/>
                <w:b w:val="false"/>
                <w:i/>
                <w:color w:val="000000"/>
                <w:sz w:val="24"/>
              </w:rPr>
              <w:t>unser</w:t>
            </w:r>
            <w:r>
              <w:rPr>
                <w:rFonts w:ascii="Times New Roman" w:hAnsi="Times New Roman"/>
                <w:b w:val="false"/>
                <w:i w:val="false"/>
                <w:color w:val="000000"/>
                <w:sz w:val="24"/>
              </w:rPr>
              <w:t xml:space="preserve">, </w:t>
            </w:r>
            <w:r>
              <w:rPr>
                <w:rFonts w:ascii="Times New Roman" w:hAnsi="Times New Roman"/>
                <w:b w:val="false"/>
                <w:i/>
                <w:color w:val="000000"/>
                <w:sz w:val="24"/>
              </w:rPr>
              <w:t>euer</w:t>
            </w:r>
            <w:r>
              <w:rPr>
                <w:rFonts w:ascii="Times New Roman" w:hAnsi="Times New Roman"/>
                <w:b w:val="false"/>
                <w:i w:val="false"/>
                <w:color w:val="000000"/>
                <w:sz w:val="24"/>
              </w:rPr>
              <w:t xml:space="preserve">, </w:t>
            </w:r>
            <w:r>
              <w:rPr>
                <w:rFonts w:ascii="Times New Roman" w:hAnsi="Times New Roman"/>
                <w:b w:val="false"/>
                <w:i/>
                <w:color w:val="000000"/>
                <w:sz w:val="24"/>
              </w:rPr>
              <w:t>Ihr</w:t>
            </w:r>
            <w:r>
              <w:rPr>
                <w:rFonts w:ascii="Times New Roman" w:hAnsi="Times New Roman"/>
                <w:b w:val="false"/>
                <w:i w:val="false"/>
                <w:color w:val="000000"/>
                <w:sz w:val="24"/>
              </w:rPr>
              <w:t>)</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w:t>
            </w:r>
            <w:r>
              <w:rPr>
                <w:rFonts w:ascii="Times New Roman" w:hAnsi="Times New Roman"/>
                <w:b w:val="false"/>
                <w:i w:val="false"/>
                <w:color w:val="000000"/>
                <w:sz w:val="24"/>
              </w:rPr>
              <w:t xml:space="preserve"> количественные числительные (13 – 30)</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r>
              <w:rPr>
                <w:rFonts w:ascii="Times New Roman" w:hAnsi="Times New Roman"/>
                <w:b w:val="false"/>
                <w:i w:val="false"/>
                <w:color w:val="000000"/>
                <w:sz w:val="24"/>
              </w:rPr>
              <w:t>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w:t>
            </w:r>
            <w:r>
              <w:rPr>
                <w:rFonts w:ascii="Times New Roman" w:hAnsi="Times New Roman"/>
                <w:b w:val="false"/>
                <w:i w:val="false"/>
                <w:color w:val="000000"/>
                <w:sz w:val="24"/>
              </w:rPr>
              <w:t xml:space="preserve"> наиболее употребительные предлоги для выражения временны́х и пространственных отношений </w:t>
            </w:r>
            <w:r>
              <w:rPr>
                <w:rFonts w:ascii="Times New Roman" w:hAnsi="Times New Roman"/>
                <w:b w:val="false"/>
                <w:i/>
                <w:color w:val="000000"/>
                <w:sz w:val="24"/>
              </w:rPr>
              <w:t>in</w:t>
            </w:r>
            <w:r>
              <w:rPr>
                <w:rFonts w:ascii="Times New Roman" w:hAnsi="Times New Roman"/>
                <w:b w:val="false"/>
                <w:i w:val="false"/>
                <w:color w:val="000000"/>
                <w:sz w:val="24"/>
              </w:rPr>
              <w:t xml:space="preserve">, </w:t>
            </w:r>
            <w:r>
              <w:rPr>
                <w:rFonts w:ascii="Times New Roman" w:hAnsi="Times New Roman"/>
                <w:b w:val="false"/>
                <w:i/>
                <w:color w:val="000000"/>
                <w:sz w:val="24"/>
              </w:rPr>
              <w:t>an</w:t>
            </w:r>
            <w:r>
              <w:rPr>
                <w:rFonts w:ascii="Times New Roman" w:hAnsi="Times New Roman"/>
                <w:b w:val="false"/>
                <w:i w:val="false"/>
                <w:color w:val="000000"/>
                <w:sz w:val="24"/>
              </w:rPr>
              <w:t xml:space="preserve"> (употребляемые с дательным падежом)</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1949"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Кратко представлять Россию и страну (страны) изучаемого языка </w:t>
            </w:r>
          </w:p>
        </w:tc>
      </w:tr>
    </w:tbl>
    <w:p>
      <w:pPr>
        <w:spacing w:before="0" w:after="0"/>
        <w:ind w:left="120"/>
        <w:jc w:val="left"/>
      </w:pPr>
    </w:p>
    <w:p>
      <w:pPr>
        <w:spacing w:before="199" w:after="199"/>
        <w:ind w:left="120"/>
        <w:jc w:val="left"/>
      </w:pPr>
      <w:r>
        <w:rPr>
          <w:rFonts w:ascii="Times New Roman" w:hAnsi="Times New Roman"/>
          <w:b/>
          <w:i w:val="false"/>
          <w:color w:val="000000"/>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2707"/>
        <w:gridCol w:w="10862"/>
      </w:tblGrid>
      <w:tr>
        <w:trPr>
          <w:trHeight w:val="795" w:hRule="atLeast"/>
          <w:trHeight w:val="144" w:hRule="atLeast"/>
        </w:trPr>
        <w:tc>
          <w:tcPr>
            <w:tcW w:w="1894"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1948"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начального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Говорение</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267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Вести диалог этикетного характера</w:t>
            </w:r>
            <w:r>
              <w:rPr>
                <w:rFonts w:ascii="Times New Roman" w:hAnsi="Times New Roman"/>
                <w:b w:val="false"/>
                <w:i w:val="false"/>
                <w:color w:val="000000"/>
                <w:sz w:val="24"/>
              </w:rPr>
              <w:t xml:space="preserve"> 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1948"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Вести диалог-расспрос </w:t>
            </w:r>
            <w:r>
              <w:rPr>
                <w:rFonts w:ascii="Times New Roman" w:hAnsi="Times New Roman"/>
                <w:b w:val="false"/>
                <w:i w:val="false"/>
                <w:color w:val="000000"/>
                <w:sz w:val="24"/>
              </w:rPr>
              <w:t>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1.1.1.3</w:t>
            </w:r>
          </w:p>
        </w:tc>
        <w:tc>
          <w:tcPr>
            <w:tcW w:w="11948"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Вести диалог-побуждение </w:t>
            </w:r>
            <w:r>
              <w:rPr>
                <w:rFonts w:ascii="Times New Roman" w:hAnsi="Times New Roman"/>
                <w:b w:val="false"/>
                <w:i w:val="false"/>
                <w:color w:val="000000"/>
                <w:sz w:val="24"/>
              </w:rPr>
              <w:t>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trPr>
          <w:trHeight w:val="130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1.1.1.4</w:t>
            </w:r>
          </w:p>
        </w:tc>
        <w:tc>
          <w:tcPr>
            <w:tcW w:w="11948"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Вести диалог – разговор по телефону </w:t>
            </w:r>
            <w:r>
              <w:rPr>
                <w:rFonts w:ascii="Times New Roman" w:hAnsi="Times New Roman"/>
                <w:b w:val="false"/>
                <w:i w:val="false"/>
                <w:color w:val="000000"/>
                <w:sz w:val="24"/>
              </w:rPr>
              <w:t>на основе вербальных и (или) зрительных опор с соблюдением правил речевого этикета, принятых в стране (странах) изучаемого языка (до 5 реплик со стороны каждого собеседника)</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Монологическая речь</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связное монологическое высказывание-описание</w:t>
            </w:r>
            <w:r>
              <w:rPr>
                <w:rFonts w:ascii="Times New Roman" w:hAnsi="Times New Roman"/>
                <w:b w:val="false"/>
                <w:i w:val="false"/>
                <w:color w:val="000000"/>
                <w:sz w:val="24"/>
              </w:rPr>
              <w:t xml:space="preserve">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Создавать устное связное монологическое высказывание-рассуждение</w:t>
            </w:r>
            <w:r>
              <w:rPr>
                <w:rFonts w:ascii="Times New Roman" w:hAnsi="Times New Roman"/>
                <w:b w:val="false"/>
                <w:i w:val="false"/>
                <w:color w:val="000000"/>
                <w:sz w:val="24"/>
              </w:rPr>
              <w:t xml:space="preserve"> 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Создавать устное связное монологическое высказывание-повествование (сообщение) </w:t>
            </w:r>
            <w:r>
              <w:rPr>
                <w:rFonts w:ascii="Times New Roman" w:hAnsi="Times New Roman"/>
                <w:b w:val="false"/>
                <w:i w:val="false"/>
                <w:color w:val="000000"/>
                <w:sz w:val="24"/>
              </w:rPr>
              <w:t>с вербальными и (или) зрительными опорами в рамках тематического содержания речи для 4 класса (объём монологического высказывания – не менее 5 фраз)</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Пересказывать основное содержание прочитанного текста </w:t>
            </w:r>
            <w:r>
              <w:rPr>
                <w:rFonts w:ascii="Times New Roman" w:hAnsi="Times New Roman"/>
                <w:b w:val="false"/>
                <w:i w:val="false"/>
                <w:color w:val="000000"/>
                <w:sz w:val="24"/>
              </w:rPr>
              <w:t>с вербальными и (или) зрительными опорами (объём монологического высказывания – не менее 5 фраз)</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1.1.2.5</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Устно излагать результаты выполненного проектного задания (объём монологического высказывания – не менее 5 фраз)</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Аудирование</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Воспринимать на слух и понимать речь учителя и других обучающихся</w:t>
            </w:r>
            <w:r>
              <w:rPr>
                <w:rFonts w:ascii="Times New Roman" w:hAnsi="Times New Roman"/>
                <w:b w:val="false"/>
                <w:i w:val="false"/>
                <w:color w:val="000000"/>
                <w:sz w:val="24"/>
              </w:rPr>
              <w:t>, вербально (невербально) реагировать на услышанное</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Воспринимать на слух и понимать основное содержание </w:t>
            </w:r>
            <w:r>
              <w:rPr>
                <w:rFonts w:ascii="Times New Roman" w:hAnsi="Times New Roman"/>
                <w:b w:val="false"/>
                <w:i w:val="false"/>
                <w:color w:val="000000"/>
                <w:sz w:val="24"/>
              </w:rPr>
              <w:t>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252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Воспринимать на слух и понимать запрашиваемую информацию фактического характера</w:t>
            </w:r>
            <w:r>
              <w:rPr>
                <w:rFonts w:ascii="Times New Roman" w:hAnsi="Times New Roman"/>
                <w:b w:val="false"/>
                <w:i w:val="false"/>
                <w:color w:val="000000"/>
                <w:sz w:val="24"/>
              </w:rPr>
              <w:t xml:space="preserve">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Смысловое чтение</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Читать вслух </w:t>
            </w:r>
            <w:r>
              <w:rPr>
                <w:rFonts w:ascii="Times New Roman" w:hAnsi="Times New Roman"/>
                <w:b w:val="false"/>
                <w:i w:val="false"/>
                <w:color w:val="000000"/>
                <w:sz w:val="24"/>
              </w:rPr>
              <w:t>учебные и адаптированные аутентичные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про себя и понимать основное содержание</w:t>
            </w:r>
            <w:r>
              <w:rPr>
                <w:rFonts w:ascii="Times New Roman" w:hAnsi="Times New Roman"/>
                <w:b w:val="false"/>
                <w:i w:val="false"/>
                <w:color w:val="000000"/>
                <w:sz w:val="24"/>
              </w:rPr>
              <w:t xml:space="preserve"> учебных и адаптированных аутентичных текстов,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3"/>
                <w:sz w:val="24"/>
              </w:rPr>
              <w:t xml:space="preserve">Читать про себя и понимать запрашиваемую информацию в учебных </w:t>
            </w:r>
            <w:r>
              <w:rPr>
                <w:rFonts w:ascii="Times New Roman" w:hAnsi="Times New Roman"/>
                <w:b w:val="false"/>
                <w:i w:val="false"/>
                <w:color w:val="000000"/>
                <w:spacing w:val="-3"/>
                <w:sz w:val="24"/>
              </w:rPr>
              <w:t>и адаптированных аутентичных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про себя несплошные тексты</w:t>
            </w:r>
            <w:r>
              <w:rPr>
                <w:rFonts w:ascii="Times New Roman" w:hAnsi="Times New Roman"/>
                <w:b w:val="false"/>
                <w:i w:val="false"/>
                <w:color w:val="000000"/>
                <w:sz w:val="24"/>
              </w:rPr>
              <w:t xml:space="preserve"> (таблицы) и понимать представленную в них информацию</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Письмо</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Заполнять анкеты и формуляры, сообщая о себе основные сведения </w:t>
            </w:r>
            <w:r>
              <w:rPr>
                <w:rFonts w:ascii="Times New Roman" w:hAnsi="Times New Roman"/>
                <w:b w:val="false"/>
                <w:i w:val="false"/>
                <w:color w:val="000000"/>
                <w:sz w:val="24"/>
              </w:rPr>
              <w:t xml:space="preserve">(имя, фамилия, возраст, место жительства (страна проживания, населенный пункт), </w:t>
            </w:r>
            <w:r>
              <w:rPr>
                <w:rFonts w:ascii="Times New Roman" w:hAnsi="Times New Roman"/>
                <w:b w:val="false"/>
                <w:i w:val="false"/>
                <w:color w:val="000000"/>
                <w:sz w:val="24"/>
              </w:rPr>
              <w:t xml:space="preserve">любимые занятия, домашний питомец и другое) в соответствии с нормами, принятыми в стране (странах) изучаемого языка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Писать </w:t>
            </w:r>
            <w:r>
              <w:rPr>
                <w:rFonts w:ascii="Times New Roman" w:hAnsi="Times New Roman"/>
                <w:b w:val="false"/>
                <w:i w:val="false"/>
                <w:color w:val="000000"/>
                <w:sz w:val="24"/>
              </w:rPr>
              <w:t>с использованием образца короткие поздравления с праздниками с выражением пожелания</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Писать </w:t>
            </w:r>
            <w:r>
              <w:rPr>
                <w:rFonts w:ascii="Times New Roman" w:hAnsi="Times New Roman"/>
                <w:b w:val="false"/>
                <w:i w:val="false"/>
                <w:color w:val="000000"/>
                <w:sz w:val="24"/>
              </w:rPr>
              <w:t>с использованием образца электронное сообщение личного характера (объём сообщения – до 40 слов)</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Фонетическая сторона речи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Читать вслух новые слова согласно основным правилам чтения</w:t>
            </w:r>
          </w:p>
        </w:tc>
      </w:tr>
      <w:tr>
        <w:trPr>
          <w:trHeight w:val="222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Различать на слух и адекватно, без ошибок произносить слова с правильным ударением и фразы (предложения) с соблюдением их ритмико-интонационных особенностей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 писать изученные слова</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 расставлять знаки препинания (точка, вопросительный и восклицательный знаки в конце 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запятая при перечислении)</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b w:val="false"/>
                <w:i/>
                <w:color w:val="000000"/>
                <w:sz w:val="24"/>
              </w:rPr>
              <w:t>-er</w:t>
            </w:r>
            <w:r>
              <w:rPr>
                <w:rFonts w:ascii="Times New Roman" w:hAnsi="Times New Roman"/>
                <w:b w:val="false"/>
                <w:i w:val="false"/>
                <w:color w:val="000000"/>
                <w:sz w:val="24"/>
              </w:rPr>
              <w:t xml:space="preserve"> – </w:t>
            </w:r>
            <w:r>
              <w:rPr>
                <w:rFonts w:ascii="Times New Roman" w:hAnsi="Times New Roman"/>
                <w:b w:val="false"/>
                <w:i/>
                <w:color w:val="000000"/>
                <w:sz w:val="24"/>
              </w:rPr>
              <w:t>Arbeiter</w:t>
            </w:r>
            <w:r>
              <w:rPr>
                <w:rFonts w:ascii="Times New Roman" w:hAnsi="Times New Roman"/>
                <w:b w:val="false"/>
                <w:i w:val="false"/>
                <w:color w:val="000000"/>
                <w:sz w:val="24"/>
              </w:rPr>
              <w:t>, -</w:t>
            </w:r>
            <w:r>
              <w:rPr>
                <w:rFonts w:ascii="Times New Roman" w:hAnsi="Times New Roman"/>
                <w:b w:val="false"/>
                <w:i/>
                <w:color w:val="000000"/>
                <w:sz w:val="24"/>
              </w:rPr>
              <w:t>in</w:t>
            </w:r>
            <w:r>
              <w:rPr>
                <w:rFonts w:ascii="Times New Roman" w:hAnsi="Times New Roman"/>
                <w:b w:val="false"/>
                <w:i w:val="false"/>
                <w:color w:val="000000"/>
                <w:sz w:val="24"/>
              </w:rPr>
              <w:t xml:space="preserve"> – </w:t>
            </w:r>
            <w:r>
              <w:rPr>
                <w:rFonts w:ascii="Times New Roman" w:hAnsi="Times New Roman"/>
                <w:b w:val="false"/>
                <w:i/>
                <w:color w:val="000000"/>
                <w:sz w:val="24"/>
              </w:rPr>
              <w:t>Lehrerin</w:t>
            </w:r>
            <w:r>
              <w:rPr>
                <w:rFonts w:ascii="Times New Roman" w:hAnsi="Times New Roman"/>
                <w:b w:val="false"/>
                <w:i w:val="false"/>
                <w:color w:val="000000"/>
                <w:sz w:val="24"/>
              </w:rPr>
              <w:t>) в соответствии с решаемой коммуникативной задачей</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(порядковые числительные с суффиксами </w:t>
            </w:r>
            <w:r>
              <w:rPr>
                <w:rFonts w:ascii="Times New Roman" w:hAnsi="Times New Roman"/>
                <w:b w:val="false"/>
                <w:i/>
                <w:color w:val="000000"/>
                <w:sz w:val="24"/>
              </w:rPr>
              <w:t>-te</w:t>
            </w:r>
            <w:r>
              <w:rPr>
                <w:rFonts w:ascii="Times New Roman" w:hAnsi="Times New Roman"/>
                <w:b w:val="false"/>
                <w:i w:val="false"/>
                <w:color w:val="000000"/>
                <w:sz w:val="24"/>
              </w:rPr>
              <w:t xml:space="preserve">, </w:t>
            </w:r>
            <w:r>
              <w:rPr>
                <w:rFonts w:ascii="Times New Roman" w:hAnsi="Times New Roman"/>
                <w:b w:val="false"/>
                <w:i/>
                <w:color w:val="000000"/>
                <w:sz w:val="24"/>
              </w:rPr>
              <w:t>-ste</w:t>
            </w:r>
            <w:r>
              <w:rPr>
                <w:rFonts w:ascii="Times New Roman" w:hAnsi="Times New Roman"/>
                <w:b w:val="false"/>
                <w:i w:val="false"/>
                <w:color w:val="000000"/>
                <w:sz w:val="24"/>
              </w:rPr>
              <w:t>) в соответствии с решаемой коммуникативной задачей</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словосложения (</w:t>
            </w:r>
            <w:r>
              <w:rPr>
                <w:rFonts w:ascii="Times New Roman" w:hAnsi="Times New Roman"/>
                <w:b w:val="false"/>
                <w:i/>
                <w:color w:val="000000"/>
                <w:sz w:val="24"/>
              </w:rPr>
              <w:t>Geburtstag</w:t>
            </w:r>
            <w:r>
              <w:rPr>
                <w:rFonts w:ascii="Times New Roman" w:hAnsi="Times New Roman"/>
                <w:b w:val="false"/>
                <w:i w:val="false"/>
                <w:color w:val="000000"/>
                <w:sz w:val="24"/>
              </w:rPr>
              <w:t>) в соответствии с решаемой коммуникативной задачей</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простые предложения с однородными членами (союз </w:t>
            </w:r>
            <w:r>
              <w:rPr>
                <w:rFonts w:ascii="Times New Roman" w:hAnsi="Times New Roman"/>
                <w:b w:val="false"/>
                <w:i/>
                <w:color w:val="000000"/>
                <w:sz w:val="24"/>
              </w:rPr>
              <w:t>oder</w:t>
            </w:r>
            <w:r>
              <w:rPr>
                <w:rFonts w:ascii="Times New Roman" w:hAnsi="Times New Roman"/>
                <w:b w:val="false"/>
                <w:i w:val="false"/>
                <w:color w:val="000000"/>
                <w:sz w:val="24"/>
              </w:rPr>
              <w:t>)</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сложносочинённые предложения с сочинительными союзами </w:t>
            </w:r>
            <w:r>
              <w:rPr>
                <w:rFonts w:ascii="Times New Roman" w:hAnsi="Times New Roman"/>
                <w:b w:val="false"/>
                <w:i/>
                <w:color w:val="000000"/>
                <w:sz w:val="24"/>
              </w:rPr>
              <w:t>und</w:t>
            </w:r>
            <w:r>
              <w:rPr>
                <w:rFonts w:ascii="Times New Roman" w:hAnsi="Times New Roman"/>
                <w:b w:val="false"/>
                <w:i w:val="false"/>
                <w:color w:val="000000"/>
                <w:sz w:val="24"/>
              </w:rPr>
              <w:t xml:space="preserve">, </w:t>
            </w:r>
            <w:r>
              <w:rPr>
                <w:rFonts w:ascii="Times New Roman" w:hAnsi="Times New Roman"/>
                <w:b w:val="false"/>
                <w:i/>
                <w:color w:val="000000"/>
                <w:sz w:val="24"/>
              </w:rPr>
              <w:t>aber</w:t>
            </w:r>
            <w:r>
              <w:rPr>
                <w:rFonts w:ascii="Times New Roman" w:hAnsi="Times New Roman"/>
                <w:b w:val="false"/>
                <w:i w:val="false"/>
                <w:color w:val="000000"/>
                <w:sz w:val="24"/>
              </w:rPr>
              <w:t xml:space="preserve">, </w:t>
            </w:r>
            <w:r>
              <w:rPr>
                <w:rFonts w:ascii="Times New Roman" w:hAnsi="Times New Roman"/>
                <w:b w:val="false"/>
                <w:i/>
                <w:color w:val="000000"/>
                <w:sz w:val="24"/>
              </w:rPr>
              <w:t>oder</w:t>
            </w:r>
            <w:r>
              <w:rPr>
                <w:rFonts w:ascii="Times New Roman" w:hAnsi="Times New Roman"/>
                <w:b w:val="false"/>
                <w:i w:val="false"/>
                <w:color w:val="000000"/>
                <w:sz w:val="24"/>
              </w:rPr>
              <w:t xml:space="preserve">, </w:t>
            </w:r>
            <w:r>
              <w:rPr>
                <w:rFonts w:ascii="Times New Roman" w:hAnsi="Times New Roman"/>
                <w:b w:val="false"/>
                <w:i/>
                <w:color w:val="000000"/>
                <w:sz w:val="24"/>
              </w:rPr>
              <w:t>denn</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b w:val="false"/>
                <w:i/>
                <w:color w:val="000000"/>
                <w:sz w:val="24"/>
              </w:rPr>
              <w:t>wollen</w:t>
            </w:r>
            <w:r>
              <w:rPr>
                <w:rFonts w:ascii="Times New Roman" w:hAnsi="Times New Roman"/>
                <w:b w:val="false"/>
                <w:i w:val="false"/>
                <w:color w:val="000000"/>
                <w:sz w:val="24"/>
              </w:rPr>
              <w:t xml:space="preserve"> (в Präsens)</w:t>
            </w:r>
          </w:p>
        </w:tc>
      </w:tr>
      <w:tr>
        <w:trPr>
          <w:trHeight w:val="141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прилагательные в положительной, сравнительной и превосходной степенях сравнения</w:t>
            </w:r>
            <w:r>
              <w:rPr>
                <w:rFonts w:ascii="Times New Roman" w:hAnsi="Times New Roman"/>
                <w:b w:val="false"/>
                <w:i w:val="false"/>
                <w:color w:val="000000"/>
                <w:sz w:val="24"/>
              </w:rPr>
              <w:t xml:space="preserve"> </w:t>
            </w:r>
          </w:p>
        </w:tc>
      </w:tr>
      <w:tr>
        <w:trPr>
          <w:trHeight w:val="222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личные местоимения в винительном и дательном падежах (в некоторых речевых образцах)</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указательные местоимения </w:t>
            </w:r>
            <w:r>
              <w:rPr>
                <w:rFonts w:ascii="Times New Roman" w:hAnsi="Times New Roman"/>
                <w:b w:val="false"/>
                <w:i/>
                <w:color w:val="000000"/>
                <w:sz w:val="24"/>
              </w:rPr>
              <w:t>dieser</w:t>
            </w:r>
            <w:r>
              <w:rPr>
                <w:rFonts w:ascii="Times New Roman" w:hAnsi="Times New Roman"/>
                <w:b w:val="false"/>
                <w:i w:val="false"/>
                <w:color w:val="000000"/>
                <w:sz w:val="24"/>
              </w:rPr>
              <w:t xml:space="preserve">, </w:t>
            </w:r>
            <w:r>
              <w:rPr>
                <w:rFonts w:ascii="Times New Roman" w:hAnsi="Times New Roman"/>
                <w:b w:val="false"/>
                <w:i/>
                <w:color w:val="000000"/>
                <w:sz w:val="24"/>
              </w:rPr>
              <w:t>dieses</w:t>
            </w:r>
            <w:r>
              <w:rPr>
                <w:rFonts w:ascii="Times New Roman" w:hAnsi="Times New Roman"/>
                <w:b w:val="false"/>
                <w:i w:val="false"/>
                <w:color w:val="000000"/>
                <w:sz w:val="24"/>
              </w:rPr>
              <w:t xml:space="preserve">, </w:t>
            </w:r>
            <w:r>
              <w:rPr>
                <w:rFonts w:ascii="Times New Roman" w:hAnsi="Times New Roman"/>
                <w:b w:val="false"/>
                <w:i/>
                <w:color w:val="000000"/>
                <w:sz w:val="24"/>
              </w:rPr>
              <w:t>diese</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количественные числительные (до 100)</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порядковые числительные (до 31)</w:t>
            </w:r>
            <w:r>
              <w:rPr>
                <w:rFonts w:ascii="Times New Roman" w:hAnsi="Times New Roman"/>
                <w:b w:val="false"/>
                <w:i w:val="false"/>
                <w:color w:val="000000"/>
                <w:sz w:val="24"/>
              </w:rPr>
              <w:t xml:space="preserve">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2.4.9</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предлоги </w:t>
            </w:r>
            <w:r>
              <w:rPr>
                <w:rFonts w:ascii="Times New Roman" w:hAnsi="Times New Roman"/>
                <w:b w:val="false"/>
                <w:i/>
                <w:color w:val="000000"/>
                <w:sz w:val="24"/>
              </w:rPr>
              <w:t>für</w:t>
            </w:r>
            <w:r>
              <w:rPr>
                <w:rFonts w:ascii="Times New Roman" w:hAnsi="Times New Roman"/>
                <w:b w:val="false"/>
                <w:i w:val="false"/>
                <w:color w:val="000000"/>
                <w:sz w:val="24"/>
              </w:rPr>
              <w:t xml:space="preserve">, </w:t>
            </w:r>
            <w:r>
              <w:rPr>
                <w:rFonts w:ascii="Times New Roman" w:hAnsi="Times New Roman"/>
                <w:b w:val="false"/>
                <w:i/>
                <w:color w:val="000000"/>
                <w:sz w:val="24"/>
              </w:rPr>
              <w:t>mit</w:t>
            </w:r>
            <w:r>
              <w:rPr>
                <w:rFonts w:ascii="Times New Roman" w:hAnsi="Times New Roman"/>
                <w:b w:val="false"/>
                <w:i w:val="false"/>
                <w:color w:val="000000"/>
                <w:sz w:val="24"/>
              </w:rPr>
              <w:t xml:space="preserve">, </w:t>
            </w:r>
            <w:r>
              <w:rPr>
                <w:rFonts w:ascii="Times New Roman" w:hAnsi="Times New Roman"/>
                <w:b w:val="false"/>
                <w:i/>
                <w:color w:val="000000"/>
                <w:sz w:val="24"/>
              </w:rPr>
              <w:t>um</w:t>
            </w:r>
            <w:r>
              <w:rPr>
                <w:rFonts w:ascii="Times New Roman" w:hAnsi="Times New Roman"/>
                <w:b w:val="false"/>
                <w:i w:val="false"/>
                <w:color w:val="000000"/>
                <w:sz w:val="24"/>
              </w:rPr>
              <w:t xml:space="preserve"> (в некоторых речевых образцах)</w:t>
            </w:r>
          </w:p>
        </w:tc>
      </w:tr>
      <w:tr>
        <w:trPr>
          <w:trHeight w:val="465" w:hRule="atLeast"/>
          <w:trHeight w:val="144" w:hRule="atLeast"/>
        </w:trPr>
        <w:tc>
          <w:tcPr>
            <w:tcW w:w="1894" w:type="dxa"/>
            <w:tcBorders/>
            <w:shd w:fill="ffffff"/>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1948" w:type="dxa"/>
            <w:tcBorders/>
            <w:shd w:fill="ffffff"/>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Использовать некоторые социокультурные элементы речевого поведенческого этикета, принятые в стране (странах) изучаемого языка, в некоторых ситуациях общения: </w:t>
            </w:r>
            <w:r>
              <w:rPr>
                <w:rFonts w:ascii="Times New Roman" w:hAnsi="Times New Roman"/>
                <w:b w:val="false"/>
                <w:i w:val="false"/>
                <w:color w:val="000000"/>
                <w:sz w:val="24"/>
              </w:rPr>
              <w:t>приветствие, знакомство, выражение благодарности, извинение, поздравление, разговор по телефону</w:t>
            </w:r>
            <w:r>
              <w:rPr>
                <w:rFonts w:ascii="Times New Roman" w:hAnsi="Times New Roman"/>
                <w:b w:val="false"/>
                <w:i w:val="false"/>
                <w:color w:val="000000"/>
                <w:sz w:val="24"/>
              </w:rPr>
              <w:t xml:space="preserve"> </w:t>
            </w:r>
          </w:p>
        </w:tc>
      </w:tr>
      <w:tr>
        <w:trPr>
          <w:trHeight w:val="465"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Кратко рассказывать о России и стране (странах) изучаемого языка </w:t>
            </w:r>
          </w:p>
        </w:tc>
      </w:tr>
      <w:tr>
        <w:trPr>
          <w:trHeight w:val="930" w:hRule="atLeast"/>
          <w:trHeight w:val="144" w:hRule="atLeast"/>
        </w:trPr>
        <w:tc>
          <w:tcPr>
            <w:tcW w:w="1894"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1948"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Использовать двуязычные словари, словари в картинках и другие справочные материалы, включая ресурсы сети Интернет</w:t>
            </w:r>
          </w:p>
        </w:tc>
      </w:tr>
    </w:tbl>
    <w:p>
      <w:pPr>
        <w:spacing w:before="0" w:after="0"/>
        <w:ind w:left="120"/>
        <w:jc w:val="left"/>
      </w:pPr>
    </w:p>
    <w:bookmarkStart w:name="block-78638401" w:id="15"/>
    <w:p>
      <w:pPr>
        <w:sectPr>
          <w:pgSz w:w="11906" w:h="16383" w:orient="portrait"/>
        </w:sectPr>
      </w:pPr>
    </w:p>
    <w:bookmarkEnd w:id="15"/>
    <w:bookmarkEnd w:id="14"/>
    <w:bookmarkStart w:name="block-78638400" w:id="16"/>
    <w:p>
      <w:pPr>
        <w:spacing w:before="199" w:after="199"/>
        <w:ind w:left="120"/>
        <w:jc w:val="left"/>
      </w:pPr>
      <w:r>
        <w:rPr>
          <w:rFonts w:ascii="Times New Roman" w:hAnsi="Times New Roman"/>
          <w:b/>
          <w:i w:val="false"/>
          <w:color w:val="000000"/>
          <w:sz w:val="28"/>
        </w:rPr>
        <w:t xml:space="preserve">ПРОВЕРЯЕМЫЕ ЭЛЕМЕНТЫ СОДЕРЖАНИЯ </w:t>
      </w:r>
    </w:p>
    <w:p>
      <w:pPr>
        <w:spacing w:before="199" w:after="199"/>
        <w:ind w:left="120"/>
        <w:jc w:val="left"/>
      </w:pPr>
    </w:p>
    <w:p>
      <w:pPr>
        <w:spacing w:before="199" w:after="199"/>
        <w:ind w:left="120"/>
        <w:jc w:val="left"/>
      </w:pPr>
      <w:r>
        <w:rPr>
          <w:rFonts w:ascii="Times New Roman" w:hAnsi="Times New Roman"/>
          <w:b/>
          <w:i w:val="false"/>
          <w:color w:val="000000"/>
          <w:sz w:val="28"/>
        </w:rPr>
        <w:t>2 КЛАСС</w:t>
      </w:r>
    </w:p>
    <w:tbl>
      <w:tblPr>
        <w:tblW w:w="0" w:type="auto"/>
        <w:tblCellSpacing w:w="0" w:type="nil"/>
        <w:tblInd w:w="183" w:type="dxa"/>
        <w:tblBorders>
          <w:top w:val="single"/>
          <w:left w:val="single"/>
          <w:bottom w:val="single"/>
          <w:right w:val="single"/>
          <w:insideH w:val="single"/>
          <w:insideV w:val="single"/>
        </w:tblBorders>
      </w:tblPr>
      <w:tblGrid>
        <w:gridCol w:w="1900"/>
        <w:gridCol w:w="11669"/>
      </w:tblGrid>
      <w:tr>
        <w:trPr>
          <w:trHeight w:val="405" w:hRule="atLeast"/>
          <w:trHeight w:val="144" w:hRule="atLeast"/>
        </w:trPr>
        <w:tc>
          <w:tcPr>
            <w:tcW w:w="1330"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35"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Говорение</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234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 этикетного характера</w:t>
            </w:r>
            <w:r>
              <w:rPr>
                <w:rFonts w:ascii="Times New Roman" w:hAnsi="Times New Roman"/>
                <w:b w:val="false"/>
                <w:i w:val="false"/>
                <w:color w:val="000000"/>
                <w:sz w:val="24"/>
              </w:rPr>
              <w:t xml:space="preserve"> с использованием речевых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trPr>
          <w:trHeight w:val="195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Диалог-расспрос </w:t>
            </w:r>
            <w:r>
              <w:rPr>
                <w:rFonts w:ascii="Times New Roman" w:hAnsi="Times New Roman"/>
                <w:b w:val="false"/>
                <w:i w:val="false"/>
                <w:color w:val="000000"/>
                <w:sz w:val="24"/>
              </w:rPr>
              <w:t>с использованием речевых ситуаций, ключевых слов и (или) иллюстрации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Монологическая речь </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Описание </w:t>
            </w:r>
            <w:r>
              <w:rPr>
                <w:rFonts w:ascii="Times New Roman" w:hAnsi="Times New Roman"/>
                <w:b w:val="false"/>
                <w:i w:val="false"/>
                <w:color w:val="000000"/>
                <w:sz w:val="24"/>
              </w:rPr>
              <w:t>предмета, реального человека или литературного персонажа с использованием ключевых слов, вопросов и (или) иллюстраций</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Рассказ </w:t>
            </w:r>
            <w:r>
              <w:rPr>
                <w:rFonts w:ascii="Times New Roman" w:hAnsi="Times New Roman"/>
                <w:b w:val="false"/>
                <w:i w:val="false"/>
                <w:color w:val="000000"/>
                <w:sz w:val="24"/>
              </w:rPr>
              <w:t>о себе, члене семьи, друге с использованием ключевых слов, вопросов и (или) иллюстраций</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Аудирование</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Понимание на слух речи учителя и других обучающихся </w:t>
            </w:r>
            <w:r>
              <w:rPr>
                <w:rFonts w:ascii="Times New Roman" w:hAnsi="Times New Roman"/>
                <w:b w:val="false"/>
                <w:i w:val="false"/>
                <w:color w:val="000000"/>
                <w:sz w:val="24"/>
              </w:rPr>
              <w:t>и вербальная (невербальная) реакция на услышанное (при непосредственном общении)</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основного содержания</w:t>
            </w:r>
            <w:r>
              <w:rPr>
                <w:rFonts w:ascii="Times New Roman" w:hAnsi="Times New Roman"/>
                <w:b w:val="false"/>
                <w:i w:val="false"/>
                <w:color w:val="000000"/>
                <w:sz w:val="24"/>
              </w:rPr>
              <w:t xml:space="preserve">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trPr>
          <w:trHeight w:val="187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запрашиваемой информации</w:t>
            </w:r>
            <w:r>
              <w:rPr>
                <w:rFonts w:ascii="Times New Roman" w:hAnsi="Times New Roman"/>
                <w:b w:val="false"/>
                <w:i w:val="false"/>
                <w:color w:val="000000"/>
                <w:sz w:val="24"/>
              </w:rPr>
              <w:t xml:space="preserve">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Смысловое чтение</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вслух </w:t>
            </w:r>
            <w:r>
              <w:rPr>
                <w:rFonts w:ascii="Times New Roman" w:hAnsi="Times New Roman"/>
                <w:b w:val="false"/>
                <w:i w:val="false"/>
                <w:color w:val="000000"/>
                <w:sz w:val="24"/>
              </w:rPr>
              <w:t>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про себя и понимание основного содержания </w:t>
            </w:r>
            <w:r>
              <w:rPr>
                <w:rFonts w:ascii="Times New Roman" w:hAnsi="Times New Roman"/>
                <w:b w:val="false"/>
                <w:i w:val="false"/>
                <w:color w:val="000000"/>
                <w:sz w:val="24"/>
              </w:rPr>
              <w:t>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trPr>
          <w:trHeight w:val="187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про себя и понимание запрашиваемой информации </w:t>
            </w:r>
            <w:r>
              <w:rPr>
                <w:rFonts w:ascii="Times New Roman" w:hAnsi="Times New Roman"/>
                <w:b w:val="false"/>
                <w:i w:val="false"/>
                <w:color w:val="000000"/>
                <w:sz w:val="24"/>
              </w:rPr>
              <w:t>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Письмо</w:t>
            </w:r>
          </w:p>
        </w:tc>
      </w:tr>
      <w:tr>
        <w:trPr>
          <w:trHeight w:val="222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Воспроизведение речевых образцов</w:t>
            </w:r>
            <w:r>
              <w:rPr>
                <w:rFonts w:ascii="Times New Roman" w:hAnsi="Times New Roman"/>
                <w:b w:val="false"/>
                <w:i w:val="false"/>
                <w:color w:val="000000"/>
                <w:sz w:val="24"/>
              </w:rPr>
              <w:t>,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Заполнение простых формуляров </w:t>
            </w:r>
            <w:r>
              <w:rPr>
                <w:rFonts w:ascii="Times New Roman" w:hAnsi="Times New Roman"/>
                <w:b w:val="false"/>
                <w:i w:val="false"/>
                <w:color w:val="000000"/>
                <w:sz w:val="24"/>
              </w:rPr>
              <w:t>с указанием личной информации (имя, фамилия, возраст, страна проживания) в соответствии с нормами, принятыми в стране (странах) изучаемого языка</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Написание </w:t>
            </w:r>
            <w:r>
              <w:rPr>
                <w:rFonts w:ascii="Times New Roman" w:hAnsi="Times New Roman"/>
                <w:b w:val="false"/>
                <w:i w:val="false"/>
                <w:color w:val="000000"/>
                <w:sz w:val="24"/>
              </w:rPr>
              <w:t>с использованием образца коротких поздравлений с праздниками (с днём рождения, Новым годом, Рождеством)</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Фонетическая сторона речи</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Фонетически корректное озвучивание букв немецкого алфавита</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Чтение основных дифтонгов и сочетаний согласных, выделение некоторых звуко-буквенных сочетаний при анализе изученных слов</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Чтение новых слов согласно основным правилам чтения немецкого языка</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 </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Правильная расстановка знаков препинания: точки, вопросительного и восклицательного знаков в конце предложения</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Лексическая сторона речи</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Распознавание интернациональных слов (</w:t>
            </w:r>
            <w:r>
              <w:rPr>
                <w:rFonts w:ascii="Times New Roman" w:hAnsi="Times New Roman"/>
                <w:b w:val="false"/>
                <w:i/>
                <w:color w:val="000000"/>
                <w:sz w:val="24"/>
              </w:rPr>
              <w:t>der Film</w:t>
            </w:r>
            <w:r>
              <w:rPr>
                <w:rFonts w:ascii="Times New Roman" w:hAnsi="Times New Roman"/>
                <w:b w:val="false"/>
                <w:i w:val="false"/>
                <w:color w:val="000000"/>
                <w:sz w:val="24"/>
              </w:rPr>
              <w:t xml:space="preserve">, </w:t>
            </w:r>
            <w:r>
              <w:rPr>
                <w:rFonts w:ascii="Times New Roman" w:hAnsi="Times New Roman"/>
                <w:b w:val="false"/>
                <w:i/>
                <w:color w:val="000000"/>
                <w:sz w:val="24"/>
              </w:rPr>
              <w:t>das Kino</w:t>
            </w:r>
            <w:r>
              <w:rPr>
                <w:rFonts w:ascii="Times New Roman" w:hAnsi="Times New Roman"/>
                <w:b w:val="false"/>
                <w:i w:val="false"/>
                <w:color w:val="000000"/>
                <w:sz w:val="24"/>
              </w:rPr>
              <w:t>) с помощью языковой догадки</w:t>
            </w:r>
          </w:p>
        </w:tc>
      </w:tr>
      <w:tr>
        <w:trPr>
          <w:trHeight w:val="144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 xml:space="preserve">Грамматическая сторона речи </w:t>
            </w:r>
            <w:r>
              <w:rPr>
                <w:rFonts w:ascii="Times New Roman" w:hAnsi="Times New Roman"/>
                <w:b w:val="false"/>
                <w:i w:val="false"/>
                <w:color w:val="000000"/>
                <w:sz w:val="24"/>
              </w:rPr>
              <w:t xml:space="preserve">Распознавание в письменном и звучащем тексте и употребление </w:t>
            </w:r>
            <w:r>
              <w:rPr>
                <w:rFonts w:ascii="Times New Roman" w:hAnsi="Times New Roman"/>
                <w:b w:val="false"/>
                <w:i w:val="false"/>
                <w:color w:val="000000"/>
                <w:sz w:val="24"/>
              </w:rPr>
              <w:t xml:space="preserve">в устной и письменной речи изученных морфологических форм </w:t>
            </w:r>
            <w:r>
              <w:rPr>
                <w:rFonts w:ascii="Times New Roman" w:hAnsi="Times New Roman"/>
                <w:b w:val="false"/>
                <w:i w:val="false"/>
                <w:color w:val="000000"/>
                <w:sz w:val="24"/>
              </w:rPr>
              <w:t>и синтаксических конструкций немецкого языка</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Коммуникативные типы предложений: </w:t>
            </w:r>
            <w:r>
              <w:rPr>
                <w:rFonts w:ascii="Times New Roman" w:hAnsi="Times New Roman"/>
                <w:b w:val="false"/>
                <w:i w:val="false"/>
                <w:color w:val="000000"/>
                <w:sz w:val="24"/>
              </w:rPr>
              <w:t xml:space="preserve">повествовательные (утвердительные, отрицательные (с </w:t>
            </w:r>
            <w:r>
              <w:rPr>
                <w:rFonts w:ascii="Times New Roman" w:hAnsi="Times New Roman"/>
                <w:b w:val="false"/>
                <w:i/>
                <w:color w:val="000000"/>
                <w:sz w:val="24"/>
              </w:rPr>
              <w:t>nicht</w:t>
            </w:r>
            <w:r>
              <w:rPr>
                <w:rFonts w:ascii="Times New Roman" w:hAnsi="Times New Roman"/>
                <w:b w:val="false"/>
                <w:i w:val="false"/>
                <w:color w:val="000000"/>
                <w:sz w:val="24"/>
              </w:rPr>
              <w:t xml:space="preserve">), вопросительные (общий, специальный вопросы) </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Нераспространённые и распространённые простые предложения. Порядок слов в предложении</w:t>
            </w:r>
          </w:p>
        </w:tc>
      </w:tr>
      <w:tr>
        <w:trPr>
          <w:trHeight w:val="7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Предложения с простым глагольным сказуемым (</w:t>
            </w:r>
            <w:r>
              <w:rPr>
                <w:rFonts w:ascii="Times New Roman" w:hAnsi="Times New Roman"/>
                <w:b w:val="false"/>
                <w:i/>
                <w:color w:val="000000"/>
                <w:sz w:val="24"/>
              </w:rPr>
              <w:t>Er tanzt gern.</w:t>
            </w:r>
            <w:r>
              <w:rPr>
                <w:rFonts w:ascii="Times New Roman" w:hAnsi="Times New Roman"/>
                <w:b w:val="false"/>
                <w:i w:val="false"/>
                <w:color w:val="000000"/>
                <w:sz w:val="24"/>
              </w:rPr>
              <w:t>)</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Предложения с составным именным сказуемым (</w:t>
            </w:r>
            <w:r>
              <w:rPr>
                <w:rFonts w:ascii="Times New Roman" w:hAnsi="Times New Roman"/>
                <w:b w:val="false"/>
                <w:i/>
                <w:color w:val="000000"/>
                <w:sz w:val="24"/>
              </w:rPr>
              <w:t>Der Tisch ist grün.</w:t>
            </w:r>
            <w:r>
              <w:rPr>
                <w:rFonts w:ascii="Times New Roman" w:hAnsi="Times New Roman"/>
                <w:b w:val="false"/>
                <w:i w:val="false"/>
                <w:color w:val="000000"/>
                <w:sz w:val="24"/>
              </w:rPr>
              <w:t>)</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Предложения с составным глагольным сказуемым (</w:t>
            </w:r>
            <w:r>
              <w:rPr>
                <w:rFonts w:ascii="Times New Roman" w:hAnsi="Times New Roman"/>
                <w:b w:val="false"/>
                <w:i/>
                <w:color w:val="000000"/>
                <w:sz w:val="24"/>
              </w:rPr>
              <w:t>Ich kann schnell laufen.</w:t>
            </w:r>
            <w:r>
              <w:rPr>
                <w:rFonts w:ascii="Times New Roman" w:hAnsi="Times New Roman"/>
                <w:b w:val="false"/>
                <w:i w:val="false"/>
                <w:color w:val="000000"/>
                <w:sz w:val="24"/>
              </w:rPr>
              <w:t>)</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Спряжение глаголов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haben</w:t>
            </w:r>
            <w:r>
              <w:rPr>
                <w:rFonts w:ascii="Times New Roman" w:hAnsi="Times New Roman"/>
                <w:b w:val="false"/>
                <w:i w:val="false"/>
                <w:color w:val="000000"/>
                <w:sz w:val="24"/>
              </w:rPr>
              <w:t xml:space="preserve"> в Präsens</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Спряжение некоторых глаголов в Präsens, в том числе с изменением корневой гласной (</w:t>
            </w:r>
            <w:r>
              <w:rPr>
                <w:rFonts w:ascii="Times New Roman" w:hAnsi="Times New Roman"/>
                <w:b w:val="false"/>
                <w:i/>
                <w:color w:val="000000"/>
                <w:sz w:val="24"/>
              </w:rPr>
              <w:t>fahren</w:t>
            </w:r>
            <w:r>
              <w:rPr>
                <w:rFonts w:ascii="Times New Roman" w:hAnsi="Times New Roman"/>
                <w:b w:val="false"/>
                <w:i w:val="false"/>
                <w:color w:val="000000"/>
                <w:sz w:val="24"/>
              </w:rPr>
              <w:t xml:space="preserve">, </w:t>
            </w:r>
            <w:r>
              <w:rPr>
                <w:rFonts w:ascii="Times New Roman" w:hAnsi="Times New Roman"/>
                <w:b w:val="false"/>
                <w:i/>
                <w:color w:val="000000"/>
                <w:sz w:val="24"/>
              </w:rPr>
              <w:t>tragen</w:t>
            </w:r>
            <w:r>
              <w:rPr>
                <w:rFonts w:ascii="Times New Roman" w:hAnsi="Times New Roman"/>
                <w:b w:val="false"/>
                <w:i w:val="false"/>
                <w:color w:val="000000"/>
                <w:sz w:val="24"/>
              </w:rPr>
              <w:t xml:space="preserve">, </w:t>
            </w:r>
            <w:r>
              <w:rPr>
                <w:rFonts w:ascii="Times New Roman" w:hAnsi="Times New Roman"/>
                <w:b w:val="false"/>
                <w:i/>
                <w:color w:val="000000"/>
                <w:sz w:val="24"/>
              </w:rPr>
              <w:t>lesen</w:t>
            </w:r>
            <w:r>
              <w:rPr>
                <w:rFonts w:ascii="Times New Roman" w:hAnsi="Times New Roman"/>
                <w:b w:val="false"/>
                <w:i w:val="false"/>
                <w:color w:val="000000"/>
                <w:sz w:val="24"/>
              </w:rPr>
              <w:t xml:space="preserve">, </w:t>
            </w:r>
            <w:r>
              <w:rPr>
                <w:rFonts w:ascii="Times New Roman" w:hAnsi="Times New Roman"/>
                <w:b w:val="false"/>
                <w:i/>
                <w:color w:val="000000"/>
                <w:sz w:val="24"/>
              </w:rPr>
              <w:t>sprechen</w:t>
            </w:r>
            <w:r>
              <w:rPr>
                <w:rFonts w:ascii="Times New Roman" w:hAnsi="Times New Roman"/>
                <w:b w:val="false"/>
                <w:i w:val="false"/>
                <w:color w:val="000000"/>
                <w:sz w:val="24"/>
              </w:rPr>
              <w:t>), кроме 2-го лица множественного числа</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Модальные глаголы </w:t>
            </w:r>
            <w:r>
              <w:rPr>
                <w:rFonts w:ascii="Times New Roman" w:hAnsi="Times New Roman"/>
                <w:b w:val="false"/>
                <w:i/>
                <w:color w:val="000000"/>
                <w:sz w:val="24"/>
              </w:rPr>
              <w:t>können</w:t>
            </w:r>
            <w:r>
              <w:rPr>
                <w:rFonts w:ascii="Times New Roman" w:hAnsi="Times New Roman"/>
                <w:b w:val="false"/>
                <w:i w:val="false"/>
                <w:color w:val="000000"/>
                <w:sz w:val="24"/>
              </w:rPr>
              <w:t xml:space="preserve">, </w:t>
            </w:r>
            <w:r>
              <w:rPr>
                <w:rFonts w:ascii="Times New Roman" w:hAnsi="Times New Roman"/>
                <w:b w:val="false"/>
                <w:i/>
                <w:color w:val="000000"/>
                <w:sz w:val="24"/>
              </w:rPr>
              <w:t>mögen</w:t>
            </w:r>
            <w:r>
              <w:rPr>
                <w:rFonts w:ascii="Times New Roman" w:hAnsi="Times New Roman"/>
                <w:b w:val="false"/>
                <w:i w:val="false"/>
                <w:color w:val="000000"/>
                <w:sz w:val="24"/>
              </w:rPr>
              <w:t xml:space="preserve"> в Präsens, порядок слов в предложении с модальным глаголом</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2.4.9</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Род имён существительных</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2.4.10</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Неопределённый и определённый артикли с именами существительными (наиболее распространённые случаи употребления)</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Имена существительные в именительном и винительном падежах</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Имена собственные (антропонимы) в родительном падеже</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Личные (кроме </w:t>
            </w:r>
            <w:r>
              <w:rPr>
                <w:rFonts w:ascii="Times New Roman" w:hAnsi="Times New Roman"/>
                <w:b w:val="false"/>
                <w:i/>
                <w:color w:val="000000"/>
                <w:sz w:val="24"/>
              </w:rPr>
              <w:t>ihr</w:t>
            </w:r>
            <w:r>
              <w:rPr>
                <w:rFonts w:ascii="Times New Roman" w:hAnsi="Times New Roman"/>
                <w:b w:val="false"/>
                <w:i w:val="false"/>
                <w:color w:val="000000"/>
                <w:sz w:val="24"/>
              </w:rPr>
              <w:t>) местоимения</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Притяжательные местоимения (</w:t>
            </w:r>
            <w:r>
              <w:rPr>
                <w:rFonts w:ascii="Times New Roman" w:hAnsi="Times New Roman"/>
                <w:b w:val="false"/>
                <w:i/>
                <w:color w:val="000000"/>
                <w:sz w:val="24"/>
              </w:rPr>
              <w:t>mein</w:t>
            </w:r>
            <w:r>
              <w:rPr>
                <w:rFonts w:ascii="Times New Roman" w:hAnsi="Times New Roman"/>
                <w:b w:val="false"/>
                <w:i w:val="false"/>
                <w:color w:val="000000"/>
                <w:sz w:val="24"/>
              </w:rPr>
              <w:t xml:space="preserve">, </w:t>
            </w:r>
            <w:r>
              <w:rPr>
                <w:rFonts w:ascii="Times New Roman" w:hAnsi="Times New Roman"/>
                <w:b w:val="false"/>
                <w:i/>
                <w:color w:val="000000"/>
                <w:sz w:val="24"/>
              </w:rPr>
              <w:t>dein</w:t>
            </w:r>
            <w:r>
              <w:rPr>
                <w:rFonts w:ascii="Times New Roman" w:hAnsi="Times New Roman"/>
                <w:b w:val="false"/>
                <w:i w:val="false"/>
                <w:color w:val="000000"/>
                <w:sz w:val="24"/>
              </w:rPr>
              <w:t>)</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2.4.15</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Количественные числительные (1 – 12)</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2.4.16</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Вопросительные слова (</w:t>
            </w:r>
            <w:r>
              <w:rPr>
                <w:rFonts w:ascii="Times New Roman" w:hAnsi="Times New Roman"/>
                <w:b w:val="false"/>
                <w:i/>
                <w:color w:val="000000"/>
                <w:sz w:val="24"/>
              </w:rPr>
              <w:t>wer</w:t>
            </w:r>
            <w:r>
              <w:rPr>
                <w:rFonts w:ascii="Times New Roman" w:hAnsi="Times New Roman"/>
                <w:b w:val="false"/>
                <w:i w:val="false"/>
                <w:color w:val="000000"/>
                <w:sz w:val="24"/>
              </w:rPr>
              <w:t xml:space="preserve">, </w:t>
            </w:r>
            <w:r>
              <w:rPr>
                <w:rFonts w:ascii="Times New Roman" w:hAnsi="Times New Roman"/>
                <w:b w:val="false"/>
                <w:i/>
                <w:color w:val="000000"/>
                <w:sz w:val="24"/>
              </w:rPr>
              <w:t>was</w:t>
            </w:r>
            <w:r>
              <w:rPr>
                <w:rFonts w:ascii="Times New Roman" w:hAnsi="Times New Roman"/>
                <w:b w:val="false"/>
                <w:i w:val="false"/>
                <w:color w:val="000000"/>
                <w:sz w:val="24"/>
              </w:rPr>
              <w:t xml:space="preserve">, </w:t>
            </w:r>
            <w:r>
              <w:rPr>
                <w:rFonts w:ascii="Times New Roman" w:hAnsi="Times New Roman"/>
                <w:b w:val="false"/>
                <w:i/>
                <w:color w:val="000000"/>
                <w:sz w:val="24"/>
              </w:rPr>
              <w:t>woher</w:t>
            </w:r>
            <w:r>
              <w:rPr>
                <w:rFonts w:ascii="Times New Roman" w:hAnsi="Times New Roman"/>
                <w:b w:val="false"/>
                <w:i w:val="false"/>
                <w:color w:val="000000"/>
                <w:sz w:val="24"/>
              </w:rPr>
              <w:t xml:space="preserve">, </w:t>
            </w:r>
            <w:r>
              <w:rPr>
                <w:rFonts w:ascii="Times New Roman" w:hAnsi="Times New Roman"/>
                <w:b w:val="false"/>
                <w:i/>
                <w:color w:val="000000"/>
                <w:sz w:val="24"/>
              </w:rPr>
              <w:t>wie</w:t>
            </w:r>
            <w:r>
              <w:rPr>
                <w:rFonts w:ascii="Times New Roman" w:hAnsi="Times New Roman"/>
                <w:b w:val="false"/>
                <w:i w:val="false"/>
                <w:color w:val="000000"/>
                <w:sz w:val="24"/>
              </w:rPr>
              <w:t>)</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2.4.17</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Cоюзы </w:t>
            </w:r>
            <w:r>
              <w:rPr>
                <w:rFonts w:ascii="Times New Roman" w:hAnsi="Times New Roman"/>
                <w:b w:val="false"/>
                <w:i/>
                <w:color w:val="000000"/>
                <w:sz w:val="24"/>
              </w:rPr>
              <w:t>und</w:t>
            </w:r>
            <w:r>
              <w:rPr>
                <w:rFonts w:ascii="Times New Roman" w:hAnsi="Times New Roman"/>
                <w:b w:val="false"/>
                <w:i w:val="false"/>
                <w:color w:val="000000"/>
                <w:sz w:val="24"/>
              </w:rPr>
              <w:t xml:space="preserve">, </w:t>
            </w:r>
            <w:r>
              <w:rPr>
                <w:rFonts w:ascii="Times New Roman" w:hAnsi="Times New Roman"/>
                <w:b w:val="false"/>
                <w:i/>
                <w:color w:val="000000"/>
                <w:sz w:val="24"/>
              </w:rPr>
              <w:t>aber</w:t>
            </w:r>
            <w:r>
              <w:rPr>
                <w:rFonts w:ascii="Times New Roman" w:hAnsi="Times New Roman"/>
                <w:b w:val="false"/>
                <w:i w:val="false"/>
                <w:color w:val="000000"/>
                <w:sz w:val="24"/>
              </w:rPr>
              <w:t xml:space="preserve"> (при однородных членах)</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Знание названий родной страны и страны (стран) изучаемого языка и их столиц</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Компенсаторные умения</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формулировании собственных высказываний ключевых слов, вопросов, иллюстраций</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Тематическое содержание речи</w:t>
            </w:r>
          </w:p>
        </w:tc>
      </w:tr>
      <w:tr>
        <w:trPr>
          <w:trHeight w:val="93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А</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Мир моего «я».</w:t>
            </w:r>
            <w:r>
              <w:rPr>
                <w:rFonts w:ascii="Times New Roman" w:hAnsi="Times New Roman"/>
                <w:b w:val="false"/>
                <w:i w:val="false"/>
                <w:color w:val="000000"/>
                <w:sz w:val="24"/>
              </w:rPr>
              <w:t xml:space="preserve"> Приветствие, знакомство, </w:t>
            </w:r>
            <w:r>
              <w:rPr>
                <w:rFonts w:ascii="Times New Roman" w:hAnsi="Times New Roman"/>
                <w:b w:val="false"/>
                <w:i w:val="false"/>
                <w:color w:val="000000"/>
                <w:sz w:val="24"/>
              </w:rPr>
              <w:t xml:space="preserve">прощание (с использованием типичных фраз речевого этикета). </w:t>
            </w:r>
            <w:r>
              <w:rPr>
                <w:rFonts w:ascii="Times New Roman" w:hAnsi="Times New Roman"/>
                <w:b w:val="false"/>
                <w:i w:val="false"/>
                <w:color w:val="000000"/>
                <w:sz w:val="24"/>
              </w:rPr>
              <w:t>Моя семья. Мой день рождения. Моя любимая еда</w:t>
            </w:r>
          </w:p>
        </w:tc>
      </w:tr>
      <w:tr>
        <w:trPr>
          <w:trHeight w:val="129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Б</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Мир моих увлечений.</w:t>
            </w:r>
            <w:r>
              <w:rPr>
                <w:rFonts w:ascii="Times New Roman" w:hAnsi="Times New Roman"/>
                <w:b w:val="false"/>
                <w:i w:val="false"/>
                <w:color w:val="000000"/>
                <w:sz w:val="24"/>
              </w:rPr>
              <w:t xml:space="preserve"> Любимый цвет. </w:t>
            </w:r>
            <w:r>
              <w:rPr>
                <w:rFonts w:ascii="Times New Roman" w:hAnsi="Times New Roman"/>
                <w:b w:val="false"/>
                <w:i w:val="false"/>
                <w:color w:val="000000"/>
                <w:sz w:val="24"/>
              </w:rPr>
              <w:t>Любимая игрушка, игра.</w:t>
            </w:r>
            <w:r>
              <w:rPr>
                <w:rFonts w:ascii="Times New Roman" w:hAnsi="Times New Roman"/>
                <w:b w:val="false"/>
                <w:i w:val="false"/>
                <w:color w:val="000000"/>
                <w:sz w:val="24"/>
              </w:rPr>
              <w:t xml:space="preserve"> Любимые занятия. Мой питомец. Выходной день </w:t>
            </w:r>
            <w:r>
              <w:rPr>
                <w:rFonts w:ascii="Times New Roman" w:hAnsi="Times New Roman"/>
                <w:b w:val="false"/>
                <w:i w:val="false"/>
                <w:color w:val="000000"/>
                <w:sz w:val="24"/>
              </w:rPr>
              <w:t>(в цирке, в зоопарке)</w:t>
            </w:r>
          </w:p>
        </w:tc>
      </w:tr>
      <w:tr>
        <w:trPr>
          <w:trHeight w:val="465"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В</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Мир вокруг меня.</w:t>
            </w:r>
            <w:r>
              <w:rPr>
                <w:rFonts w:ascii="Times New Roman" w:hAnsi="Times New Roman"/>
                <w:b w:val="false"/>
                <w:i w:val="false"/>
                <w:color w:val="000000"/>
                <w:sz w:val="24"/>
              </w:rPr>
              <w:t xml:space="preserve"> Моя школа. Мои друзья. Моя малая родина (город, село и другие)</w:t>
            </w:r>
          </w:p>
        </w:tc>
      </w:tr>
      <w:tr>
        <w:trPr>
          <w:trHeight w:val="1410" w:hRule="atLeast"/>
          <w:trHeight w:val="144" w:hRule="atLeast"/>
        </w:trPr>
        <w:tc>
          <w:tcPr>
            <w:tcW w:w="1330"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Г</w:t>
            </w:r>
          </w:p>
        </w:tc>
        <w:tc>
          <w:tcPr>
            <w:tcW w:w="12835"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Родная страна и страны изучаемого языка.</w:t>
            </w:r>
            <w:r>
              <w:rPr>
                <w:rFonts w:ascii="Times New Roman" w:hAnsi="Times New Roman"/>
                <w:b w:val="false"/>
                <w:i w:val="false"/>
                <w:color w:val="000000"/>
                <w:sz w:val="24"/>
              </w:rPr>
              <w:t xml:space="preserve"> Названия родной страны и страны (стран) изучаемого языка</w:t>
            </w:r>
            <w:r>
              <w:rPr>
                <w:rFonts w:ascii="Times New Roman" w:hAnsi="Times New Roman"/>
                <w:b w:val="false"/>
                <w:i w:val="false"/>
                <w:color w:val="000000"/>
                <w:sz w:val="24"/>
              </w:rPr>
              <w:t xml:space="preserve"> и их столицы</w:t>
            </w:r>
            <w:r>
              <w:rPr>
                <w:rFonts w:ascii="Times New Roman" w:hAnsi="Times New Roman"/>
                <w:b w:val="false"/>
                <w:i w:val="false"/>
                <w:color w:val="000000"/>
                <w:sz w:val="24"/>
              </w:rPr>
              <w:t>. Произведения детского фольклора. Персонажи детских книг. Праздники родной страны и страны (стран) изучаемого языка (Новый год, Рождество)</w:t>
            </w:r>
          </w:p>
        </w:tc>
      </w:tr>
    </w:tbl>
    <w:p>
      <w:pPr>
        <w:spacing w:before="0" w:after="0"/>
        <w:ind w:left="120"/>
        <w:jc w:val="left"/>
      </w:pPr>
    </w:p>
    <w:p>
      <w:pPr>
        <w:spacing w:before="199" w:after="199"/>
        <w:ind w:left="120"/>
        <w:jc w:val="left"/>
      </w:pPr>
      <w:r>
        <w:rPr>
          <w:rFonts w:ascii="Times New Roman" w:hAnsi="Times New Roman"/>
          <w:b/>
          <w:i w:val="false"/>
          <w:color w:val="333333"/>
          <w:sz w:val="28"/>
        </w:rPr>
        <w:t>3 КЛАСС</w:t>
      </w:r>
    </w:p>
    <w:tbl>
      <w:tblPr>
        <w:tblW w:w="0" w:type="auto"/>
        <w:tblCellSpacing w:w="0" w:type="nil"/>
        <w:tblInd w:w="183" w:type="dxa"/>
        <w:tblBorders>
          <w:top w:val="single"/>
          <w:left w:val="single"/>
          <w:bottom w:val="single"/>
          <w:right w:val="single"/>
          <w:insideH w:val="single"/>
          <w:insideV w:val="single"/>
        </w:tblBorders>
      </w:tblPr>
      <w:tblGrid>
        <w:gridCol w:w="2645"/>
        <w:gridCol w:w="10924"/>
      </w:tblGrid>
      <w:tr>
        <w:trPr>
          <w:trHeight w:val="405" w:hRule="atLeast"/>
          <w:trHeight w:val="144" w:hRule="atLeast"/>
        </w:trPr>
        <w:tc>
          <w:tcPr>
            <w:tcW w:w="185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01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Говорение</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 этикетного характера</w:t>
            </w:r>
            <w:r>
              <w:rPr>
                <w:rFonts w:ascii="Times New Roman" w:hAnsi="Times New Roman"/>
                <w:b w:val="false"/>
                <w:i w:val="false"/>
                <w:color w:val="000000"/>
                <w:sz w:val="24"/>
              </w:rPr>
              <w:t xml:space="preserve"> с использованием речевыхе ситуаций, ключевых слов и (или) иллюстрации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Диалог-расспрос </w:t>
            </w:r>
            <w:r>
              <w:rPr>
                <w:rFonts w:ascii="Times New Roman" w:hAnsi="Times New Roman"/>
                <w:b w:val="false"/>
                <w:i w:val="false"/>
                <w:color w:val="000000"/>
                <w:sz w:val="24"/>
              </w:rPr>
              <w:t>с использованием речевых ситуациц, ключевых слов и (или) иллюстрации с соблюдением норм речевого этикета, принятых в стране (странах) изучаемого языка: просьба предоставить интересующую информацию; сообщение фактической информации, ответ на вопросы собеседника</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Диалог-побуждение </w:t>
            </w:r>
            <w:r>
              <w:rPr>
                <w:rFonts w:ascii="Times New Roman" w:hAnsi="Times New Roman"/>
                <w:b w:val="false"/>
                <w:i w:val="false"/>
                <w:color w:val="000000"/>
                <w:sz w:val="24"/>
              </w:rPr>
              <w:t>с использованием речевых ситуаций, ключевых слов и (или) иллюстрации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Монологическая речь </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Описание </w:t>
            </w:r>
            <w:r>
              <w:rPr>
                <w:rFonts w:ascii="Times New Roman" w:hAnsi="Times New Roman"/>
                <w:b w:val="false"/>
                <w:i w:val="false"/>
                <w:color w:val="000000"/>
                <w:sz w:val="24"/>
              </w:rPr>
              <w:t>предмета, реального человека или литературного персонажа с использованием ключевых слов, вопросов, плана и (или) иллюстраций</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Рассказ </w:t>
            </w:r>
            <w:r>
              <w:rPr>
                <w:rFonts w:ascii="Times New Roman" w:hAnsi="Times New Roman"/>
                <w:b w:val="false"/>
                <w:i w:val="false"/>
                <w:color w:val="000000"/>
                <w:sz w:val="24"/>
              </w:rPr>
              <w:t>о себе, члене семьи, друге с использованием ключевых слов, вопросов и (или) иллюстраций</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Пересказ </w:t>
            </w:r>
            <w:r>
              <w:rPr>
                <w:rFonts w:ascii="Times New Roman" w:hAnsi="Times New Roman"/>
                <w:b w:val="false"/>
                <w:i w:val="false"/>
                <w:color w:val="000000"/>
                <w:sz w:val="24"/>
              </w:rPr>
              <w:t>основного содержания прочитанного текста с использованием ключевых слов, вопросов и (или) иллюстраций</w:t>
            </w:r>
          </w:p>
        </w:tc>
      </w:tr>
      <w:tr>
        <w:trPr>
          <w:trHeight w:val="70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Аудирование</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Понимание на слух речи учителя </w:t>
            </w:r>
            <w:r>
              <w:rPr>
                <w:rFonts w:ascii="Times New Roman" w:hAnsi="Times New Roman"/>
                <w:b w:val="false"/>
                <w:i w:val="false"/>
                <w:color w:val="000000"/>
                <w:sz w:val="24"/>
              </w:rPr>
              <w:t>и других обучающихся и вербальная (невербальная) реакция на услышанное (при непосредственном общении)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основного содержания</w:t>
            </w:r>
            <w:r>
              <w:rPr>
                <w:rFonts w:ascii="Times New Roman" w:hAnsi="Times New Roman"/>
                <w:b w:val="false"/>
                <w:i w:val="false"/>
                <w:color w:val="000000"/>
                <w:sz w:val="24"/>
              </w:rPr>
              <w:t xml:space="preserve"> учебных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запрашиваемой информации</w:t>
            </w:r>
            <w:r>
              <w:rPr>
                <w:rFonts w:ascii="Times New Roman" w:hAnsi="Times New Roman"/>
                <w:b w:val="false"/>
                <w:i w:val="false"/>
                <w:color w:val="000000"/>
                <w:sz w:val="24"/>
              </w:rPr>
              <w:t xml:space="preserve"> в учебных текстах, построенных на изученном языковом материале: выделение из воспринимаемого на слух текста и понимание информации фактического характера с помощью иллюстрации и с использованием языковой, в том числе контекстуальной, догадки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Смысловое чтение</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вслух </w:t>
            </w:r>
            <w:r>
              <w:rPr>
                <w:rFonts w:ascii="Times New Roman" w:hAnsi="Times New Roman"/>
                <w:b w:val="false"/>
                <w:i w:val="false"/>
                <w:color w:val="000000"/>
                <w:sz w:val="24"/>
              </w:rPr>
              <w:t>учебных и адаптированных аутентичных текстов, построенных на изученном языковом материале, с соблюдением правил чтения и соответствующей интонацией, понимание прочитанного</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Чтение про себя и понимание основного содержания </w:t>
            </w:r>
            <w:r>
              <w:rPr>
                <w:rFonts w:ascii="Times New Roman" w:hAnsi="Times New Roman"/>
                <w:b w:val="false"/>
                <w:i w:val="false"/>
                <w:color w:val="000000"/>
                <w:spacing w:val="-2"/>
                <w:sz w:val="24"/>
              </w:rPr>
              <w:t>учебных текстов, построенных на изученном языковом материале: определение основной темы и главных фактов (событий) в прочитанном тексте с помощью и без помощи иллюстрации и с использованием языковой, в том числе контекстуальной, догадки</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про себя и понимание запрашиваемой информации </w:t>
            </w:r>
            <w:r>
              <w:rPr>
                <w:rFonts w:ascii="Times New Roman" w:hAnsi="Times New Roman"/>
                <w:b w:val="false"/>
                <w:i w:val="false"/>
                <w:color w:val="000000"/>
                <w:sz w:val="24"/>
              </w:rPr>
              <w:t>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а также с использованием языковой, в том числе контекстуальной, догадки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Письмо</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Списывание текста</w:t>
            </w:r>
            <w:r>
              <w:rPr>
                <w:rFonts w:ascii="Times New Roman" w:hAnsi="Times New Roman"/>
                <w:b w:val="false"/>
                <w:i w:val="false"/>
                <w:color w:val="000000"/>
                <w:sz w:val="24"/>
              </w:rPr>
              <w:t>,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Создание подписей к картинкам</w:t>
            </w:r>
            <w:r>
              <w:rPr>
                <w:rFonts w:ascii="Times New Roman" w:hAnsi="Times New Roman"/>
                <w:b w:val="false"/>
                <w:i w:val="false"/>
                <w:color w:val="000000"/>
                <w:sz w:val="24"/>
              </w:rPr>
              <w:t>, фотографиям с пояснением, что на них изображено</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Заполнение анкет и формуляров </w:t>
            </w:r>
            <w:r>
              <w:rPr>
                <w:rFonts w:ascii="Times New Roman" w:hAnsi="Times New Roman"/>
                <w:b w:val="false"/>
                <w:i w:val="false"/>
                <w:color w:val="000000"/>
                <w:sz w:val="24"/>
              </w:rPr>
              <w:t>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trPr>
          <w:trHeight w:val="129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Написание </w:t>
            </w:r>
            <w:r>
              <w:rPr>
                <w:rFonts w:ascii="Times New Roman" w:hAnsi="Times New Roman"/>
                <w:b w:val="false"/>
                <w:i w:val="false"/>
                <w:color w:val="000000"/>
                <w:sz w:val="24"/>
              </w:rPr>
              <w:t>с использованием образца поздравлений с праздниками (днём рождения, с Новым годом, Рождеством) с выражением пожеланий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Фонетическая сторона речи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новых слов согласно основным правилам чтения </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Правильная расстановка знаков препинания: точки, вопросительного и восклицательного знаков в конце предложения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Распознавание </w:t>
            </w:r>
            <w:r>
              <w:rPr>
                <w:rFonts w:ascii="Times New Roman" w:hAnsi="Times New Roman"/>
                <w:b w:val="false"/>
                <w:i w:val="false"/>
                <w:color w:val="000000"/>
                <w:sz w:val="24"/>
              </w:rPr>
              <w:t xml:space="preserve">и образование в устной и письменной речи количественных числительных при помощи суффиксов </w:t>
            </w:r>
            <w:r>
              <w:rPr>
                <w:rFonts w:ascii="Times New Roman" w:hAnsi="Times New Roman"/>
                <w:b w:val="false"/>
                <w:i/>
                <w:color w:val="000000"/>
                <w:sz w:val="24"/>
              </w:rPr>
              <w:t>-zehn</w:t>
            </w:r>
            <w:r>
              <w:rPr>
                <w:rFonts w:ascii="Times New Roman" w:hAnsi="Times New Roman"/>
                <w:b w:val="false"/>
                <w:i w:val="false"/>
                <w:color w:val="000000"/>
                <w:sz w:val="24"/>
              </w:rPr>
              <w:t xml:space="preserve">, </w:t>
            </w:r>
            <w:r>
              <w:rPr>
                <w:rFonts w:ascii="Times New Roman" w:hAnsi="Times New Roman"/>
                <w:b w:val="false"/>
                <w:i/>
                <w:color w:val="000000"/>
                <w:sz w:val="24"/>
              </w:rPr>
              <w:t>-zig</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Грамматическая сторона речи</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Различные коммуникативные типы предложений: повествовательные (утвердительные, отрицательные (с </w:t>
            </w:r>
            <w:r>
              <w:rPr>
                <w:rFonts w:ascii="Times New Roman" w:hAnsi="Times New Roman"/>
                <w:b w:val="false"/>
                <w:i/>
                <w:color w:val="000000"/>
                <w:sz w:val="24"/>
              </w:rPr>
              <w:t>kein</w:t>
            </w:r>
            <w:r>
              <w:rPr>
                <w:rFonts w:ascii="Times New Roman" w:hAnsi="Times New Roman"/>
                <w:b w:val="false"/>
                <w:i w:val="false"/>
                <w:color w:val="000000"/>
                <w:sz w:val="24"/>
              </w:rPr>
              <w:t xml:space="preserve">), вопросительные (общий и специальный вопросы), побудительные предложения (кроме вежливой формы с </w:t>
            </w:r>
            <w:r>
              <w:rPr>
                <w:rFonts w:ascii="Times New Roman" w:hAnsi="Times New Roman"/>
                <w:b w:val="false"/>
                <w:i/>
                <w:color w:val="000000"/>
                <w:sz w:val="24"/>
              </w:rPr>
              <w:t>Sie</w:t>
            </w:r>
            <w:r>
              <w:rPr>
                <w:rFonts w:ascii="Times New Roman" w:hAnsi="Times New Roman"/>
                <w:b w:val="false"/>
                <w:i w:val="false"/>
                <w:color w:val="000000"/>
                <w:sz w:val="24"/>
              </w:rPr>
              <w:t>)</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Предложения с местоимением </w:t>
            </w:r>
            <w:r>
              <w:rPr>
                <w:rFonts w:ascii="Times New Roman" w:hAnsi="Times New Roman"/>
                <w:b w:val="false"/>
                <w:i/>
                <w:color w:val="000000"/>
                <w:sz w:val="24"/>
              </w:rPr>
              <w:t>es</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es gibt</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Спряжение глаголов </w:t>
            </w:r>
            <w:r>
              <w:rPr>
                <w:rFonts w:ascii="Times New Roman" w:hAnsi="Times New Roman"/>
                <w:b w:val="false"/>
                <w:i/>
                <w:color w:val="000000"/>
                <w:sz w:val="24"/>
              </w:rPr>
              <w:t>sein</w:t>
            </w:r>
            <w:r>
              <w:rPr>
                <w:rFonts w:ascii="Times New Roman" w:hAnsi="Times New Roman"/>
                <w:b w:val="false"/>
                <w:i w:val="false"/>
                <w:color w:val="000000"/>
                <w:sz w:val="24"/>
              </w:rPr>
              <w:t xml:space="preserve">, </w:t>
            </w:r>
            <w:r>
              <w:rPr>
                <w:rFonts w:ascii="Times New Roman" w:hAnsi="Times New Roman"/>
                <w:b w:val="false"/>
                <w:i/>
                <w:color w:val="000000"/>
                <w:sz w:val="24"/>
              </w:rPr>
              <w:t>haben</w:t>
            </w:r>
            <w:r>
              <w:rPr>
                <w:rFonts w:ascii="Times New Roman" w:hAnsi="Times New Roman"/>
                <w:b w:val="false"/>
                <w:i w:val="false"/>
                <w:color w:val="000000"/>
                <w:sz w:val="24"/>
              </w:rPr>
              <w:t xml:space="preserve"> в Präteritum</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Спряжение слабых и сильных глаголов в Präsens (в том числе во 2-м лице множественного числа)</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Употребление слабых и сильных глаголов в Perfekt</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Модальные глаголы </w:t>
            </w:r>
            <w:r>
              <w:rPr>
                <w:rFonts w:ascii="Times New Roman" w:hAnsi="Times New Roman"/>
                <w:b w:val="false"/>
                <w:i/>
                <w:color w:val="000000"/>
                <w:sz w:val="24"/>
              </w:rPr>
              <w:t>mögen</w:t>
            </w:r>
            <w:r>
              <w:rPr>
                <w:rFonts w:ascii="Times New Roman" w:hAnsi="Times New Roman"/>
                <w:b w:val="false"/>
                <w:i w:val="false"/>
                <w:color w:val="000000"/>
                <w:sz w:val="24"/>
              </w:rPr>
              <w:t xml:space="preserve"> (в форме </w:t>
            </w:r>
            <w:r>
              <w:rPr>
                <w:rFonts w:ascii="Times New Roman" w:hAnsi="Times New Roman"/>
                <w:b w:val="false"/>
                <w:i/>
                <w:color w:val="000000"/>
                <w:sz w:val="24"/>
              </w:rPr>
              <w:t>möchte</w:t>
            </w:r>
            <w:r>
              <w:rPr>
                <w:rFonts w:ascii="Times New Roman" w:hAnsi="Times New Roman"/>
                <w:b w:val="false"/>
                <w:i w:val="false"/>
                <w:color w:val="000000"/>
                <w:sz w:val="24"/>
              </w:rPr>
              <w:t xml:space="preserve">), </w:t>
            </w:r>
            <w:r>
              <w:rPr>
                <w:rFonts w:ascii="Times New Roman" w:hAnsi="Times New Roman"/>
                <w:b w:val="false"/>
                <w:i/>
                <w:color w:val="000000"/>
                <w:sz w:val="24"/>
              </w:rPr>
              <w:t>müssen</w:t>
            </w:r>
            <w:r>
              <w:rPr>
                <w:rFonts w:ascii="Times New Roman" w:hAnsi="Times New Roman"/>
                <w:b w:val="false"/>
                <w:i w:val="false"/>
                <w:color w:val="000000"/>
                <w:sz w:val="24"/>
              </w:rPr>
              <w:t xml:space="preserve"> (в Präsens)</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Множественное число имён существительных</w:t>
            </w:r>
          </w:p>
        </w:tc>
      </w:tr>
      <w:tr>
        <w:trPr>
          <w:trHeight w:val="175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2.4.9</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Нулевой артикль с именами существительными (наиболее распространённые случаи употребления)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2.4.10</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Склонение имён существительных в единственном числе в именительном, дательном и винительном падежах</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Личные местоимения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Притяжательные местоимения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Количественные числительные (13 – 30)</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Наиболее употребительные предлоги для выражения временны́х и пространственных отношений </w:t>
            </w:r>
            <w:r>
              <w:rPr>
                <w:rFonts w:ascii="Times New Roman" w:hAnsi="Times New Roman"/>
                <w:b w:val="false"/>
                <w:i/>
                <w:color w:val="000000"/>
                <w:sz w:val="24"/>
              </w:rPr>
              <w:t>in</w:t>
            </w:r>
            <w:r>
              <w:rPr>
                <w:rFonts w:ascii="Times New Roman" w:hAnsi="Times New Roman"/>
                <w:b w:val="false"/>
                <w:i w:val="false"/>
                <w:color w:val="000000"/>
                <w:sz w:val="24"/>
              </w:rPr>
              <w:t xml:space="preserve">, </w:t>
            </w:r>
            <w:r>
              <w:rPr>
                <w:rFonts w:ascii="Times New Roman" w:hAnsi="Times New Roman"/>
                <w:b w:val="false"/>
                <w:i/>
                <w:color w:val="000000"/>
                <w:sz w:val="24"/>
              </w:rPr>
              <w:t>an</w:t>
            </w:r>
            <w:r>
              <w:rPr>
                <w:rFonts w:ascii="Times New Roman" w:hAnsi="Times New Roman"/>
                <w:b w:val="false"/>
                <w:i w:val="false"/>
                <w:color w:val="000000"/>
                <w:sz w:val="24"/>
              </w:rPr>
              <w:t xml:space="preserve"> (употребляемые с дательным падежом)</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3"/>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Знание произведений детского фольклора (рифмовок, стихов, песенок), персонажей детских книг</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Компенсаторные умения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формулировании собственных высказываний ключевых слов, вопросов, иллюстраций</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Тематическое содержание речи</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А</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моего «я». </w:t>
            </w:r>
            <w:r>
              <w:rPr>
                <w:rFonts w:ascii="Times New Roman" w:hAnsi="Times New Roman"/>
                <w:b w:val="false"/>
                <w:i w:val="false"/>
                <w:color w:val="000000"/>
                <w:sz w:val="24"/>
              </w:rPr>
              <w:t>Моя семья. Мой день рождения, подарки. Моя любимая еда. Мой день (распорядок дня)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Б</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моих увлечений. </w:t>
            </w:r>
            <w:r>
              <w:rPr>
                <w:rFonts w:ascii="Times New Roman" w:hAnsi="Times New Roman"/>
                <w:b w:val="false"/>
                <w:i w:val="false"/>
                <w:color w:val="000000"/>
                <w:sz w:val="24"/>
              </w:rPr>
              <w:t>Любимая игрушка, игра. Любимый цвет. Мой питомец. Любимые занятия. Любимая сказка. Выходной день (в цирке, зоопарке, парке). Каникулы</w:t>
            </w:r>
          </w:p>
        </w:tc>
      </w:tr>
      <w:tr>
        <w:trPr>
          <w:trHeight w:val="175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В</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вокруг меня. </w:t>
            </w:r>
            <w:r>
              <w:rPr>
                <w:rFonts w:ascii="Times New Roman" w:hAnsi="Times New Roman"/>
                <w:b w:val="false"/>
                <w:i w:val="false"/>
                <w:color w:val="000000"/>
                <w:sz w:val="24"/>
              </w:rPr>
              <w:t>Моя комната (квартира, дом). Моя школа. Мои друзья. Моя малая родина (город, село и другой населенный пункт). Дикие и домашние животные. Погода. Времена года (месяцы)</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Г</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Родная страна и страны изучаемого языка. </w:t>
            </w:r>
            <w:r>
              <w:rPr>
                <w:rFonts w:ascii="Times New Roman" w:hAnsi="Times New Roman"/>
                <w:b w:val="false"/>
                <w:i w:val="false"/>
                <w:color w:val="000000"/>
                <w:sz w:val="24"/>
              </w:rPr>
              <w:t>Россия и страна (страны)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 (стран) изучаемого языка</w:t>
            </w:r>
          </w:p>
        </w:tc>
      </w:tr>
    </w:tbl>
    <w:p>
      <w:pPr>
        <w:spacing w:before="0" w:after="0"/>
        <w:ind w:left="120"/>
        <w:jc w:val="left"/>
      </w:pPr>
    </w:p>
    <w:p>
      <w:pPr>
        <w:spacing w:before="199" w:after="199"/>
        <w:ind w:left="120"/>
        <w:jc w:val="left"/>
      </w:pPr>
      <w:r>
        <w:rPr>
          <w:rFonts w:ascii="Times New Roman" w:hAnsi="Times New Roman"/>
          <w:b/>
          <w:i w:val="false"/>
          <w:color w:val="333333"/>
          <w:sz w:val="28"/>
        </w:rPr>
        <w:t>4 КЛАСС</w:t>
      </w:r>
    </w:p>
    <w:tbl>
      <w:tblPr>
        <w:tblW w:w="0" w:type="auto"/>
        <w:tblCellSpacing w:w="0" w:type="nil"/>
        <w:tblInd w:w="183" w:type="dxa"/>
        <w:tblBorders>
          <w:top w:val="single"/>
          <w:left w:val="single"/>
          <w:bottom w:val="single"/>
          <w:right w:val="single"/>
          <w:insideH w:val="single"/>
          <w:insideV w:val="single"/>
        </w:tblBorders>
      </w:tblPr>
      <w:tblGrid>
        <w:gridCol w:w="2645"/>
        <w:gridCol w:w="10924"/>
      </w:tblGrid>
      <w:tr>
        <w:trPr>
          <w:trHeight w:val="405" w:hRule="atLeast"/>
          <w:trHeight w:val="144" w:hRule="atLeast"/>
        </w:trPr>
        <w:tc>
          <w:tcPr>
            <w:tcW w:w="1851"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016" w:type="dxa"/>
            <w:tcBorders/>
            <w:tcMar>
              <w:top w:w="50" w:type="dxa"/>
              <w:left w:w="100" w:type="dxa"/>
            </w:tcMar>
            <w:vAlign w:val="center"/>
          </w:tcPr>
          <w:p>
            <w:pPr>
              <w:spacing w:before="0" w:after="0"/>
              <w:ind w:left="272"/>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Говорение</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Диалогическая речь</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Диалог этикетного характера</w:t>
            </w:r>
            <w:r>
              <w:rPr>
                <w:rFonts w:ascii="Times New Roman" w:hAnsi="Times New Roman"/>
                <w:b w:val="false"/>
                <w:i w:val="false"/>
                <w:color w:val="000000"/>
                <w:sz w:val="24"/>
              </w:rPr>
              <w:t xml:space="preserve">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Диалог-расспрос </w:t>
            </w:r>
            <w:r>
              <w:rPr>
                <w:rFonts w:ascii="Times New Roman" w:hAnsi="Times New Roman"/>
                <w:b w:val="false"/>
                <w:i w:val="false"/>
                <w:color w:val="000000"/>
                <w:sz w:val="24"/>
              </w:rPr>
              <w:t>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trPr>
          <w:trHeight w:val="21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1.1.1.3</w:t>
            </w:r>
          </w:p>
        </w:tc>
        <w:tc>
          <w:tcPr>
            <w:tcW w:w="1201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Диалог-побуждение </w:t>
            </w:r>
            <w:r>
              <w:rPr>
                <w:rFonts w:ascii="Times New Roman" w:hAnsi="Times New Roman"/>
                <w:b w:val="false"/>
                <w:i w:val="false"/>
                <w:color w:val="000000"/>
                <w:sz w:val="24"/>
              </w:rPr>
              <w:t>с использованием речевых ситуаций, ключевых слов и (или) иллюстрации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w:t>
            </w:r>
          </w:p>
        </w:tc>
        <w:tc>
          <w:tcPr>
            <w:tcW w:w="1201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Монологическая речь </w:t>
            </w:r>
          </w:p>
        </w:tc>
      </w:tr>
      <w:tr>
        <w:trPr>
          <w:trHeight w:val="130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1.1.2.1</w:t>
            </w:r>
          </w:p>
        </w:tc>
        <w:tc>
          <w:tcPr>
            <w:tcW w:w="1201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Описание </w:t>
            </w:r>
            <w:r>
              <w:rPr>
                <w:rFonts w:ascii="Times New Roman" w:hAnsi="Times New Roman"/>
                <w:b w:val="false"/>
                <w:i w:val="false"/>
                <w:color w:val="000000"/>
                <w:sz w:val="24"/>
              </w:rPr>
              <w:t>предмета, внешности и одежды, черт характера реального человека или литературного персонажа с использованием ключевых слов, вопросов и (или) иллюстрации</w:t>
            </w:r>
          </w:p>
        </w:tc>
      </w:tr>
      <w:tr>
        <w:trPr>
          <w:trHeight w:val="87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1.1.2.2</w:t>
            </w:r>
          </w:p>
        </w:tc>
        <w:tc>
          <w:tcPr>
            <w:tcW w:w="1201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Рассказ (сообщение, повествование) </w:t>
            </w:r>
            <w:r>
              <w:rPr>
                <w:rFonts w:ascii="Times New Roman" w:hAnsi="Times New Roman"/>
                <w:b w:val="false"/>
                <w:i w:val="false"/>
                <w:color w:val="000000"/>
                <w:sz w:val="24"/>
              </w:rPr>
              <w:t>с использованием ключевых слов, вопросов и (или) иллюстрации</w:t>
            </w:r>
          </w:p>
        </w:tc>
      </w:tr>
      <w:tr>
        <w:trPr>
          <w:trHeight w:val="9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1.1.2.3</w:t>
            </w:r>
          </w:p>
        </w:tc>
        <w:tc>
          <w:tcPr>
            <w:tcW w:w="12016" w:type="dxa"/>
            <w:tcBorders/>
            <w:tcMar>
              <w:top w:w="50" w:type="dxa"/>
              <w:left w:w="100" w:type="dxa"/>
            </w:tcMar>
            <w:vAlign w:val="center"/>
          </w:tcPr>
          <w:p>
            <w:pPr>
              <w:spacing w:before="0" w:after="0" w:line="312"/>
              <w:ind w:left="365"/>
              <w:jc w:val="both"/>
            </w:pPr>
            <w:r>
              <w:rPr>
                <w:rFonts w:ascii="Times New Roman" w:hAnsi="Times New Roman"/>
                <w:b w:val="false"/>
                <w:i w:val="false"/>
                <w:color w:val="000000"/>
                <w:sz w:val="24"/>
              </w:rPr>
              <w:t xml:space="preserve">Создание устных монологических высказываний </w:t>
            </w:r>
            <w:r>
              <w:rPr>
                <w:rFonts w:ascii="Times New Roman" w:hAnsi="Times New Roman"/>
                <w:b w:val="false"/>
                <w:i w:val="false"/>
                <w:color w:val="000000"/>
                <w:sz w:val="24"/>
              </w:rPr>
              <w:t>в рамках тематического содержания речи по образцу (с выражением своего отношения к предмету речи)</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Пересказ </w:t>
            </w:r>
            <w:r>
              <w:rPr>
                <w:rFonts w:ascii="Times New Roman" w:hAnsi="Times New Roman"/>
                <w:b w:val="false"/>
                <w:i w:val="false"/>
                <w:color w:val="000000"/>
                <w:sz w:val="24"/>
              </w:rPr>
              <w:t>основного содержания прочитанного текста с использованием ключевых слов, вопросов, плана и (или) иллюстрации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1.1.2.5</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Краткое устное изложение </w:t>
            </w:r>
            <w:r>
              <w:rPr>
                <w:rFonts w:ascii="Times New Roman" w:hAnsi="Times New Roman"/>
                <w:b w:val="false"/>
                <w:i w:val="false"/>
                <w:color w:val="000000"/>
                <w:sz w:val="24"/>
              </w:rPr>
              <w:t>результатов выполненного несложного проектного задания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Аудирование</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Понимание на слух речи учителя и других обучающихся </w:t>
            </w:r>
            <w:r>
              <w:rPr>
                <w:rFonts w:ascii="Times New Roman" w:hAnsi="Times New Roman"/>
                <w:b w:val="false"/>
                <w:i w:val="false"/>
                <w:color w:val="000000"/>
                <w:sz w:val="24"/>
              </w:rPr>
              <w:t>и вербальная (невербальная) реакция на услышанное (при непосредственном общении)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основного содержания</w:t>
            </w:r>
            <w:r>
              <w:rPr>
                <w:rFonts w:ascii="Times New Roman" w:hAnsi="Times New Roman"/>
                <w:b w:val="false"/>
                <w:i w:val="false"/>
                <w:color w:val="000000"/>
                <w:sz w:val="24"/>
              </w:rPr>
              <w:t xml:space="preserve"> учебных и 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помощью иллюстрации и с использованием языковой, в том числе контекстуальной, догадки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1.2.3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Аудирование с пониманием запрашиваемой информации</w:t>
            </w:r>
            <w:r>
              <w:rPr>
                <w:rFonts w:ascii="Times New Roman" w:hAnsi="Times New Roman"/>
                <w:b w:val="false"/>
                <w:i w:val="false"/>
                <w:color w:val="000000"/>
                <w:sz w:val="24"/>
              </w:rPr>
              <w:t xml:space="preserve">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помощью иллюстрации и с использованием языковой, в том числе контекстуальной, догадки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Смысловое чтение</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вслух </w:t>
            </w:r>
            <w:r>
              <w:rPr>
                <w:rFonts w:ascii="Times New Roman" w:hAnsi="Times New Roman"/>
                <w:b w:val="false"/>
                <w:i w:val="false"/>
                <w:color w:val="000000"/>
                <w:sz w:val="24"/>
              </w:rPr>
              <w:t>учебных и адаптированных аутентичных текстов с соблюдением правил чтения и соответствующей интонацией, понимание прочитанного</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Чтение про себя и понимание основного содержания (</w:t>
            </w:r>
            <w:r>
              <w:rPr>
                <w:rFonts w:ascii="Times New Roman" w:hAnsi="Times New Roman"/>
                <w:b w:val="false"/>
                <w:i w:val="false"/>
                <w:color w:val="000000"/>
                <w:sz w:val="24"/>
              </w:rPr>
              <w:t>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 без использованием иллюстрации, с использованием языковой, в том числе контекстуальной, догадки</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про себя и понимание запрашиваемой информации </w:t>
            </w:r>
            <w:r>
              <w:rPr>
                <w:rFonts w:ascii="Times New Roman" w:hAnsi="Times New Roman"/>
                <w:b w:val="false"/>
                <w:i w:val="false"/>
                <w:color w:val="000000"/>
                <w:sz w:val="24"/>
              </w:rPr>
              <w:t>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помощью и без помощи иллюстрации, с использованием языковой, в том числе контекстуальной, догадки. Прогнозирование содержания текста по заголовку</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1.3.4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про себя несплошных текстов </w:t>
            </w:r>
            <w:r>
              <w:rPr>
                <w:rFonts w:ascii="Times New Roman" w:hAnsi="Times New Roman"/>
                <w:b w:val="false"/>
                <w:i w:val="false"/>
                <w:color w:val="000000"/>
                <w:sz w:val="24"/>
              </w:rPr>
              <w:t>(таблиц, диаграмм) и понимание представленной в них информации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1.4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Письмо</w:t>
            </w:r>
          </w:p>
        </w:tc>
      </w:tr>
      <w:tr>
        <w:trPr>
          <w:trHeight w:val="135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Выписывание из текста слов</w:t>
            </w:r>
            <w:r>
              <w:rPr>
                <w:rFonts w:ascii="Times New Roman" w:hAnsi="Times New Roman"/>
                <w:b w:val="false"/>
                <w:i w:val="false"/>
                <w:color w:val="000000"/>
                <w:sz w:val="24"/>
              </w:rPr>
              <w:t>, словосочетаний, предложений, вставка пропущенных слов в предложение в соответствии с решаемой коммуникативной (учебной) задачей</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Заполнение простых анкет и формуляров </w:t>
            </w:r>
            <w:r>
              <w:rPr>
                <w:rFonts w:ascii="Times New Roman" w:hAnsi="Times New Roman"/>
                <w:b w:val="false"/>
                <w:i w:val="false"/>
                <w:color w:val="000000"/>
                <w:sz w:val="24"/>
              </w:rPr>
              <w:t>с указанием личной информации (имя, фамилия, возраст, место жительства (страна проживания, населенный пункт), любимые занятия) в соответствии с нормами, принятыми в стране (странах) изучаемого языка</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Написание </w:t>
            </w:r>
            <w:r>
              <w:rPr>
                <w:rFonts w:ascii="Times New Roman" w:hAnsi="Times New Roman"/>
                <w:b w:val="false"/>
                <w:i w:val="false"/>
                <w:color w:val="000000"/>
                <w:sz w:val="24"/>
              </w:rPr>
              <w:t>с использованием образца поздравления с праздниками (с днём рождения, Новым годом, Рождеством) с выражением пожеланий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Создание подписей к картинкам, фотографиям с пояснением, что на них изображено</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1.4.5</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Написание короткого рассказа по плану (ключевым словам)</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1.4.6</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Написание электронного сообщения </w:t>
            </w:r>
            <w:r>
              <w:rPr>
                <w:rFonts w:ascii="Times New Roman" w:hAnsi="Times New Roman"/>
                <w:b w:val="false"/>
                <w:i w:val="false"/>
                <w:color w:val="000000"/>
                <w:sz w:val="24"/>
              </w:rPr>
              <w:t>личного характера с использованием образца</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Фонетическая сторона речи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Чтение новых слов согласно основным правилам чтения </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2.1.2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Различение на слух и адекватное, без ошибок, ведущих к сбою в коммуникации, произнесение слов с соблюдением правильного ударения и фраз (предложений) с соблюдением их ритмико-интонационных особенностей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2.2.2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Правильная расстановка знаков препинания: точки, вопросительного и восклицательного знаков в конце предложения, запятой при перечислении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включая 350 лексических единиц, освоенных в предшествующие годы</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Распознавание и </w:t>
            </w:r>
            <w:r>
              <w:rPr>
                <w:rFonts w:ascii="Times New Roman" w:hAnsi="Times New Roman"/>
                <w:b w:val="false"/>
                <w:i w:val="false"/>
                <w:color w:val="000000"/>
                <w:sz w:val="24"/>
              </w:rPr>
              <w:t xml:space="preserve">образование в устной и письменной речи порядковых числительных при помощи суффиксов </w:t>
            </w:r>
            <w:r>
              <w:rPr>
                <w:rFonts w:ascii="Times New Roman" w:hAnsi="Times New Roman"/>
                <w:b w:val="false"/>
                <w:i/>
                <w:color w:val="000000"/>
                <w:sz w:val="24"/>
              </w:rPr>
              <w:t>-te</w:t>
            </w:r>
            <w:r>
              <w:rPr>
                <w:rFonts w:ascii="Times New Roman" w:hAnsi="Times New Roman"/>
                <w:b w:val="false"/>
                <w:i w:val="false"/>
                <w:color w:val="000000"/>
                <w:sz w:val="24"/>
              </w:rPr>
              <w:t xml:space="preserve">, </w:t>
            </w:r>
            <w:r>
              <w:rPr>
                <w:rFonts w:ascii="Times New Roman" w:hAnsi="Times New Roman"/>
                <w:b w:val="false"/>
                <w:i/>
                <w:color w:val="000000"/>
                <w:sz w:val="24"/>
              </w:rPr>
              <w:t>-ste</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Распознавание и </w:t>
            </w:r>
            <w:r>
              <w:rPr>
                <w:rFonts w:ascii="Times New Roman" w:hAnsi="Times New Roman"/>
                <w:b w:val="false"/>
                <w:i w:val="false"/>
                <w:color w:val="000000"/>
                <w:sz w:val="24"/>
              </w:rPr>
              <w:t xml:space="preserve">образование в устной и письменной речи родственных слов с использованием основных способов словообразования: аффиксации (суффикс </w:t>
            </w:r>
            <w:r>
              <w:rPr>
                <w:rFonts w:ascii="Times New Roman" w:hAnsi="Times New Roman"/>
                <w:b w:val="false"/>
                <w:i/>
                <w:color w:val="000000"/>
                <w:sz w:val="24"/>
              </w:rPr>
              <w:t>-er</w:t>
            </w:r>
            <w:r>
              <w:rPr>
                <w:rFonts w:ascii="Times New Roman" w:hAnsi="Times New Roman"/>
                <w:b w:val="false"/>
                <w:i w:val="false"/>
                <w:color w:val="000000"/>
                <w:sz w:val="24"/>
              </w:rPr>
              <w:t xml:space="preserve"> – </w:t>
            </w:r>
            <w:r>
              <w:rPr>
                <w:rFonts w:ascii="Times New Roman" w:hAnsi="Times New Roman"/>
                <w:b w:val="false"/>
                <w:i/>
                <w:color w:val="000000"/>
                <w:sz w:val="24"/>
              </w:rPr>
              <w:t>Arbeiter</w:t>
            </w:r>
            <w:r>
              <w:rPr>
                <w:rFonts w:ascii="Times New Roman" w:hAnsi="Times New Roman"/>
                <w:b w:val="false"/>
                <w:i w:val="false"/>
                <w:color w:val="000000"/>
                <w:sz w:val="24"/>
              </w:rPr>
              <w:t xml:space="preserve">, </w:t>
            </w:r>
            <w:r>
              <w:rPr>
                <w:rFonts w:ascii="Times New Roman" w:hAnsi="Times New Roman"/>
                <w:b w:val="false"/>
                <w:i/>
                <w:color w:val="000000"/>
                <w:sz w:val="24"/>
              </w:rPr>
              <w:t>-in</w:t>
            </w:r>
            <w:r>
              <w:rPr>
                <w:rFonts w:ascii="Times New Roman" w:hAnsi="Times New Roman"/>
                <w:b w:val="false"/>
                <w:i w:val="false"/>
                <w:color w:val="000000"/>
                <w:sz w:val="24"/>
              </w:rPr>
              <w:t xml:space="preserve"> – </w:t>
            </w:r>
            <w:r>
              <w:rPr>
                <w:rFonts w:ascii="Times New Roman" w:hAnsi="Times New Roman"/>
                <w:b w:val="false"/>
                <w:i/>
                <w:color w:val="000000"/>
                <w:sz w:val="24"/>
              </w:rPr>
              <w:t>Lehrerin</w:t>
            </w:r>
            <w:r>
              <w:rPr>
                <w:rFonts w:ascii="Times New Roman" w:hAnsi="Times New Roman"/>
                <w:b w:val="false"/>
                <w:i w:val="false"/>
                <w:color w:val="000000"/>
                <w:sz w:val="24"/>
              </w:rPr>
              <w:t>)</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2.3.4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pacing w:val="-2"/>
                <w:sz w:val="24"/>
              </w:rPr>
              <w:t xml:space="preserve">Распознавание и </w:t>
            </w:r>
            <w:r>
              <w:rPr>
                <w:rFonts w:ascii="Times New Roman" w:hAnsi="Times New Roman"/>
                <w:b w:val="false"/>
                <w:i w:val="false"/>
                <w:color w:val="000000"/>
                <w:spacing w:val="-2"/>
                <w:sz w:val="24"/>
              </w:rPr>
              <w:t>образование в устной и письменной речи родственных слов с использованием основных способов словообразования: словосложения (</w:t>
            </w:r>
            <w:r>
              <w:rPr>
                <w:rFonts w:ascii="Times New Roman" w:hAnsi="Times New Roman"/>
                <w:b w:val="false"/>
                <w:i/>
                <w:color w:val="000000"/>
                <w:spacing w:val="-2"/>
                <w:sz w:val="24"/>
              </w:rPr>
              <w:t>Geburtstag</w:t>
            </w:r>
            <w:r>
              <w:rPr>
                <w:rFonts w:ascii="Times New Roman" w:hAnsi="Times New Roman"/>
                <w:b w:val="false"/>
                <w:i w:val="false"/>
                <w:color w:val="000000"/>
                <w:spacing w:val="-2"/>
                <w:sz w:val="24"/>
              </w:rPr>
              <w:t>)</w:t>
            </w:r>
          </w:p>
        </w:tc>
      </w:tr>
      <w:tr>
        <w:trPr>
          <w:trHeight w:val="8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color w:val="000000"/>
                <w:sz w:val="24"/>
              </w:rPr>
              <w:t>2.4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color w:val="000000"/>
                <w:sz w:val="24"/>
              </w:rPr>
              <w:t>Грамматическая сторона речи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Простые предложения с однородными членами (союз </w:t>
            </w:r>
            <w:r>
              <w:rPr>
                <w:rFonts w:ascii="Times New Roman" w:hAnsi="Times New Roman"/>
                <w:b w:val="false"/>
                <w:i/>
                <w:color w:val="000000"/>
                <w:sz w:val="24"/>
              </w:rPr>
              <w:t>oder</w:t>
            </w:r>
            <w:r>
              <w:rPr>
                <w:rFonts w:ascii="Times New Roman" w:hAnsi="Times New Roman"/>
                <w:b w:val="false"/>
                <w:i w:val="false"/>
                <w:color w:val="000000"/>
                <w:sz w:val="24"/>
              </w:rPr>
              <w:t>)</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und</w:t>
            </w:r>
            <w:r>
              <w:rPr>
                <w:rFonts w:ascii="Times New Roman" w:hAnsi="Times New Roman"/>
                <w:b w:val="false"/>
                <w:i w:val="false"/>
                <w:color w:val="000000"/>
                <w:sz w:val="24"/>
              </w:rPr>
              <w:t xml:space="preserve">, </w:t>
            </w:r>
            <w:r>
              <w:rPr>
                <w:rFonts w:ascii="Times New Roman" w:hAnsi="Times New Roman"/>
                <w:b w:val="false"/>
                <w:i/>
                <w:color w:val="000000"/>
                <w:sz w:val="24"/>
              </w:rPr>
              <w:t>aber</w:t>
            </w:r>
            <w:r>
              <w:rPr>
                <w:rFonts w:ascii="Times New Roman" w:hAnsi="Times New Roman"/>
                <w:b w:val="false"/>
                <w:i w:val="false"/>
                <w:color w:val="000000"/>
                <w:sz w:val="24"/>
              </w:rPr>
              <w:t xml:space="preserve">, </w:t>
            </w:r>
            <w:r>
              <w:rPr>
                <w:rFonts w:ascii="Times New Roman" w:hAnsi="Times New Roman"/>
                <w:b w:val="false"/>
                <w:i/>
                <w:color w:val="000000"/>
                <w:sz w:val="24"/>
              </w:rPr>
              <w:t>oder</w:t>
            </w:r>
            <w:r>
              <w:rPr>
                <w:rFonts w:ascii="Times New Roman" w:hAnsi="Times New Roman"/>
                <w:b w:val="false"/>
                <w:i w:val="false"/>
                <w:color w:val="000000"/>
                <w:sz w:val="24"/>
              </w:rPr>
              <w:t xml:space="preserve">, </w:t>
            </w:r>
            <w:r>
              <w:rPr>
                <w:rFonts w:ascii="Times New Roman" w:hAnsi="Times New Roman"/>
                <w:b w:val="false"/>
                <w:i/>
                <w:color w:val="000000"/>
                <w:sz w:val="24"/>
              </w:rPr>
              <w:t>denn</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wollen</w:t>
            </w:r>
            <w:r>
              <w:rPr>
                <w:rFonts w:ascii="Times New Roman" w:hAnsi="Times New Roman"/>
                <w:b w:val="false"/>
                <w:i w:val="false"/>
                <w:color w:val="000000"/>
                <w:sz w:val="24"/>
              </w:rPr>
              <w:t xml:space="preserve"> (в Präsens)</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Прилагательные в положительной, сравнительной и превосходной степенях сравнения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2.4.5</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Личные местоимения в винительном и дательном падежах (в некоторых речевых образцах)</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2.4.6</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Указательные местоимения </w:t>
            </w:r>
            <w:r>
              <w:rPr>
                <w:rFonts w:ascii="Times New Roman" w:hAnsi="Times New Roman"/>
                <w:b w:val="false"/>
                <w:i/>
                <w:color w:val="000000"/>
                <w:sz w:val="24"/>
              </w:rPr>
              <w:t>dieser</w:t>
            </w:r>
            <w:r>
              <w:rPr>
                <w:rFonts w:ascii="Times New Roman" w:hAnsi="Times New Roman"/>
                <w:b w:val="false"/>
                <w:i w:val="false"/>
                <w:color w:val="000000"/>
                <w:sz w:val="24"/>
              </w:rPr>
              <w:t xml:space="preserve">, </w:t>
            </w:r>
            <w:r>
              <w:rPr>
                <w:rFonts w:ascii="Times New Roman" w:hAnsi="Times New Roman"/>
                <w:b w:val="false"/>
                <w:i/>
                <w:color w:val="000000"/>
                <w:sz w:val="24"/>
              </w:rPr>
              <w:t>dieses</w:t>
            </w:r>
            <w:r>
              <w:rPr>
                <w:rFonts w:ascii="Times New Roman" w:hAnsi="Times New Roman"/>
                <w:b w:val="false"/>
                <w:i w:val="false"/>
                <w:color w:val="000000"/>
                <w:sz w:val="24"/>
              </w:rPr>
              <w:t xml:space="preserve">, </w:t>
            </w:r>
            <w:r>
              <w:rPr>
                <w:rFonts w:ascii="Times New Roman" w:hAnsi="Times New Roman"/>
                <w:b w:val="false"/>
                <w:i/>
                <w:color w:val="000000"/>
                <w:sz w:val="24"/>
              </w:rPr>
              <w:t>diese</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2.4.7</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Количественные числительные (до 100)</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2.4.8</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Порядковые числительные (до 31)</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2.4.9</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Предлоги </w:t>
            </w:r>
            <w:r>
              <w:rPr>
                <w:rFonts w:ascii="Times New Roman" w:hAnsi="Times New Roman"/>
                <w:b w:val="false"/>
                <w:i/>
                <w:color w:val="000000"/>
                <w:sz w:val="24"/>
              </w:rPr>
              <w:t>für</w:t>
            </w:r>
            <w:r>
              <w:rPr>
                <w:rFonts w:ascii="Times New Roman" w:hAnsi="Times New Roman"/>
                <w:b w:val="false"/>
                <w:i w:val="false"/>
                <w:color w:val="000000"/>
                <w:sz w:val="24"/>
              </w:rPr>
              <w:t xml:space="preserve">, </w:t>
            </w:r>
            <w:r>
              <w:rPr>
                <w:rFonts w:ascii="Times New Roman" w:hAnsi="Times New Roman"/>
                <w:b w:val="false"/>
                <w:i/>
                <w:color w:val="000000"/>
                <w:sz w:val="24"/>
              </w:rPr>
              <w:t>mit</w:t>
            </w:r>
            <w:r>
              <w:rPr>
                <w:rFonts w:ascii="Times New Roman" w:hAnsi="Times New Roman"/>
                <w:b w:val="false"/>
                <w:i w:val="false"/>
                <w:color w:val="000000"/>
                <w:sz w:val="24"/>
              </w:rPr>
              <w:t xml:space="preserve">, </w:t>
            </w:r>
            <w:r>
              <w:rPr>
                <w:rFonts w:ascii="Times New Roman" w:hAnsi="Times New Roman"/>
                <w:b w:val="false"/>
                <w:i/>
                <w:color w:val="000000"/>
                <w:sz w:val="24"/>
              </w:rPr>
              <w:t>um</w:t>
            </w:r>
            <w:r>
              <w:rPr>
                <w:rFonts w:ascii="Times New Roman" w:hAnsi="Times New Roman"/>
                <w:b w:val="false"/>
                <w:i w:val="false"/>
                <w:color w:val="000000"/>
                <w:sz w:val="24"/>
              </w:rPr>
              <w:t xml:space="preserve"> (в некоторых речевых образцах)</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Социокультурные знания и умения</w:t>
            </w:r>
          </w:p>
        </w:tc>
      </w:tr>
      <w:tr>
        <w:trPr>
          <w:trHeight w:val="234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3.2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Компенсаторные умения</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4.1</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4.2</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Использование при формулировании собственных высказываний ключевых слов, вопросов, картинок, фотографий</w:t>
            </w:r>
          </w:p>
        </w:tc>
      </w:tr>
      <w:tr>
        <w:trPr>
          <w:trHeight w:val="46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4.3</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Прогнозирование содержания текста для чтения на основе заголовка</w:t>
            </w:r>
          </w:p>
        </w:tc>
      </w:tr>
      <w:tr>
        <w:trPr>
          <w:trHeight w:val="141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4.4</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Тематическое содержание речи</w:t>
            </w:r>
          </w:p>
        </w:tc>
      </w:tr>
      <w:tr>
        <w:trPr>
          <w:trHeight w:val="93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А</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моего «я». </w:t>
            </w:r>
            <w:r>
              <w:rPr>
                <w:rFonts w:ascii="Times New Roman" w:hAnsi="Times New Roman"/>
                <w:b w:val="false"/>
                <w:i w:val="false"/>
                <w:color w:val="000000"/>
                <w:sz w:val="24"/>
              </w:rPr>
              <w:t>Моя семья. Мой день рождения, подарки. Моя любимая еда. Мой день (распорядок дня, домашние обязанности)</w:t>
            </w:r>
          </w:p>
        </w:tc>
      </w:tr>
      <w:tr>
        <w:trPr>
          <w:trHeight w:val="1290"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Б</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моих увлечений. </w:t>
            </w:r>
            <w:r>
              <w:rPr>
                <w:rFonts w:ascii="Times New Roman" w:hAnsi="Times New Roman"/>
                <w:b w:val="false"/>
                <w:i w:val="false"/>
                <w:color w:val="000000"/>
                <w:sz w:val="24"/>
              </w:rPr>
              <w:t>Любимая игрушка, игра. Любимый цвет. Мой питомец. Любимые занятия. Любимая сказка. Выходной день (в цирке, зоопарке, парке). Каникулы</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В</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Мир вокруг меня. </w:t>
            </w:r>
            <w:r>
              <w:rPr>
                <w:rFonts w:ascii="Times New Roman" w:hAnsi="Times New Roman"/>
                <w:b w:val="false"/>
                <w:i w:val="false"/>
                <w:color w:val="000000"/>
                <w:sz w:val="24"/>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w:t>
            </w:r>
            <w:r>
              <w:rPr>
                <w:rFonts w:ascii="Times New Roman" w:hAnsi="Times New Roman"/>
                <w:b w:val="false"/>
                <w:i w:val="false"/>
                <w:color w:val="000000"/>
                <w:sz w:val="24"/>
              </w:rPr>
              <w:t>(одежда, обувь, книги, основные продукты питания)</w:t>
            </w:r>
          </w:p>
        </w:tc>
      </w:tr>
      <w:tr>
        <w:trPr>
          <w:trHeight w:val="1875" w:hRule="atLeast"/>
          <w:trHeight w:val="144" w:hRule="atLeast"/>
        </w:trPr>
        <w:tc>
          <w:tcPr>
            <w:tcW w:w="1851" w:type="dxa"/>
            <w:tcBorders/>
            <w:tcMar>
              <w:top w:w="50" w:type="dxa"/>
              <w:left w:w="100" w:type="dxa"/>
            </w:tcMar>
            <w:vAlign w:val="center"/>
          </w:tcPr>
          <w:p>
            <w:pPr>
              <w:spacing w:before="0" w:after="0" w:line="336"/>
              <w:ind w:left="365"/>
              <w:jc w:val="center"/>
            </w:pPr>
            <w:r>
              <w:rPr>
                <w:rFonts w:ascii="Times New Roman" w:hAnsi="Times New Roman"/>
                <w:b w:val="false"/>
                <w:i w:val="false"/>
                <w:color w:val="000000"/>
                <w:sz w:val="24"/>
              </w:rPr>
              <w:t>Г</w:t>
            </w:r>
          </w:p>
        </w:tc>
        <w:tc>
          <w:tcPr>
            <w:tcW w:w="12016" w:type="dxa"/>
            <w:tcBorders/>
            <w:tcMar>
              <w:top w:w="50" w:type="dxa"/>
              <w:left w:w="100" w:type="dxa"/>
            </w:tcMar>
            <w:vAlign w:val="center"/>
          </w:tcPr>
          <w:p>
            <w:pPr>
              <w:spacing w:before="0" w:after="0" w:line="336"/>
              <w:ind w:left="365"/>
              <w:jc w:val="both"/>
            </w:pPr>
            <w:r>
              <w:rPr>
                <w:rFonts w:ascii="Times New Roman" w:hAnsi="Times New Roman"/>
                <w:b w:val="false"/>
                <w:i w:val="false"/>
                <w:color w:val="000000"/>
                <w:sz w:val="24"/>
              </w:rPr>
              <w:t xml:space="preserve">Родная страна и страны изучаемого языка. </w:t>
            </w:r>
            <w:r>
              <w:rPr>
                <w:rFonts w:ascii="Times New Roman" w:hAnsi="Times New Roman"/>
                <w:b w:val="false"/>
                <w:i w:val="false"/>
                <w:color w:val="000000"/>
                <w:sz w:val="24"/>
              </w:rPr>
              <w:t>Россия и страна (страны)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 (стран) изучаемого языка</w:t>
            </w:r>
          </w:p>
        </w:tc>
      </w:tr>
    </w:tbl>
    <w:p>
      <w:pPr>
        <w:spacing w:before="0" w:after="0"/>
        <w:ind w:left="120"/>
        <w:jc w:val="left"/>
      </w:pPr>
    </w:p>
    <w:bookmarkStart w:name="block-78638400" w:id="17"/>
    <w:p>
      <w:pPr>
        <w:sectPr>
          <w:pgSz w:w="11906" w:h="16383" w:orient="portrait"/>
        </w:sectPr>
      </w:pPr>
    </w:p>
    <w:bookmarkEnd w:id="17"/>
    <w:bookmarkEnd w:id="16"/>
    <w:bookmarkStart w:name="block-78638399"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8638399"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1647" w:hanging="360"/>
      </w:pPr>
      <w:rPr>
        <w:rFonts w:hint="default" w:ascii="Symbol" w:hAnsi="Symbol"/>
      </w:rPr>
    </w:lvl>
  </w:abstractNum>
  <w:abstractNum w:abstractNumId="3">
    <w:multiLevelType w:val="multilevel"/>
    <w:lvl w:ilvl="0">
      <w:start w:val="1"/>
      <w:numFmt w:val="bullet"/>
      <w:lvlText w:val=""/>
      <w:lvlJc w:val="left"/>
      <w:pPr>
        <w:ind w:left="164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428" w:hanging="360"/>
      </w:pPr>
      <w:rPr>
        <w:rFonts w:hint="default" w:ascii="Symbol" w:hAnsi="Symbol"/>
      </w:rPr>
    </w:lvl>
  </w:abstractNum>
  <w:abstractNum w:abstractNumId="6">
    <w:multiLevelType w:val="multilevel"/>
    <w:lvl w:ilvl="0">
      <w:start w:val="1"/>
      <w:numFmt w:val="bullet"/>
      <w:lvlText w:val=""/>
      <w:lvlJc w:val="left"/>
      <w:pPr>
        <w:ind w:left="1428" w:hanging="360"/>
      </w:pPr>
      <w:rPr>
        <w:rFonts w:hint="default" w:ascii="Symbol" w:hAnsi="Symbol"/>
      </w:rPr>
    </w:lvl>
  </w:abstractNum>
  <w:abstractNum w:abstractNumId="7">
    <w:multiLevelType w:val="multilevel"/>
    <w:lvl w:ilvl="0">
      <w:start w:val="1"/>
      <w:numFmt w:val="bullet"/>
      <w:lvlText w:val=""/>
      <w:lvlJc w:val="left"/>
      <w:pPr>
        <w:ind w:left="1428" w:hanging="360"/>
      </w:pPr>
      <w:rPr>
        <w:rFonts w:hint="default" w:ascii="Symbol" w:hAnsi="Symbol"/>
      </w:rPr>
    </w:lvl>
  </w:abstractNum>
  <w:abstractNum w:abstractNumId="8">
    <w:multiLevelType w:val="multilevel"/>
    <w:lvl w:ilvl="0">
      <w:start w:val="1"/>
      <w:numFmt w:val="bullet"/>
      <w:lvlText w:val=""/>
      <w:lvlJc w:val="left"/>
      <w:pPr>
        <w:ind w:left="1428" w:hanging="360"/>
      </w:pPr>
      <w:rPr>
        <w:rFonts w:hint="default" w:ascii="Symbol" w:hAnsi="Symbol"/>
      </w:rPr>
    </w:lvl>
  </w:abstractNum>
  <w:abstractNum w:abstractNumId="9">
    <w:multiLevelType w:val="multilevel"/>
    <w:lvl w:ilvl="0">
      <w:start w:val="1"/>
      <w:numFmt w:val="bullet"/>
      <w:lvlText w:val=""/>
      <w:lvlJc w:val="left"/>
      <w:pPr>
        <w:ind w:left="1428" w:hanging="360"/>
      </w:pPr>
      <w:rPr>
        <w:rFonts w:hint="default" w:ascii="Symbol" w:hAnsi="Symbol"/>
      </w:rPr>
    </w:lvl>
  </w:abstractNum>
  <w:abstractNum w:abstractNumId="10">
    <w:multiLevelType w:val="multilevel"/>
    <w:lvl w:ilvl="0">
      <w:start w:val="1"/>
      <w:numFmt w:val="bullet"/>
      <w:lvlText w:val=""/>
      <w:lvlJc w:val="left"/>
      <w:pPr>
        <w:ind w:left="720" w:hanging="360"/>
      </w:pPr>
      <w:rPr>
        <w:rFonts w:hint="default" w:ascii="Symbol" w:hAnsi="Symbol"/>
      </w:rPr>
    </w:lvl>
  </w:abstractNum>
  <w:abstractNum w:abstractNumId="11">
    <w:multiLevelType w:val="multilevel"/>
    <w:lvl w:ilvl="0">
      <w:start w:val="1"/>
      <w:numFmt w:val="bullet"/>
      <w:lvlText w:val=""/>
      <w:lvlJc w:val="left"/>
      <w:pPr>
        <w:ind w:left="720" w:hanging="360"/>
      </w:pPr>
      <w:rPr>
        <w:rFonts w:hint="default" w:ascii="Symbol" w:hAnsi="Symbol"/>
      </w:rPr>
    </w:lvl>
  </w:abstractNum>
  <w:abstractNum w:abstractNumId="12">
    <w:multiLevelType w:val="multilevel"/>
    <w:lvl w:ilvl="0">
      <w:start w:val="1"/>
      <w:numFmt w:val="bullet"/>
      <w:lvlText w:val=""/>
      <w:lvlJc w:val="left"/>
      <w:pPr>
        <w:ind w:left="720" w:hanging="360"/>
      </w:pPr>
      <w:rPr>
        <w:rFonts w:hint="default" w:ascii="Symbol" w:hAnsi="Symbol"/>
      </w:rPr>
    </w:lvl>
  </w:abstractNum>
  <w:abstractNum w:abstractNumId="13">
    <w:multiLevelType w:val="multilevel"/>
    <w:lvl w:ilvl="0">
      <w:start w:val="1"/>
      <w:numFmt w:val="bullet"/>
      <w:lvlText w:val=""/>
      <w:lvlJc w:val="left"/>
      <w:pPr>
        <w:ind w:left="720" w:hanging="360"/>
      </w:pPr>
      <w:rPr>
        <w:rFonts w:hint="default" w:ascii="Symbol" w:hAnsi="Symbol"/>
      </w:rPr>
    </w:lvl>
  </w:abstractNum>
  <w:abstractNum w:abstractNumId="14">
    <w:multiLevelType w:val="multilevel"/>
    <w:lvl w:ilvl="0">
      <w:start w:val="1"/>
      <w:numFmt w:val="bullet"/>
      <w:lvlText w:val=""/>
      <w:lvlJc w:val="left"/>
      <w:pPr>
        <w:ind w:left="720" w:hanging="360"/>
      </w:pPr>
      <w:rPr>
        <w:rFonts w:hint="default" w:ascii="Symbol" w:hAnsi="Symbol"/>
      </w:rPr>
    </w:lvl>
  </w:abstractNum>
  <w:abstractNum w:abstractNumId="15">
    <w:multiLevelType w:val="multilevel"/>
    <w:lvl w:ilvl="0">
      <w:start w:val="1"/>
      <w:numFmt w:val="bullet"/>
      <w:lvlText w:val=""/>
      <w:lvlJc w:val="left"/>
      <w:pPr>
        <w:ind w:left="720" w:hanging="360"/>
      </w:pPr>
      <w:rPr>
        <w:rFonts w:hint="default" w:ascii="Symbol" w:hAnsi="Symbol"/>
      </w:rPr>
    </w:lvl>
  </w:abstractNum>
  <w:abstractNum w:abstractNumId="16">
    <w:multiLevelType w:val="multilevel"/>
    <w:lvl w:ilvl="0">
      <w:start w:val="1"/>
      <w:numFmt w:val="bullet"/>
      <w:lvlText w:val=""/>
      <w:lvlJc w:val="left"/>
      <w:pPr>
        <w:ind w:left="72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