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78638478"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p>
    <w:p>
      <w:pPr>
        <w:spacing w:before="0" w:after="0" w:line="408"/>
        <w:ind w:left="120"/>
        <w:jc w:val="center"/>
      </w:pPr>
    </w:p>
    <w:p>
      <w:pPr>
        <w:spacing w:before="0" w:after="0" w:line="408"/>
        <w:ind w:left="120"/>
        <w:jc w:val="center"/>
      </w:pPr>
      <w:r>
        <w:rPr>
          <w:rFonts w:ascii="Times New Roman" w:hAnsi="Times New Roman"/>
          <w:b/>
          <w:i w:val="false"/>
          <w:color w:val="000000"/>
          <w:sz w:val="28"/>
        </w:rPr>
        <w:t>МОУ "Рамешковская СОШ "</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09E9A67E">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w:t>
            </w:r>
            <w:r w:rsidR="00CD0EDA">
              <w:rPr>
                <w:rFonts w:ascii="Times New Roman" w:hAnsi="Times New Roman" w:eastAsia="Times New Roman"/>
                <w:color w:val="000000"/>
                <w:sz w:val="28"/>
                <w:szCs w:val="28"/>
                <w:lang w:val="ru-RU"/>
              </w:rPr>
              <w:t>А</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r>
              <w:rPr>
                <w:rFonts w:ascii="Times New Roman" w:hAnsi="Times New Roman" w:eastAsia="Times New Roman"/>
                <w:color w:val="000000"/>
                <w:sz w:val="28"/>
                <w:szCs w:val="28"/>
              </w:rPr>
            </w:r>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r>
              <w:rPr>
                <w:rFonts w:ascii="Times New Roman" w:hAnsi="Times New Roman" w:eastAsia="Times New Roman"/>
                <w:color w:val="000000"/>
                <w:sz w:val="24"/>
                <w:szCs w:val="24"/>
              </w:rPr>
            </w:r>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r>
              <w:rPr>
                <w:rFonts w:ascii="Times New Roman" w:hAnsi="Times New Roman" w:eastAsia="Times New Roman"/>
                <w:color w:val="000000"/>
                <w:sz w:val="24"/>
                <w:szCs w:val="24"/>
              </w:rPr>
            </w:r>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r>
              <w:rPr>
                <w:rFonts w:ascii="Times New Roman" w:hAnsi="Times New Roman" w:eastAsia="Times New Roman"/>
                <w:color w:val="000000"/>
                <w:sz w:val="24"/>
                <w:szCs w:val="24"/>
              </w:rPr>
            </w:r>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r>
              <w:rPr>
                <w:rFonts w:ascii="Times New Roman" w:hAnsi="Times New Roman" w:eastAsia="Times New Roman"/>
                <w:color w:val="000000"/>
                <w:sz w:val="24"/>
                <w:szCs w:val="24"/>
              </w:rPr>
            </w:r>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r>
              <w:rPr>
                <w:rFonts w:ascii="Times New Roman" w:hAnsi="Times New Roman" w:eastAsia="Times New Roman"/>
                <w:color w:val="000000"/>
                <w:sz w:val="24"/>
                <w:szCs w:val="24"/>
              </w:rPr>
            </w:r>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46502FB3">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w:t>
            </w:r>
            <w:r w:rsidR="00CD0EDA">
              <w:rPr>
                <w:rFonts w:ascii="Times New Roman" w:hAnsi="Times New Roman" w:eastAsia="Times New Roman"/>
                <w:color w:val="000000"/>
                <w:sz w:val="28"/>
                <w:szCs w:val="28"/>
                <w:lang w:val="ru-RU"/>
              </w:rPr>
              <w:t>А</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r>
              <w:rPr>
                <w:rFonts w:ascii="Times New Roman" w:hAnsi="Times New Roman" w:eastAsia="Times New Roman"/>
                <w:color w:val="000000"/>
                <w:sz w:val="28"/>
                <w:szCs w:val="28"/>
              </w:rPr>
            </w:r>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r>
              <w:rPr>
                <w:rFonts w:ascii="Times New Roman" w:hAnsi="Times New Roman" w:eastAsia="Times New Roman"/>
                <w:color w:val="000000"/>
                <w:sz w:val="24"/>
                <w:szCs w:val="24"/>
              </w:rPr>
            </w:r>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r>
              <w:rPr>
                <w:rFonts w:ascii="Times New Roman" w:hAnsi="Times New Roman" w:eastAsia="Times New Roman"/>
                <w:color w:val="000000"/>
                <w:sz w:val="24"/>
                <w:szCs w:val="24"/>
              </w:rPr>
            </w:r>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r>
              <w:rPr>
                <w:rFonts w:ascii="Times New Roman" w:hAnsi="Times New Roman" w:eastAsia="Times New Roman"/>
                <w:color w:val="000000"/>
                <w:sz w:val="24"/>
                <w:szCs w:val="24"/>
              </w:rPr>
            </w:r>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r>
              <w:rPr>
                <w:rFonts w:ascii="Times New Roman" w:hAnsi="Times New Roman" w:eastAsia="Times New Roman"/>
                <w:color w:val="000000"/>
                <w:sz w:val="24"/>
                <w:szCs w:val="24"/>
              </w:rPr>
            </w:r>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r w:rsidRPr="004E6975">
              <w:rPr>
                <w:rFonts w:ascii="Times New Roman" w:hAnsi="Times New Roman" w:eastAsia="Times New Roman"/>
                <w:color w:val="000000"/>
                <w:sz w:val="24"/>
                <w:szCs w:val="24"/>
                <w:lang w:val="ru-RU"/>
              </w:rPr>
              <w:t>[год]</w:t>
            </w:r>
            <w:r>
              <w:rPr>
                <w:rFonts w:ascii="Times New Roman" w:hAnsi="Times New Roman" w:eastAsia="Times New Roman"/>
                <w:color w:val="000000"/>
                <w:sz w:val="24"/>
                <w:szCs w:val="24"/>
              </w:rPr>
            </w:r>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5551731D">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w:t>
            </w:r>
            <w:r w:rsidR="00CD0EDA">
              <w:rPr>
                <w:rFonts w:ascii="Times New Roman" w:hAnsi="Times New Roman" w:eastAsia="Times New Roman"/>
                <w:color w:val="000000"/>
                <w:sz w:val="28"/>
                <w:szCs w:val="28"/>
                <w:lang w:val="ru-RU"/>
              </w:rPr>
              <w:t>А</w:t>
            </w:r>
            <w:bookmarkStart w:name="_GoBack" w:id="0"/>
            <w:bookmarkEnd w:id="0"/>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r>
              <w:rPr>
                <w:rFonts w:ascii="Times New Roman" w:hAnsi="Times New Roman" w:eastAsia="Times New Roman"/>
                <w:color w:val="000000"/>
                <w:sz w:val="28"/>
                <w:szCs w:val="28"/>
              </w:rPr>
            </w:r>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r>
              <w:rPr>
                <w:rFonts w:ascii="Times New Roman" w:hAnsi="Times New Roman" w:eastAsia="Times New Roman"/>
                <w:color w:val="000000"/>
                <w:sz w:val="24"/>
                <w:szCs w:val="24"/>
              </w:rPr>
            </w:r>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r>
              <w:rPr>
                <w:rFonts w:ascii="Times New Roman" w:hAnsi="Times New Roman" w:eastAsia="Times New Roman"/>
                <w:color w:val="000000"/>
                <w:sz w:val="24"/>
                <w:szCs w:val="24"/>
              </w:rPr>
            </w:r>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r w:rsidR="00E9175A">
              <w:rPr>
                <w:rFonts w:ascii="Times New Roman" w:hAnsi="Times New Roman" w:eastAsia="Times New Roman"/>
                <w:color w:val="000000"/>
                <w:sz w:val="24"/>
                <w:szCs w:val="24"/>
              </w:rPr>
            </w:r>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r w:rsidR="00344265">
              <w:rPr>
                <w:rFonts w:ascii="Times New Roman" w:hAnsi="Times New Roman" w:eastAsia="Times New Roman"/>
                <w:color w:val="000000"/>
                <w:sz w:val="24"/>
                <w:szCs w:val="24"/>
              </w:rPr>
            </w:r>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r w:rsidRPr="004E6975" w:rsidR="00344265">
              <w:rPr>
                <w:rFonts w:ascii="Times New Roman" w:hAnsi="Times New Roman" w:eastAsia="Times New Roman"/>
                <w:color w:val="000000"/>
                <w:sz w:val="24"/>
                <w:szCs w:val="24"/>
                <w:lang w:val="ru-RU"/>
              </w:rPr>
              <w:t>[год]</w:t>
            </w:r>
            <w:r w:rsidR="00344265">
              <w:rPr>
                <w:rFonts w:ascii="Times New Roman" w:hAnsi="Times New Roman" w:eastAsia="Times New Roman"/>
                <w:color w:val="000000"/>
                <w:sz w:val="24"/>
                <w:szCs w:val="24"/>
              </w:rPr>
            </w:r>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9667363)</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«Иностранный (немецкий) язык»</w:t>
      </w:r>
    </w:p>
    <w:p>
      <w:pPr>
        <w:spacing w:before="0" w:after="0" w:line="408"/>
        <w:ind w:left="120"/>
        <w:jc w:val="center"/>
      </w:pPr>
      <w:r>
        <w:rPr>
          <w:rFonts w:ascii="Times New Roman" w:hAnsi="Times New Roman"/>
          <w:b w:val="false"/>
          <w:i w:val="false"/>
          <w:color w:val="000000"/>
          <w:sz w:val="28"/>
        </w:rPr>
        <w:t xml:space="preserve">для обучающихся 5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left"/>
      </w:pPr>
    </w:p>
    <w:bookmarkStart w:name="block-78638478" w:id="1"/>
    <w:p>
      <w:pPr>
        <w:sectPr>
          <w:pgSz w:w="11906" w:h="16383" w:orient="portrait"/>
        </w:sectPr>
      </w:pPr>
    </w:p>
    <w:bookmarkEnd w:id="1"/>
    <w:bookmarkEnd w:id="0"/>
    <w:bookmarkStart w:name="block-78638479" w:id="2"/>
    <w:p>
      <w:pPr>
        <w:spacing w:before="0" w:after="0" w:line="264"/>
        <w:ind w:firstLine="600"/>
        <w:jc w:val="both"/>
      </w:pPr>
      <w:r>
        <w:rPr>
          <w:rFonts w:ascii="Times New Roman" w:hAnsi="Times New Roman"/>
          <w:b/>
          <w:i w:val="false"/>
          <w:color w:val="000000"/>
          <w:sz w:val="28"/>
        </w:rPr>
        <w:t>ПОЯСНИТЕЛЬНАЯ ЗАПИСКА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w:t>
      </w:r>
      <w:r>
        <w:rPr>
          <w:rFonts w:ascii="Times New Roman" w:hAnsi="Times New Roman"/>
          <w:b w:val="false"/>
          <w:i w:val="false"/>
          <w:color w:val="000000"/>
          <w:sz w:val="28"/>
        </w:rPr>
        <w:t xml:space="preserve">рограмма по </w:t>
      </w:r>
      <w:r>
        <w:rPr>
          <w:rFonts w:ascii="Times New Roman" w:hAnsi="Times New Roman"/>
          <w:b w:val="false"/>
          <w:i w:val="false"/>
          <w:color w:val="000000"/>
          <w:sz w:val="28"/>
        </w:rPr>
        <w:t>иностранному (</w:t>
      </w:r>
      <w:r>
        <w:rPr>
          <w:rFonts w:ascii="Times New Roman" w:hAnsi="Times New Roman"/>
          <w:b w:val="false"/>
          <w:i w:val="false"/>
          <w:color w:val="000000"/>
          <w:sz w:val="28"/>
        </w:rPr>
        <w:t>немецкому</w:t>
      </w:r>
      <w:r>
        <w:rPr>
          <w:rFonts w:ascii="Times New Roman" w:hAnsi="Times New Roman"/>
          <w:b w:val="false"/>
          <w:i w:val="false"/>
          <w:color w:val="000000"/>
          <w:sz w:val="28"/>
        </w:rPr>
        <w:t>)</w:t>
      </w:r>
      <w:r>
        <w:rPr>
          <w:rFonts w:ascii="Times New Roman" w:hAnsi="Times New Roman"/>
          <w:b w:val="false"/>
          <w:i w:val="false"/>
          <w:color w:val="000000"/>
          <w:sz w:val="28"/>
        </w:rPr>
        <w:t xml:space="preserve">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w:t>
      </w:r>
      <w:r>
        <w:rPr>
          <w:rFonts w:ascii="Times New Roman" w:hAnsi="Times New Roman"/>
          <w:b w:val="false"/>
          <w:i w:val="false"/>
          <w:color w:val="000000"/>
          <w:sz w:val="28"/>
        </w:rPr>
        <w:t>ФГОС ООО</w:t>
      </w:r>
      <w:r>
        <w:rPr>
          <w:rFonts w:ascii="Times New Roman" w:hAnsi="Times New Roman"/>
          <w:b w:val="false"/>
          <w:i w:val="false"/>
          <w:color w:val="000000"/>
          <w:sz w:val="28"/>
        </w:rPr>
        <w:t xml:space="preserve">, а также на основе характеристики планируемых результатов духовно-нравственного развития, воспитания и социализации обучающихся, представленной в </w:t>
      </w:r>
      <w:r>
        <w:rPr>
          <w:rFonts w:ascii="Times New Roman" w:hAnsi="Times New Roman"/>
          <w:b w:val="false"/>
          <w:i w:val="false"/>
          <w:color w:val="000000"/>
          <w:sz w:val="28"/>
        </w:rPr>
        <w:t>федеральной</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 xml:space="preserve">Программа </w:t>
      </w:r>
      <w:r>
        <w:rPr>
          <w:rFonts w:ascii="Times New Roman" w:hAnsi="Times New Roman"/>
          <w:b w:val="false"/>
          <w:i w:val="false"/>
          <w:color w:val="000000"/>
          <w:sz w:val="28"/>
        </w:rPr>
        <w:t xml:space="preserve">по </w:t>
      </w:r>
      <w:r>
        <w:rPr>
          <w:rFonts w:ascii="Times New Roman" w:hAnsi="Times New Roman"/>
          <w:b w:val="false"/>
          <w:i w:val="false"/>
          <w:color w:val="000000"/>
          <w:sz w:val="28"/>
        </w:rPr>
        <w:t>иностранному (немецкому)</w:t>
      </w:r>
      <w:r>
        <w:rPr>
          <w:rFonts w:ascii="Times New Roman" w:hAnsi="Times New Roman"/>
          <w:b w:val="false"/>
          <w:i w:val="false"/>
          <w:color w:val="000000"/>
          <w:sz w:val="28"/>
        </w:rPr>
        <w:t xml:space="preserve"> языку разработана с целью оказания методической помощи учителю в создании рабочей программы по учебному предмету</w:t>
      </w:r>
      <w:r>
        <w:rPr>
          <w:rFonts w:ascii="Times New Roman" w:hAnsi="Times New Roman"/>
          <w:b w:val="false"/>
          <w:i w:val="false"/>
          <w:color w:val="000000"/>
          <w:sz w:val="28"/>
        </w:rPr>
        <w:t xml:space="preserve">,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(немецкому) языку. Программа </w:t>
      </w:r>
      <w:r>
        <w:rPr>
          <w:rFonts w:ascii="Times New Roman" w:hAnsi="Times New Roman"/>
          <w:b w:val="false"/>
          <w:i w:val="false"/>
          <w:color w:val="000000"/>
          <w:sz w:val="28"/>
        </w:rPr>
        <w:t xml:space="preserve">по </w:t>
      </w:r>
      <w:r>
        <w:rPr>
          <w:rFonts w:ascii="Times New Roman" w:hAnsi="Times New Roman"/>
          <w:b w:val="false"/>
          <w:i w:val="false"/>
          <w:color w:val="000000"/>
          <w:sz w:val="28"/>
        </w:rPr>
        <w:t>иностранному (немецкому)</w:t>
      </w:r>
      <w:r>
        <w:rPr>
          <w:rFonts w:ascii="Times New Roman" w:hAnsi="Times New Roman"/>
          <w:b w:val="false"/>
          <w:i w:val="false"/>
          <w:color w:val="000000"/>
          <w:sz w:val="28"/>
        </w:rPr>
        <w:t xml:space="preserve"> языку </w:t>
      </w:r>
      <w:r>
        <w:rPr>
          <w:rFonts w:ascii="Times New Roman" w:hAnsi="Times New Roman"/>
          <w:b w:val="false"/>
          <w:i w:val="false"/>
          <w:color w:val="000000"/>
          <w:sz w:val="28"/>
        </w:rPr>
        <w:t xml:space="preserve">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межпредметных связей иностранного (немецкого)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(немецкому) языку для основного общего образования предусмотрено развитие речевых умений и </w:t>
      </w:r>
      <w:r>
        <w:rPr>
          <w:rFonts w:ascii="Times New Roman" w:hAnsi="Times New Roman"/>
          <w:b w:val="false"/>
          <w:i w:val="false"/>
          <w:color w:val="000000"/>
          <w:sz w:val="28"/>
        </w:rPr>
        <w:t>языковых навыков</w:t>
      </w:r>
      <w:r>
        <w:rPr>
          <w:rFonts w:ascii="Times New Roman" w:hAnsi="Times New Roman"/>
          <w:b w:val="false"/>
          <w:i w:val="false"/>
          <w:color w:val="000000"/>
          <w:sz w:val="28"/>
        </w:rPr>
        <w:t>, представленных в федеральной рабочей программе по иностранному (немецкому) языку начального общего образования, что обеспечивает преемственность между уровнями общего образования.</w:t>
      </w:r>
    </w:p>
    <w:p>
      <w:pPr>
        <w:spacing w:before="0" w:after="0" w:line="264"/>
        <w:ind w:firstLine="600"/>
        <w:jc w:val="both"/>
      </w:pPr>
      <w:r>
        <w:rPr>
          <w:rFonts w:ascii="Times New Roman" w:hAnsi="Times New Roman"/>
          <w:b w:val="false"/>
          <w:i w:val="false"/>
          <w:color w:val="000000"/>
          <w:sz w:val="28"/>
        </w:rPr>
        <w:t xml:space="preserve">Изучение иностранного (немецкого)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 </w:t>
      </w:r>
    </w:p>
    <w:p>
      <w:pPr>
        <w:spacing w:before="0" w:after="0" w:line="264"/>
        <w:ind w:firstLine="600"/>
        <w:jc w:val="both"/>
      </w:pPr>
      <w:r>
        <w:rPr>
          <w:rFonts w:ascii="Times New Roman" w:hAnsi="Times New Roman"/>
          <w:b w:val="false"/>
          <w:i w:val="false"/>
          <w:color w:val="000000"/>
          <w:sz w:val="28"/>
        </w:rPr>
        <w:t>Построение программы по иностранному (немецкому) языку</w:t>
      </w:r>
      <w:r>
        <w:rPr>
          <w:rFonts w:ascii="Times New Roman" w:hAnsi="Times New Roman"/>
          <w:b w:val="false"/>
          <w:i w:val="false"/>
          <w:color w:val="000000"/>
          <w:sz w:val="28"/>
        </w:rPr>
        <w:t xml:space="preserve"> </w:t>
      </w:r>
      <w:r>
        <w:rPr>
          <w:rFonts w:ascii="Times New Roman" w:hAnsi="Times New Roman"/>
          <w:b w:val="false"/>
          <w:i w:val="false"/>
          <w:color w:val="000000"/>
          <w:sz w:val="28"/>
        </w:rPr>
        <w:t>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pPr>
        <w:spacing w:before="0" w:after="0" w:line="264"/>
        <w:ind w:firstLine="600"/>
        <w:jc w:val="both"/>
      </w:pPr>
      <w:r>
        <w:rPr>
          <w:rFonts w:ascii="Times New Roman" w:hAnsi="Times New Roman"/>
          <w:b w:val="false"/>
          <w:i w:val="false"/>
          <w:color w:val="000000"/>
          <w:sz w:val="28"/>
        </w:rPr>
        <w:t>Возрастание значимости владения иностранными языками приводит к переосмыслению целей и содержания обучения иностранному (немецкому) языку</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pPr>
        <w:spacing w:before="0" w:after="0" w:line="264"/>
        <w:ind w:firstLine="600"/>
        <w:jc w:val="both"/>
      </w:pPr>
      <w:r>
        <w:rPr>
          <w:rFonts w:ascii="Times New Roman" w:hAnsi="Times New Roman"/>
          <w:b w:val="false"/>
          <w:i w:val="false"/>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pPr>
        <w:spacing w:before="0" w:after="0" w:line="264"/>
        <w:ind w:firstLine="600"/>
        <w:jc w:val="both"/>
      </w:pPr>
      <w:r>
        <w:rPr>
          <w:rFonts w:ascii="Times New Roman" w:hAnsi="Times New Roman"/>
          <w:b w:val="false"/>
          <w:i w:val="false"/>
          <w:color w:val="000000"/>
          <w:sz w:val="28"/>
        </w:rPr>
        <w:t>речевая компетенция – развитие коммуникативных умений в четырёх основных видах речевой деятельности (говорении, аудировании, чтении, письме);</w:t>
      </w:r>
    </w:p>
    <w:p>
      <w:pPr>
        <w:spacing w:before="0" w:after="0" w:line="264"/>
        <w:ind w:firstLine="600"/>
        <w:jc w:val="both"/>
      </w:pPr>
      <w:r>
        <w:rPr>
          <w:rFonts w:ascii="Times New Roman" w:hAnsi="Times New Roman"/>
          <w:b w:val="false"/>
          <w:i w:val="false"/>
          <w:color w:val="000000"/>
          <w:sz w:val="28"/>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pPr>
        <w:spacing w:before="0" w:after="0" w:line="264"/>
        <w:ind w:firstLine="600"/>
        <w:jc w:val="both"/>
      </w:pPr>
      <w:r>
        <w:rPr>
          <w:rFonts w:ascii="Times New Roman" w:hAnsi="Times New Roman"/>
          <w:b w:val="false"/>
          <w:i w:val="false"/>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pPr>
        <w:spacing w:before="0" w:after="0" w:line="264"/>
        <w:ind w:firstLine="600"/>
        <w:jc w:val="both"/>
      </w:pPr>
      <w:r>
        <w:rPr>
          <w:rFonts w:ascii="Times New Roman" w:hAnsi="Times New Roman"/>
          <w:b w:val="false"/>
          <w:i w:val="false"/>
          <w:color w:val="000000"/>
          <w:sz w:val="28"/>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pPr>
        <w:spacing w:before="0" w:after="0" w:line="264"/>
        <w:ind w:firstLine="600"/>
        <w:jc w:val="both"/>
      </w:pPr>
      <w:r>
        <w:rPr>
          <w:rFonts w:ascii="Times New Roman" w:hAnsi="Times New Roman"/>
          <w:b w:val="false"/>
          <w:i w:val="false"/>
          <w:color w:val="000000"/>
          <w:sz w:val="28"/>
        </w:rPr>
        <w:t xml:space="preserve">Наряду с иноязычной коммуникативной компетенцией средствами иностранного (немецкого) языка </w:t>
      </w:r>
      <w:r>
        <w:rPr>
          <w:rFonts w:ascii="Times New Roman" w:hAnsi="Times New Roman"/>
          <w:b w:val="false"/>
          <w:i w:val="false"/>
          <w:color w:val="000000"/>
          <w:sz w:val="28"/>
        </w:rPr>
        <w:t>формируются компетенции</w:t>
      </w:r>
      <w:r>
        <w:rPr>
          <w:rFonts w:ascii="Times New Roman" w:hAnsi="Times New Roman"/>
          <w:b w:val="false"/>
          <w:i w:val="false"/>
          <w:color w:val="000000"/>
          <w:sz w:val="28"/>
        </w:rPr>
        <w:t>:</w:t>
      </w:r>
      <w:r>
        <w:rPr>
          <w:rFonts w:ascii="Times New Roman" w:hAnsi="Times New Roman"/>
          <w:b w:val="false"/>
          <w:i w:val="false"/>
          <w:color w:val="000000"/>
          <w:sz w:val="28"/>
        </w:rPr>
        <w:t xml:space="preserve"> образовательн</w:t>
      </w:r>
      <w:r>
        <w:rPr>
          <w:rFonts w:ascii="Times New Roman" w:hAnsi="Times New Roman"/>
          <w:b w:val="false"/>
          <w:i w:val="false"/>
          <w:color w:val="000000"/>
          <w:sz w:val="28"/>
        </w:rPr>
        <w:t>ая</w:t>
      </w:r>
      <w:r>
        <w:rPr>
          <w:rFonts w:ascii="Times New Roman" w:hAnsi="Times New Roman"/>
          <w:b w:val="false"/>
          <w:i w:val="false"/>
          <w:color w:val="000000"/>
          <w:sz w:val="28"/>
        </w:rPr>
        <w:t>, ценностно-ориентационн</w:t>
      </w:r>
      <w:r>
        <w:rPr>
          <w:rFonts w:ascii="Times New Roman" w:hAnsi="Times New Roman"/>
          <w:b w:val="false"/>
          <w:i w:val="false"/>
          <w:color w:val="000000"/>
          <w:sz w:val="28"/>
        </w:rPr>
        <w:t>ая</w:t>
      </w:r>
      <w:r>
        <w:rPr>
          <w:rFonts w:ascii="Times New Roman" w:hAnsi="Times New Roman"/>
          <w:b w:val="false"/>
          <w:i w:val="false"/>
          <w:color w:val="000000"/>
          <w:sz w:val="28"/>
        </w:rPr>
        <w:t>, общекультурн</w:t>
      </w:r>
      <w:r>
        <w:rPr>
          <w:rFonts w:ascii="Times New Roman" w:hAnsi="Times New Roman"/>
          <w:b w:val="false"/>
          <w:i w:val="false"/>
          <w:color w:val="000000"/>
          <w:sz w:val="28"/>
        </w:rPr>
        <w:t>ая</w:t>
      </w:r>
      <w:r>
        <w:rPr>
          <w:rFonts w:ascii="Times New Roman" w:hAnsi="Times New Roman"/>
          <w:b w:val="false"/>
          <w:i w:val="false"/>
          <w:color w:val="000000"/>
          <w:sz w:val="28"/>
        </w:rPr>
        <w:t>, учебно-познавательн</w:t>
      </w:r>
      <w:r>
        <w:rPr>
          <w:rFonts w:ascii="Times New Roman" w:hAnsi="Times New Roman"/>
          <w:b w:val="false"/>
          <w:i w:val="false"/>
          <w:color w:val="000000"/>
          <w:sz w:val="28"/>
        </w:rPr>
        <w:t>ая</w:t>
      </w:r>
      <w:r>
        <w:rPr>
          <w:rFonts w:ascii="Times New Roman" w:hAnsi="Times New Roman"/>
          <w:b w:val="false"/>
          <w:i w:val="false"/>
          <w:color w:val="000000"/>
          <w:sz w:val="28"/>
        </w:rPr>
        <w:t>, информационн</w:t>
      </w:r>
      <w:r>
        <w:rPr>
          <w:rFonts w:ascii="Times New Roman" w:hAnsi="Times New Roman"/>
          <w:b w:val="false"/>
          <w:i w:val="false"/>
          <w:color w:val="000000"/>
          <w:sz w:val="28"/>
        </w:rPr>
        <w:t>ая</w:t>
      </w:r>
      <w:r>
        <w:rPr>
          <w:rFonts w:ascii="Times New Roman" w:hAnsi="Times New Roman"/>
          <w:b w:val="false"/>
          <w:i w:val="false"/>
          <w:color w:val="000000"/>
          <w:sz w:val="28"/>
        </w:rPr>
        <w:t>, социально-трудов</w:t>
      </w:r>
      <w:r>
        <w:rPr>
          <w:rFonts w:ascii="Times New Roman" w:hAnsi="Times New Roman"/>
          <w:b w:val="false"/>
          <w:i w:val="false"/>
          <w:color w:val="000000"/>
          <w:sz w:val="28"/>
        </w:rPr>
        <w:t>ая</w:t>
      </w:r>
      <w:r>
        <w:rPr>
          <w:rFonts w:ascii="Times New Roman" w:hAnsi="Times New Roman"/>
          <w:b w:val="false"/>
          <w:i w:val="false"/>
          <w:color w:val="000000"/>
          <w:sz w:val="28"/>
        </w:rPr>
        <w:t xml:space="preserve"> и компетенци</w:t>
      </w:r>
      <w:r>
        <w:rPr>
          <w:rFonts w:ascii="Times New Roman" w:hAnsi="Times New Roman"/>
          <w:b w:val="false"/>
          <w:i w:val="false"/>
          <w:color w:val="000000"/>
          <w:sz w:val="28"/>
        </w:rPr>
        <w:t>я</w:t>
      </w:r>
      <w:r>
        <w:rPr>
          <w:rFonts w:ascii="Times New Roman" w:hAnsi="Times New Roman"/>
          <w:b w:val="false"/>
          <w:i w:val="false"/>
          <w:color w:val="000000"/>
          <w:sz w:val="28"/>
        </w:rPr>
        <w:t xml:space="preserve"> личностного самосовершенствования.</w:t>
      </w:r>
    </w:p>
    <w:p>
      <w:pPr>
        <w:spacing w:before="0" w:after="0" w:line="264"/>
        <w:ind w:firstLine="600"/>
        <w:jc w:val="both"/>
      </w:pPr>
      <w:r>
        <w:rPr>
          <w:rFonts w:ascii="Times New Roman" w:hAnsi="Times New Roman"/>
          <w:b w:val="false"/>
          <w:i w:val="false"/>
          <w:color w:val="000000"/>
          <w:sz w:val="28"/>
        </w:rPr>
        <w:t>Основными подходами к обучению иностранному (немецкому)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pPr>
        <w:spacing w:before="0" w:after="0" w:line="264"/>
        <w:ind w:firstLine="600"/>
        <w:jc w:val="both"/>
      </w:pPr>
      <w:bookmarkStart w:name="c745326a-084d-471e-846d-1c67446acf05" w:id="3"/>
      <w:r>
        <w:rPr>
          <w:rFonts w:ascii="Times New Roman" w:hAnsi="Times New Roman"/>
          <w:b w:val="false"/>
          <w:i w:val="false"/>
          <w:color w:val="000000"/>
          <w:sz w:val="28"/>
        </w:rPr>
        <w:t>На изучение иностранного (немецкого) языка уровне основного общего образования отводится 510 часов: в 5 классе – 102 часа (3 часа в неделю), в 6 классе – 102 часа (3 часа неделю), в 7 классе – 102 часа (3 часа в неделю), в 8 классе –102 часа (3 часа в неделю), в 9 классе – 102 часа (3 часа в неделю).</w:t>
      </w:r>
      <w:bookmarkEnd w:id="3"/>
    </w:p>
    <w:bookmarkStart w:name="block-78638479" w:id="4"/>
    <w:p>
      <w:pPr>
        <w:sectPr>
          <w:pgSz w:w="11906" w:h="16383" w:orient="portrait"/>
        </w:sectPr>
      </w:pPr>
    </w:p>
    <w:bookmarkEnd w:id="4"/>
    <w:bookmarkEnd w:id="2"/>
    <w:bookmarkStart w:name="block-78638480" w:id="5"/>
    <w:p>
      <w:pPr>
        <w:spacing w:before="0" w:after="0" w:line="264"/>
        <w:ind w:firstLine="600"/>
        <w:jc w:val="both"/>
      </w:pPr>
      <w:r>
        <w:rPr>
          <w:rFonts w:ascii="Times New Roman" w:hAnsi="Times New Roman"/>
          <w:b/>
          <w:i w:val="false"/>
          <w:color w:val="000000"/>
          <w:sz w:val="28"/>
        </w:rPr>
        <w:t>СОДЕРЖАНИЕ ОБУЧЕНИЯ</w:t>
      </w:r>
    </w:p>
    <w:p>
      <w:pPr>
        <w:spacing w:before="0" w:after="0" w:line="264"/>
        <w:ind w:firstLine="600"/>
        <w:jc w:val="both"/>
      </w:pPr>
      <w:r>
        <w:rPr>
          <w:rFonts w:ascii="Times New Roman" w:hAnsi="Times New Roman"/>
          <w:b/>
          <w:i w:val="false"/>
          <w:color w:val="000000"/>
          <w:sz w:val="28"/>
        </w:rPr>
        <w:t>5 КЛАСС</w:t>
      </w: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Моя семья. Мои друзья. Семейные праздники: день рождения, Новый год.</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 Досуг и увлечения (хобби) современного подростка (чтение, кино, спорт).</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здоровое питание.</w:t>
      </w:r>
    </w:p>
    <w:p>
      <w:pPr>
        <w:spacing w:before="0" w:after="0" w:line="264"/>
        <w:ind w:firstLine="600"/>
        <w:jc w:val="both"/>
      </w:pPr>
      <w:r>
        <w:rPr>
          <w:rFonts w:ascii="Times New Roman" w:hAnsi="Times New Roman"/>
          <w:b w:val="false"/>
          <w:i w:val="false"/>
          <w:color w:val="000000"/>
          <w:sz w:val="28"/>
        </w:rPr>
        <w:t>Покупки: продукты питания.</w:t>
      </w:r>
    </w:p>
    <w:p>
      <w:pPr>
        <w:spacing w:before="0" w:after="0" w:line="264"/>
        <w:ind w:firstLine="600"/>
        <w:jc w:val="both"/>
      </w:pPr>
      <w:r>
        <w:rPr>
          <w:rFonts w:ascii="Times New Roman" w:hAnsi="Times New Roman"/>
          <w:b w:val="false"/>
          <w:i w:val="false"/>
          <w:color w:val="000000"/>
          <w:sz w:val="28"/>
        </w:rPr>
        <w:t>Школа, школьная жизнь, школьная форма, изучаемые предметы.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Каникулы в различное время года. Виды отдыха.</w:t>
      </w:r>
    </w:p>
    <w:p>
      <w:pPr>
        <w:spacing w:before="0" w:after="0" w:line="264"/>
        <w:ind w:firstLine="600"/>
        <w:jc w:val="both"/>
      </w:pPr>
      <w:r>
        <w:rPr>
          <w:rFonts w:ascii="Times New Roman" w:hAnsi="Times New Roman"/>
          <w:b w:val="false"/>
          <w:i w:val="false"/>
          <w:color w:val="000000"/>
          <w:sz w:val="28"/>
        </w:rPr>
        <w:t>Природа: дикие и домашние животные. Погода.</w:t>
      </w:r>
    </w:p>
    <w:p>
      <w:pPr>
        <w:spacing w:before="0" w:after="0" w:line="264"/>
        <w:ind w:firstLine="600"/>
        <w:jc w:val="both"/>
      </w:pPr>
      <w:r>
        <w:rPr>
          <w:rFonts w:ascii="Times New Roman" w:hAnsi="Times New Roman"/>
          <w:b w:val="false"/>
          <w:i w:val="false"/>
          <w:color w:val="000000"/>
          <w:sz w:val="28"/>
        </w:rPr>
        <w:t>Родной город (село). Транспорт.</w:t>
      </w:r>
    </w:p>
    <w:p>
      <w:pPr>
        <w:spacing w:before="0" w:after="0" w:line="264"/>
        <w:ind w:firstLine="600"/>
        <w:jc w:val="both"/>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писатели, поэты.</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xml:space="preserve"> на базе умений, сформированных на уровне начального общего образования:</w:t>
      </w:r>
    </w:p>
    <w:p>
      <w:pPr>
        <w:spacing w:before="0" w:after="0" w:line="264"/>
        <w:ind w:firstLine="600"/>
        <w:jc w:val="both"/>
      </w:pPr>
      <w:r>
        <w:rPr>
          <w:rFonts w:ascii="Times New Roman" w:hAnsi="Times New Roman"/>
          <w:b w:val="false"/>
          <w:i w:val="false"/>
          <w:color w:val="000000"/>
          <w:sz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запрашивать интересующую информацию.</w:t>
      </w:r>
    </w:p>
    <w:p>
      <w:pPr>
        <w:spacing w:before="0" w:after="0" w:line="264"/>
        <w:ind w:firstLine="600"/>
        <w:jc w:val="both"/>
      </w:pPr>
      <w:r>
        <w:rPr>
          <w:rFonts w:ascii="Times New Roman" w:hAnsi="Times New Roman"/>
          <w:b w:val="false"/>
          <w:i w:val="false"/>
          <w:color w:val="000000"/>
          <w:sz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Объём диалога – до 5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 на базе умений, сформированных на уровне начального общего образования:</w:t>
      </w:r>
    </w:p>
    <w:p>
      <w:pPr>
        <w:spacing w:before="0" w:after="0" w:line="264"/>
        <w:ind w:firstLine="600"/>
        <w:jc w:val="both"/>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или сообщение;</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текста;</w:t>
      </w:r>
    </w:p>
    <w:p>
      <w:pPr>
        <w:spacing w:before="0" w:after="0" w:line="264"/>
        <w:ind w:firstLine="600"/>
        <w:jc w:val="both"/>
      </w:pPr>
      <w:r>
        <w:rPr>
          <w:rFonts w:ascii="Times New Roman" w:hAnsi="Times New Roman"/>
          <w:b w:val="false"/>
          <w:i w:val="false"/>
          <w:color w:val="000000"/>
          <w:sz w:val="28"/>
        </w:rPr>
        <w:t>краткое изложение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вопросов, плана и (или) иллюстраций, фотографий.</w:t>
      </w:r>
    </w:p>
    <w:p>
      <w:pPr>
        <w:spacing w:before="0" w:after="0" w:line="264"/>
        <w:ind w:firstLine="600"/>
        <w:jc w:val="both"/>
      </w:pPr>
      <w:r>
        <w:rPr>
          <w:rFonts w:ascii="Times New Roman" w:hAnsi="Times New Roman"/>
          <w:b w:val="false"/>
          <w:i w:val="false"/>
          <w:color w:val="000000"/>
          <w:sz w:val="28"/>
        </w:rPr>
        <w:t>Объём монологического высказывания – 5–6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Развитие коммуникативных умений аудирования на базе умений, сформированных на уровне начального общего образования:</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pPr>
        <w:spacing w:before="0" w:after="0" w:line="264"/>
        <w:ind w:firstLine="600"/>
        <w:jc w:val="both"/>
      </w:pPr>
      <w:r>
        <w:rPr>
          <w:rFonts w:ascii="Times New Roman" w:hAnsi="Times New Roman"/>
          <w:b w:val="false"/>
          <w:i w:val="false"/>
          <w:color w:val="000000"/>
          <w:sz w:val="28"/>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1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Развитие сформированного на уровне начального общего образования умения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pPr>
        <w:spacing w:before="0" w:after="0" w:line="264"/>
        <w:ind w:firstLine="600"/>
        <w:jc w:val="both"/>
      </w:pPr>
      <w:r>
        <w:rPr>
          <w:rFonts w:ascii="Times New Roman" w:hAnsi="Times New Roman"/>
          <w:b w:val="false"/>
          <w:i w:val="false"/>
          <w:color w:val="000000"/>
          <w:sz w:val="28"/>
        </w:rPr>
        <w:t>Чтение несплошных текстов (таблиц)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pPr>
        <w:spacing w:before="0" w:after="0" w:line="264"/>
        <w:ind w:firstLine="600"/>
        <w:jc w:val="both"/>
      </w:pPr>
      <w:r>
        <w:rPr>
          <w:rFonts w:ascii="Times New Roman" w:hAnsi="Times New Roman"/>
          <w:b w:val="false"/>
          <w:i w:val="false"/>
          <w:color w:val="000000"/>
          <w:sz w:val="28"/>
        </w:rPr>
        <w:t>Объём текста (текстов) для чтения – 180–200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 на базе умений, сформированных на уровне начального общего образования:</w:t>
      </w:r>
    </w:p>
    <w:p>
      <w:pPr>
        <w:spacing w:before="0" w:after="0" w:line="264"/>
        <w:ind w:firstLine="600"/>
        <w:jc w:val="both"/>
      </w:pPr>
      <w:r>
        <w:rPr>
          <w:rFonts w:ascii="Times New Roman" w:hAnsi="Times New Roman"/>
          <w:b w:val="false"/>
          <w:i w:val="false"/>
          <w:color w:val="000000"/>
          <w:sz w:val="28"/>
        </w:rPr>
        <w:t>списывание текста и выписывание из него слов, словосочетаний, предложений в соответствии с решаемой коммуникативной задачей;</w:t>
      </w:r>
    </w:p>
    <w:p>
      <w:pPr>
        <w:spacing w:before="0" w:after="0" w:line="264"/>
        <w:ind w:firstLine="600"/>
        <w:jc w:val="both"/>
      </w:pPr>
      <w:r>
        <w:rPr>
          <w:rFonts w:ascii="Times New Roman" w:hAnsi="Times New Roman"/>
          <w:b w:val="false"/>
          <w:i w:val="false"/>
          <w:color w:val="000000"/>
          <w:sz w:val="28"/>
        </w:rPr>
        <w:t>написание коротких поздравлений с праздниками (с Новым годом, Рождеством, днём рождения);</w:t>
      </w:r>
    </w:p>
    <w:p>
      <w:pPr>
        <w:spacing w:before="0" w:after="0" w:line="264"/>
        <w:ind w:firstLine="600"/>
        <w:jc w:val="both"/>
      </w:pPr>
      <w:r>
        <w:rPr>
          <w:rFonts w:ascii="Times New Roman" w:hAnsi="Times New Roman"/>
          <w:b w:val="false"/>
          <w:i w:val="false"/>
          <w:color w:val="000000"/>
          <w:sz w:val="28"/>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 сообщение кратких сведений о себе, оформление обращения, завершающей фразы и подписи в соответствии с нормами неофициального общения, принятыми в стране (странах) изучаемого языка. Объём сообщения – до 60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беседа (диалог), рассказ, отрывок из статьи научно-популярного характера,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Объём текста для чтения вслух – до 90 слов.</w:t>
      </w:r>
    </w:p>
    <w:p>
      <w:pPr>
        <w:spacing w:before="0" w:after="0" w:line="264"/>
        <w:ind w:firstLine="600"/>
        <w:jc w:val="both"/>
      </w:pPr>
      <w:r>
        <w:rPr>
          <w:rFonts w:ascii="Times New Roman" w:hAnsi="Times New Roman"/>
          <w:b w:val="false"/>
          <w:i/>
          <w:color w:val="000000"/>
          <w:sz w:val="28"/>
        </w:rPr>
        <w:t>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Объём изучаемой лексики: 625 лексических единиц для продуктивного использования (включая 500 лексических единиц, изученных на уровне начального общего образования) и 675 лексических единиц для рецептивного усвоения (включая 625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образование имён существительных при помощи суффиксов -er (der Lehrer), -ler (der Sportler), -in (die Lehrerin), -chen (das Tischchen);</w:t>
      </w:r>
    </w:p>
    <w:p>
      <w:pPr>
        <w:spacing w:before="0" w:after="0" w:line="264"/>
        <w:ind w:firstLine="600"/>
        <w:jc w:val="both"/>
      </w:pPr>
      <w:r>
        <w:rPr>
          <w:rFonts w:ascii="Times New Roman" w:hAnsi="Times New Roman"/>
          <w:b w:val="false"/>
          <w:i w:val="false"/>
          <w:color w:val="000000"/>
          <w:sz w:val="28"/>
        </w:rPr>
        <w:t>образование имен прилагательных при помощи суффиксов -ig (sonnig), -lich (freundlich);</w:t>
      </w:r>
    </w:p>
    <w:p>
      <w:pPr>
        <w:spacing w:before="0" w:after="0" w:line="264"/>
        <w:ind w:firstLine="600"/>
        <w:jc w:val="both"/>
      </w:pPr>
      <w:r>
        <w:rPr>
          <w:rFonts w:ascii="Times New Roman" w:hAnsi="Times New Roman"/>
          <w:b w:val="false"/>
          <w:i w:val="false"/>
          <w:color w:val="000000"/>
          <w:sz w:val="28"/>
        </w:rPr>
        <w:t>образование числительных при помощи суффиксов -zehn, -zig, -te, -ste (fünfzehn, fünfzig, fünfte, fünfzigste);</w:t>
      </w:r>
    </w:p>
    <w:p>
      <w:pPr>
        <w:spacing w:before="0" w:after="0" w:line="264"/>
        <w:ind w:firstLine="600"/>
        <w:jc w:val="both"/>
      </w:pPr>
      <w:r>
        <w:rPr>
          <w:rFonts w:ascii="Times New Roman" w:hAnsi="Times New Roman"/>
          <w:b w:val="false"/>
          <w:i w:val="false"/>
          <w:color w:val="000000"/>
          <w:sz w:val="28"/>
        </w:rPr>
        <w:t>словосложение: образование сложных существительных путём соединения основ существительных (das Klassenzimmer).</w:t>
      </w:r>
    </w:p>
    <w:p>
      <w:pPr>
        <w:spacing w:before="0" w:after="0" w:line="264"/>
        <w:ind w:firstLine="600"/>
        <w:jc w:val="both"/>
      </w:pPr>
      <w:r>
        <w:rPr>
          <w:rFonts w:ascii="Times New Roman" w:hAnsi="Times New Roman"/>
          <w:b w:val="false"/>
          <w:i w:val="false"/>
          <w:color w:val="000000"/>
          <w:sz w:val="28"/>
        </w:rPr>
        <w:t>Синонимы. Интернациональные слова.</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немецкого языка.</w:t>
      </w:r>
    </w:p>
    <w:p>
      <w:pPr>
        <w:spacing w:before="0" w:after="0" w:line="264"/>
        <w:ind w:firstLine="600"/>
        <w:jc w:val="both"/>
      </w:pPr>
      <w:r>
        <w:rPr>
          <w:rFonts w:ascii="Times New Roman" w:hAnsi="Times New Roman"/>
          <w:b w:val="false"/>
          <w:i w:val="false"/>
          <w:color w:val="000000"/>
          <w:sz w:val="28"/>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pPr>
        <w:spacing w:before="0" w:after="0" w:line="264"/>
        <w:ind w:firstLine="600"/>
        <w:jc w:val="both"/>
      </w:pPr>
      <w:r>
        <w:rPr>
          <w:rFonts w:ascii="Times New Roman" w:hAnsi="Times New Roman"/>
          <w:b w:val="false"/>
          <w:i w:val="false"/>
          <w:color w:val="000000"/>
          <w:sz w:val="28"/>
        </w:rPr>
        <w:t>Нераспространённые и распространённые простые предложения: с простым (Er liest.) и составным глагольным сказуемым (Er kann lesen.), с составным именным сказуемым (Der Tisch ist blau.), в том числе с дополнениями в дательном и винительном падежах (Er liest ein Buch. Sie hilft der Mutter.).</w:t>
      </w:r>
    </w:p>
    <w:p>
      <w:pPr>
        <w:spacing w:before="0" w:after="0" w:line="264"/>
        <w:ind w:firstLine="600"/>
        <w:jc w:val="both"/>
      </w:pPr>
      <w:r>
        <w:rPr>
          <w:rFonts w:ascii="Times New Roman" w:hAnsi="Times New Roman"/>
          <w:b w:val="false"/>
          <w:i w:val="false"/>
          <w:color w:val="000000"/>
          <w:sz w:val="28"/>
        </w:rPr>
        <w:t>Побудительные предложения, в том числе в отрицательной форме (Schreib den Satz! Öffne die Tür nicht!).</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Futur I.</w:t>
      </w:r>
    </w:p>
    <w:p>
      <w:pPr>
        <w:spacing w:before="0" w:after="0" w:line="264"/>
        <w:ind w:firstLine="600"/>
        <w:jc w:val="both"/>
      </w:pPr>
      <w:r>
        <w:rPr>
          <w:rFonts w:ascii="Times New Roman" w:hAnsi="Times New Roman"/>
          <w:b w:val="false"/>
          <w:i w:val="false"/>
          <w:color w:val="000000"/>
          <w:sz w:val="28"/>
        </w:rPr>
        <w:t>Модальный глагол dürfen (в Präsens).</w:t>
      </w:r>
    </w:p>
    <w:p>
      <w:pPr>
        <w:spacing w:before="0" w:after="0" w:line="264"/>
        <w:ind w:firstLine="600"/>
        <w:jc w:val="both"/>
      </w:pPr>
      <w:r>
        <w:rPr>
          <w:rFonts w:ascii="Times New Roman" w:hAnsi="Times New Roman"/>
          <w:b w:val="false"/>
          <w:i w:val="false"/>
          <w:color w:val="000000"/>
          <w:sz w:val="28"/>
        </w:rPr>
        <w:t>Наречия в положительной, сравнительной и превосходной степенях сравнения, образованные по правилу и исключения (schön – schöner – am schönsten/der, die, das schönste, gut – besser – am besten/der, die, das beste).</w:t>
      </w:r>
    </w:p>
    <w:p>
      <w:pPr>
        <w:spacing w:before="0" w:after="0" w:line="264"/>
        <w:ind w:firstLine="600"/>
        <w:jc w:val="both"/>
      </w:pPr>
      <w:r>
        <w:rPr>
          <w:rFonts w:ascii="Times New Roman" w:hAnsi="Times New Roman"/>
          <w:b w:val="false"/>
          <w:i w:val="false"/>
          <w:color w:val="000000"/>
          <w:sz w:val="28"/>
        </w:rPr>
        <w:t>Указательные местоимения (jener).</w:t>
      </w:r>
    </w:p>
    <w:p>
      <w:pPr>
        <w:spacing w:before="0" w:after="0" w:line="264"/>
        <w:ind w:firstLine="600"/>
        <w:jc w:val="both"/>
      </w:pPr>
      <w:r>
        <w:rPr>
          <w:rFonts w:ascii="Times New Roman" w:hAnsi="Times New Roman"/>
          <w:b w:val="false"/>
          <w:i w:val="false"/>
          <w:color w:val="000000"/>
          <w:sz w:val="28"/>
        </w:rPr>
        <w:t>Вопросительные местоимения (wer, was, wohin, wo, warum).</w:t>
      </w:r>
    </w:p>
    <w:p>
      <w:pPr>
        <w:spacing w:before="0" w:after="0" w:line="264"/>
        <w:ind w:firstLine="600"/>
        <w:jc w:val="both"/>
      </w:pPr>
      <w:r>
        <w:rPr>
          <w:rFonts w:ascii="Times New Roman" w:hAnsi="Times New Roman"/>
          <w:b w:val="false"/>
          <w:i w:val="false"/>
          <w:color w:val="000000"/>
          <w:sz w:val="28"/>
        </w:rPr>
        <w:t>Количественные и порядковые числительные (до 100).</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pPr>
        <w:spacing w:before="0" w:after="0" w:line="264"/>
        <w:ind w:firstLine="600"/>
        <w:jc w:val="both"/>
      </w:pPr>
      <w:r>
        <w:rPr>
          <w:rFonts w:ascii="Times New Roman" w:hAnsi="Times New Roman"/>
          <w:b w:val="false"/>
          <w:i w:val="false"/>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(известных достопримечательностях, выдающихся людях), с доступными в языковом отношении образцами детской поэзии и прозы на немецком языке.</w:t>
      </w:r>
    </w:p>
    <w:p>
      <w:pPr>
        <w:spacing w:before="0" w:after="0" w:line="264"/>
        <w:ind w:firstLine="600"/>
        <w:jc w:val="both"/>
      </w:pPr>
      <w:r>
        <w:rPr>
          <w:rFonts w:ascii="Times New Roman" w:hAnsi="Times New Roman"/>
          <w:b w:val="false"/>
          <w:i w:val="false"/>
          <w:color w:val="000000"/>
          <w:sz w:val="28"/>
        </w:rPr>
        <w:t>Формирование умений:</w:t>
      </w:r>
    </w:p>
    <w:p>
      <w:pPr>
        <w:spacing w:before="0" w:after="0" w:line="264"/>
        <w:ind w:firstLine="600"/>
        <w:jc w:val="both"/>
      </w:pPr>
      <w:r>
        <w:rPr>
          <w:rFonts w:ascii="Times New Roman" w:hAnsi="Times New Roman"/>
          <w:b w:val="false"/>
          <w:i w:val="false"/>
          <w:color w:val="000000"/>
          <w:sz w:val="28"/>
        </w:rPr>
        <w:t>писать своё имя и фамилию, а также имена и фамилии своих родственников и друзей на немецком языке;</w:t>
      </w:r>
    </w:p>
    <w:p>
      <w:pPr>
        <w:spacing w:before="0" w:after="0" w:line="264"/>
        <w:ind w:firstLine="600"/>
        <w:jc w:val="both"/>
      </w:pPr>
      <w:r>
        <w:rPr>
          <w:rFonts w:ascii="Times New Roman" w:hAnsi="Times New Roman"/>
          <w:b w:val="false"/>
          <w:i w:val="false"/>
          <w:color w:val="000000"/>
          <w:sz w:val="28"/>
        </w:rPr>
        <w:t>правильно оформлять свой адрес на немецком языке (в анкете, формуляре);</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w:t>
      </w:r>
    </w:p>
    <w:p>
      <w:pPr>
        <w:spacing w:before="0" w:after="0" w:line="264"/>
        <w:ind w:firstLine="600"/>
        <w:jc w:val="both"/>
      </w:pPr>
      <w:r>
        <w:rPr>
          <w:rFonts w:ascii="Times New Roman" w:hAnsi="Times New Roman"/>
          <w:b w:val="false"/>
          <w:i w:val="false"/>
          <w:color w:val="000000"/>
          <w:sz w:val="28"/>
        </w:rPr>
        <w:t>Использование при формулировании собственных высказываний,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spacing w:before="0" w:after="0" w:line="264"/>
        <w:ind w:firstLine="600"/>
        <w:jc w:val="both"/>
      </w:pPr>
      <w:r>
        <w:rPr>
          <w:rFonts w:ascii="Times New Roman" w:hAnsi="Times New Roman"/>
          <w:b/>
          <w:i w:val="false"/>
          <w:color w:val="000000"/>
          <w:sz w:val="28"/>
        </w:rPr>
        <w:t>6 КЛАСС</w:t>
      </w: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Взаимоотношения в семье и с друзьями. Семейные праздники.</w:t>
      </w:r>
    </w:p>
    <w:p>
      <w:pPr>
        <w:spacing w:before="0" w:after="0" w:line="264"/>
        <w:ind w:firstLine="600"/>
        <w:jc w:val="both"/>
      </w:pPr>
      <w:r>
        <w:rPr>
          <w:rFonts w:ascii="Times New Roman" w:hAnsi="Times New Roman"/>
          <w:b w:val="false"/>
          <w:i w:val="false"/>
          <w:color w:val="000000"/>
          <w:sz w:val="28"/>
        </w:rPr>
        <w:t xml:space="preserve">Внешность и характер человека (литературного персонажа). </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 кино, театр, спорт).</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фитнес, сбалансированное питание.</w:t>
      </w:r>
    </w:p>
    <w:p>
      <w:pPr>
        <w:spacing w:before="0" w:after="0" w:line="264"/>
        <w:ind w:firstLine="600"/>
        <w:jc w:val="both"/>
      </w:pPr>
      <w:r>
        <w:rPr>
          <w:rFonts w:ascii="Times New Roman" w:hAnsi="Times New Roman"/>
          <w:b w:val="false"/>
          <w:i w:val="false"/>
          <w:color w:val="000000"/>
          <w:sz w:val="28"/>
        </w:rPr>
        <w:t>Покупки: продукты питания.</w:t>
      </w:r>
    </w:p>
    <w:p>
      <w:pPr>
        <w:spacing w:before="0" w:after="0" w:line="264"/>
        <w:ind w:firstLine="600"/>
        <w:jc w:val="both"/>
      </w:pPr>
      <w:r>
        <w:rPr>
          <w:rFonts w:ascii="Times New Roman" w:hAnsi="Times New Roman"/>
          <w:b w:val="false"/>
          <w:i w:val="false"/>
          <w:color w:val="000000"/>
          <w:sz w:val="28"/>
        </w:rPr>
        <w:t>Школа, школьная жизнь, изучаемые предметы, любимый предмет, правила поведения в школе.</w:t>
      </w:r>
    </w:p>
    <w:p>
      <w:pPr>
        <w:spacing w:before="0" w:after="0" w:line="264"/>
        <w:ind w:firstLine="600"/>
        <w:jc w:val="both"/>
      </w:pPr>
      <w:r>
        <w:rPr>
          <w:rFonts w:ascii="Times New Roman" w:hAnsi="Times New Roman"/>
          <w:b w:val="false"/>
          <w:i w:val="false"/>
          <w:color w:val="000000"/>
          <w:sz w:val="28"/>
        </w:rPr>
        <w:t>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 xml:space="preserve">Каникулы в различное время года. Виды отдыха. </w:t>
      </w:r>
    </w:p>
    <w:p>
      <w:pPr>
        <w:spacing w:before="0" w:after="0" w:line="264"/>
        <w:ind w:firstLine="600"/>
        <w:jc w:val="both"/>
      </w:pPr>
      <w:r>
        <w:rPr>
          <w:rFonts w:ascii="Times New Roman" w:hAnsi="Times New Roman"/>
          <w:b w:val="false"/>
          <w:i w:val="false"/>
          <w:color w:val="000000"/>
          <w:sz w:val="28"/>
        </w:rPr>
        <w:t>Путешествия по России и иностранным странам.</w:t>
      </w:r>
    </w:p>
    <w:p>
      <w:pPr>
        <w:spacing w:before="0" w:after="0" w:line="264"/>
        <w:ind w:firstLine="600"/>
        <w:jc w:val="both"/>
      </w:pPr>
      <w:r>
        <w:rPr>
          <w:rFonts w:ascii="Times New Roman" w:hAnsi="Times New Roman"/>
          <w:b w:val="false"/>
          <w:i w:val="false"/>
          <w:color w:val="000000"/>
          <w:sz w:val="28"/>
        </w:rPr>
        <w:t>Природа: дикие и домашние животные. Климат, погода.</w:t>
      </w:r>
    </w:p>
    <w:p>
      <w:pPr>
        <w:spacing w:before="0" w:after="0" w:line="264"/>
        <w:ind w:firstLine="600"/>
        <w:jc w:val="both"/>
      </w:pPr>
      <w:r>
        <w:rPr>
          <w:rFonts w:ascii="Times New Roman" w:hAnsi="Times New Roman"/>
          <w:b w:val="false"/>
          <w:i w:val="false"/>
          <w:color w:val="000000"/>
          <w:sz w:val="28"/>
        </w:rPr>
        <w:t>Жизнь в городе и сельской местности. Описание родного города (села). Транспорт.</w:t>
      </w:r>
    </w:p>
    <w:p>
      <w:pPr>
        <w:spacing w:before="0" w:after="0" w:line="264"/>
        <w:ind w:firstLine="600"/>
        <w:jc w:val="both"/>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писатели, поэты.</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w:t>
      </w:r>
    </w:p>
    <w:p>
      <w:pPr>
        <w:spacing w:before="0" w:after="0" w:line="264"/>
        <w:ind w:firstLine="600"/>
        <w:jc w:val="both"/>
      </w:pPr>
      <w:r>
        <w:rPr>
          <w:rFonts w:ascii="Times New Roman" w:hAnsi="Times New Roman"/>
          <w:b w:val="false"/>
          <w:i w:val="false"/>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Объём диалога – до 5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или сообщение;</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текста;</w:t>
      </w:r>
    </w:p>
    <w:p>
      <w:pPr>
        <w:spacing w:before="0" w:after="0" w:line="264"/>
        <w:ind w:firstLine="600"/>
        <w:jc w:val="both"/>
      </w:pPr>
      <w:r>
        <w:rPr>
          <w:rFonts w:ascii="Times New Roman" w:hAnsi="Times New Roman"/>
          <w:b w:val="false"/>
          <w:i w:val="false"/>
          <w:color w:val="000000"/>
          <w:sz w:val="28"/>
        </w:rPr>
        <w:t>краткое изложение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pPr>
        <w:spacing w:before="0" w:after="0" w:line="264"/>
        <w:ind w:firstLine="600"/>
        <w:jc w:val="both"/>
      </w:pPr>
      <w:r>
        <w:rPr>
          <w:rFonts w:ascii="Times New Roman" w:hAnsi="Times New Roman"/>
          <w:b w:val="false"/>
          <w:i w:val="false"/>
          <w:color w:val="000000"/>
          <w:sz w:val="28"/>
        </w:rPr>
        <w:t>Объём монологического высказывания – 7–8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pPr>
        <w:spacing w:before="0" w:after="0" w:line="264"/>
        <w:ind w:firstLine="600"/>
        <w:jc w:val="both"/>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before="0" w:after="0" w:line="264"/>
        <w:ind w:firstLine="600"/>
        <w:jc w:val="both"/>
      </w:pPr>
      <w:r>
        <w:rPr>
          <w:rFonts w:ascii="Times New Roman" w:hAnsi="Times New Roman"/>
          <w:b w:val="false"/>
          <w:i w:val="false"/>
          <w:color w:val="000000"/>
          <w:sz w:val="28"/>
        </w:rPr>
        <w:t xml:space="preserve">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 </w:t>
      </w:r>
    </w:p>
    <w:p>
      <w:pPr>
        <w:spacing w:before="0" w:after="0" w:line="264"/>
        <w:ind w:firstLine="600"/>
        <w:jc w:val="both"/>
      </w:pPr>
      <w:r>
        <w:rPr>
          <w:rFonts w:ascii="Times New Roman" w:hAnsi="Times New Roman"/>
          <w:b w:val="false"/>
          <w:i w:val="false"/>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1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pPr>
        <w:spacing w:before="0" w:after="0" w:line="264"/>
        <w:ind w:firstLine="600"/>
        <w:jc w:val="both"/>
      </w:pPr>
      <w:r>
        <w:rPr>
          <w:rFonts w:ascii="Times New Roman" w:hAnsi="Times New Roman"/>
          <w:b w:val="false"/>
          <w:i w:val="false"/>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w:t>
      </w:r>
    </w:p>
    <w:p>
      <w:pPr>
        <w:spacing w:before="0" w:after="0" w:line="264"/>
        <w:ind w:firstLine="600"/>
        <w:jc w:val="both"/>
      </w:pPr>
      <w:r>
        <w:rPr>
          <w:rFonts w:ascii="Times New Roman" w:hAnsi="Times New Roman"/>
          <w:b w:val="false"/>
          <w:i w:val="false"/>
          <w:color w:val="000000"/>
          <w:sz w:val="28"/>
        </w:rPr>
        <w:t>Чтение несплошных текстов (таблиц)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pPr>
        <w:spacing w:before="0" w:after="0" w:line="264"/>
        <w:ind w:firstLine="600"/>
        <w:jc w:val="both"/>
      </w:pPr>
      <w:r>
        <w:rPr>
          <w:rFonts w:ascii="Times New Roman" w:hAnsi="Times New Roman"/>
          <w:b w:val="false"/>
          <w:i w:val="false"/>
          <w:color w:val="000000"/>
          <w:sz w:val="28"/>
        </w:rPr>
        <w:t>Объём текста (текстов) для чтения – 250–300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списывание текста и выписывание из него слов, словосочетаний, предложений в соответствии с решаемой коммуникативной задачей;</w:t>
      </w:r>
    </w:p>
    <w:p>
      <w:pPr>
        <w:spacing w:before="0" w:after="0" w:line="264"/>
        <w:ind w:firstLine="600"/>
        <w:jc w:val="both"/>
      </w:pPr>
      <w:r>
        <w:rPr>
          <w:rFonts w:ascii="Times New Roman" w:hAnsi="Times New Roman"/>
          <w:b w:val="false"/>
          <w:i w:val="false"/>
          <w:color w:val="000000"/>
          <w:sz w:val="28"/>
        </w:rPr>
        <w:t>заполнение анкет и формуляров, сообщать о себе основные сведения (имя, фамилия, пол, возраст, гражданство, адрес) в соответствии с нормами, принятыми в немецкоговорящих странах;</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pPr>
        <w:spacing w:before="0" w:after="0" w:line="264"/>
        <w:ind w:firstLine="600"/>
        <w:jc w:val="both"/>
      </w:pPr>
      <w:r>
        <w:rPr>
          <w:rFonts w:ascii="Times New Roman" w:hAnsi="Times New Roman"/>
          <w:b w:val="false"/>
          <w:i w:val="false"/>
          <w:color w:val="000000"/>
          <w:sz w:val="28"/>
        </w:rPr>
        <w:t>создание небольшого письменного высказывания с использованием образца, плана, иллюстраций. Объём письменного высказывания – до 70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pPr>
        <w:spacing w:before="0" w:after="0" w:line="264"/>
        <w:ind w:firstLine="600"/>
        <w:jc w:val="both"/>
      </w:pPr>
      <w:r>
        <w:rPr>
          <w:rFonts w:ascii="Times New Roman" w:hAnsi="Times New Roman"/>
          <w:b w:val="false"/>
          <w:i w:val="false"/>
          <w:color w:val="000000"/>
          <w:sz w:val="28"/>
        </w:rPr>
        <w:t>Объём текста для чтения вслух – до 95 слов.</w:t>
      </w:r>
    </w:p>
    <w:p>
      <w:pPr>
        <w:spacing w:before="0" w:after="0" w:line="264"/>
        <w:ind w:firstLine="600"/>
        <w:jc w:val="both"/>
      </w:pPr>
      <w:r>
        <w:rPr>
          <w:rFonts w:ascii="Times New Roman" w:hAnsi="Times New Roman"/>
          <w:b w:val="false"/>
          <w:i/>
          <w:color w:val="000000"/>
          <w:sz w:val="28"/>
        </w:rPr>
        <w:t>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образование имён существительных при помощи суффиксов -keit, (die Möglichkeit), -heit (die Schönheit), -ung (die Erzählung);</w:t>
      </w:r>
    </w:p>
    <w:p>
      <w:pPr>
        <w:spacing w:before="0" w:after="0" w:line="264"/>
        <w:ind w:firstLine="600"/>
        <w:jc w:val="both"/>
      </w:pPr>
      <w:r>
        <w:rPr>
          <w:rFonts w:ascii="Times New Roman" w:hAnsi="Times New Roman"/>
          <w:b w:val="false"/>
          <w:i w:val="false"/>
          <w:color w:val="000000"/>
          <w:sz w:val="28"/>
        </w:rPr>
        <w:t>образование имен прилагательных при помощи суффикса -isch (dramatisch);</w:t>
      </w:r>
    </w:p>
    <w:p>
      <w:pPr>
        <w:spacing w:before="0" w:after="0" w:line="264"/>
        <w:ind w:firstLine="600"/>
        <w:jc w:val="both"/>
      </w:pPr>
      <w:r>
        <w:rPr>
          <w:rFonts w:ascii="Times New Roman" w:hAnsi="Times New Roman"/>
          <w:b w:val="false"/>
          <w:i w:val="false"/>
          <w:color w:val="000000"/>
          <w:sz w:val="28"/>
        </w:rPr>
        <w:t>образование имён прилагательных и наречий при помощи отрицательного префикса un-;</w:t>
      </w:r>
    </w:p>
    <w:p>
      <w:pPr>
        <w:spacing w:before="0" w:after="0" w:line="264"/>
        <w:ind w:firstLine="600"/>
        <w:jc w:val="both"/>
      </w:pPr>
      <w:r>
        <w:rPr>
          <w:rFonts w:ascii="Times New Roman" w:hAnsi="Times New Roman"/>
          <w:b w:val="false"/>
          <w:i w:val="false"/>
          <w:color w:val="000000"/>
          <w:sz w:val="28"/>
        </w:rPr>
        <w:t>конверсия: образование имён существительных от глагола (das Lesen);</w:t>
      </w:r>
    </w:p>
    <w:p>
      <w:pPr>
        <w:spacing w:before="0" w:after="0" w:line="264"/>
        <w:ind w:firstLine="600"/>
        <w:jc w:val="both"/>
      </w:pPr>
      <w:r>
        <w:rPr>
          <w:rFonts w:ascii="Times New Roman" w:hAnsi="Times New Roman"/>
          <w:b w:val="false"/>
          <w:i w:val="false"/>
          <w:color w:val="000000"/>
          <w:sz w:val="28"/>
        </w:rPr>
        <w:t>словосложение: образование сложных существительных путём соединения глагола и существительного (der Schreibtisch).</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 xml:space="preserve">Распознавание и употребление в устной и письменной речи изученных морфологических форм и синтаксических конструкций немецкого языка. </w:t>
      </w:r>
    </w:p>
    <w:p>
      <w:pPr>
        <w:spacing w:before="0" w:after="0" w:line="264"/>
        <w:ind w:firstLine="600"/>
        <w:jc w:val="both"/>
      </w:pPr>
      <w:r>
        <w:rPr>
          <w:rFonts w:ascii="Times New Roman" w:hAnsi="Times New Roman"/>
          <w:b w:val="false"/>
          <w:i w:val="false"/>
          <w:color w:val="000000"/>
          <w:sz w:val="28"/>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pPr>
        <w:spacing w:before="0" w:after="0" w:line="264"/>
        <w:ind w:firstLine="600"/>
        <w:jc w:val="both"/>
      </w:pPr>
      <w:r>
        <w:rPr>
          <w:rFonts w:ascii="Times New Roman" w:hAnsi="Times New Roman"/>
          <w:b w:val="false"/>
          <w:i w:val="false"/>
          <w:color w:val="000000"/>
          <w:sz w:val="28"/>
        </w:rPr>
        <w:t>Сложносочинённые предложения с союзом denn.</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Präteritum.</w:t>
      </w:r>
    </w:p>
    <w:p>
      <w:pPr>
        <w:spacing w:before="0" w:after="0" w:line="264"/>
        <w:ind w:firstLine="600"/>
        <w:jc w:val="both"/>
      </w:pPr>
      <w:r>
        <w:rPr>
          <w:rFonts w:ascii="Times New Roman" w:hAnsi="Times New Roman"/>
          <w:b w:val="false"/>
          <w:i w:val="false"/>
          <w:color w:val="000000"/>
          <w:sz w:val="28"/>
        </w:rPr>
        <w:t>Глаголы с отделяемыми и неотделяемыми приставками. Глаголы с возвратным местоимением sich.</w:t>
      </w:r>
    </w:p>
    <w:p>
      <w:pPr>
        <w:spacing w:before="0" w:after="0" w:line="264"/>
        <w:ind w:firstLine="600"/>
        <w:jc w:val="both"/>
      </w:pP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sitzen – setzen, liegen – legen, stehen – stellen, hängen.</w:t>
      </w:r>
    </w:p>
    <w:p>
      <w:pPr>
        <w:spacing w:before="0" w:after="0" w:line="264"/>
        <w:ind w:firstLine="600"/>
        <w:jc w:val="both"/>
      </w:pPr>
      <w:r>
        <w:rPr>
          <w:rFonts w:ascii="Times New Roman" w:hAnsi="Times New Roman"/>
          <w:b w:val="false"/>
          <w:i w:val="false"/>
          <w:color w:val="000000"/>
          <w:sz w:val="28"/>
        </w:rPr>
        <w:t>Модальный глагол sollen (в Präsens).</w:t>
      </w:r>
    </w:p>
    <w:p>
      <w:pPr>
        <w:spacing w:before="0" w:after="0" w:line="264"/>
        <w:ind w:firstLine="600"/>
        <w:jc w:val="both"/>
      </w:pPr>
      <w:r>
        <w:rPr>
          <w:rFonts w:ascii="Times New Roman" w:hAnsi="Times New Roman"/>
          <w:b w:val="false"/>
          <w:i w:val="false"/>
          <w:color w:val="000000"/>
          <w:sz w:val="28"/>
        </w:rPr>
        <w:t>Склонение имён существительных в единственном и множественном числе в родительном падеже.</w:t>
      </w:r>
    </w:p>
    <w:p>
      <w:pPr>
        <w:spacing w:before="0" w:after="0" w:line="264"/>
        <w:ind w:firstLine="600"/>
        <w:jc w:val="both"/>
      </w:pPr>
      <w:r>
        <w:rPr>
          <w:rFonts w:ascii="Times New Roman" w:hAnsi="Times New Roman"/>
          <w:b w:val="false"/>
          <w:i w:val="false"/>
          <w:color w:val="000000"/>
          <w:sz w:val="28"/>
        </w:rPr>
        <w:t>Личные местоимения в винительном и дательном падежах (в некоторых речевых образцах).</w:t>
      </w:r>
    </w:p>
    <w:p>
      <w:pPr>
        <w:spacing w:before="0" w:after="0" w:line="264"/>
        <w:ind w:firstLine="600"/>
        <w:jc w:val="both"/>
      </w:pPr>
      <w:r>
        <w:rPr>
          <w:rFonts w:ascii="Times New Roman" w:hAnsi="Times New Roman"/>
          <w:b w:val="false"/>
          <w:i w:val="false"/>
          <w:color w:val="000000"/>
          <w:sz w:val="28"/>
        </w:rPr>
        <w:t>Вопросительное местоимение (welch-).</w:t>
      </w:r>
    </w:p>
    <w:p>
      <w:pPr>
        <w:spacing w:before="0" w:after="0" w:line="264"/>
        <w:ind w:firstLine="600"/>
        <w:jc w:val="both"/>
      </w:pPr>
      <w:r>
        <w:rPr>
          <w:rFonts w:ascii="Times New Roman" w:hAnsi="Times New Roman"/>
          <w:b w:val="false"/>
          <w:i w:val="false"/>
          <w:color w:val="000000"/>
          <w:sz w:val="28"/>
        </w:rPr>
        <w:t>Числительные для обозначения дат и больших чисел (100–1000).</w:t>
      </w:r>
    </w:p>
    <w:p>
      <w:pPr>
        <w:spacing w:before="0" w:after="0" w:line="264"/>
        <w:ind w:firstLine="600"/>
        <w:jc w:val="both"/>
      </w:pPr>
      <w:r>
        <w:rPr>
          <w:rFonts w:ascii="Times New Roman" w:hAnsi="Times New Roman"/>
          <w:b w:val="false"/>
          <w:i w:val="false"/>
          <w:color w:val="000000"/>
          <w:sz w:val="28"/>
        </w:rPr>
        <w:t>Предлоги, требующие дательного падежа при ответе на вопрос Wo? и винительного при ответе на вопрос Wohin?</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pPr>
        <w:spacing w:before="0" w:after="0" w:line="264"/>
        <w:ind w:firstLine="600"/>
        <w:jc w:val="both"/>
      </w:pPr>
      <w:r>
        <w:rPr>
          <w:rFonts w:ascii="Times New Roman" w:hAnsi="Times New Roman"/>
          <w:b w:val="false"/>
          <w:i w:val="false"/>
          <w:color w:val="000000"/>
          <w:sz w:val="28"/>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w:t>
      </w:r>
    </w:p>
    <w:p>
      <w:pPr>
        <w:spacing w:before="0" w:after="0" w:line="264"/>
        <w:ind w:firstLine="600"/>
        <w:jc w:val="both"/>
      </w:pPr>
      <w:r>
        <w:rPr>
          <w:rFonts w:ascii="Times New Roman" w:hAnsi="Times New Roman"/>
          <w:b w:val="false"/>
          <w:i w:val="false"/>
          <w:color w:val="000000"/>
          <w:sz w:val="28"/>
        </w:rPr>
        <w:t>Развитие умений:</w:t>
      </w:r>
    </w:p>
    <w:p>
      <w:pPr>
        <w:spacing w:before="0" w:after="0" w:line="264"/>
        <w:ind w:firstLine="600"/>
        <w:jc w:val="both"/>
      </w:pPr>
      <w:r>
        <w:rPr>
          <w:rFonts w:ascii="Times New Roman" w:hAnsi="Times New Roman"/>
          <w:b w:val="false"/>
          <w:i w:val="false"/>
          <w:color w:val="000000"/>
          <w:sz w:val="28"/>
        </w:rPr>
        <w:t>писать своё имя и фамилию, а также имена и фамилии своих родственников и друзей на немецком языке;</w:t>
      </w:r>
    </w:p>
    <w:p>
      <w:pPr>
        <w:spacing w:before="0" w:after="0" w:line="264"/>
        <w:ind w:firstLine="600"/>
        <w:jc w:val="both"/>
      </w:pPr>
      <w:r>
        <w:rPr>
          <w:rFonts w:ascii="Times New Roman" w:hAnsi="Times New Roman"/>
          <w:b w:val="false"/>
          <w:i w:val="false"/>
          <w:color w:val="000000"/>
          <w:sz w:val="28"/>
        </w:rPr>
        <w:t>правильно оформлять свой адрес на немецком языке (в анкете, формуляре);</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pPr>
        <w:spacing w:before="0" w:after="0" w:line="264"/>
        <w:ind w:firstLine="600"/>
        <w:jc w:val="both"/>
      </w:pPr>
      <w:r>
        <w:rPr>
          <w:rFonts w:ascii="Times New Roman" w:hAnsi="Times New Roman"/>
          <w:b w:val="false"/>
          <w:i w:val="false"/>
          <w:color w:val="000000"/>
          <w:sz w:val="28"/>
        </w:rPr>
        <w:t>кратко рассказывать о выдающихся людях родной страны и страны (стран) изучаемого языка (учёных, писателях, поэтах).</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догадки, в том числе контекстуальной.</w:t>
      </w:r>
    </w:p>
    <w:p>
      <w:pPr>
        <w:spacing w:before="0" w:after="0" w:line="264"/>
        <w:ind w:firstLine="600"/>
        <w:jc w:val="both"/>
      </w:pPr>
      <w:r>
        <w:rPr>
          <w:rFonts w:ascii="Times New Roman" w:hAnsi="Times New Roman"/>
          <w:b w:val="false"/>
          <w:i w:val="false"/>
          <w:color w:val="000000"/>
          <w:sz w:val="28"/>
        </w:rPr>
        <w:t>Использование при формулировании собственных высказываний,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spacing w:before="0" w:after="0" w:line="264"/>
        <w:ind w:firstLine="600"/>
        <w:jc w:val="both"/>
      </w:pPr>
      <w:r>
        <w:rPr>
          <w:rFonts w:ascii="Times New Roman" w:hAnsi="Times New Roman"/>
          <w:b/>
          <w:i w:val="false"/>
          <w:color w:val="000000"/>
          <w:sz w:val="28"/>
        </w:rPr>
        <w:t>7 КЛАСС</w:t>
      </w: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Взаимоотношения в семье и с друзьями. Семейные праздники. Обязанности по дому.</w:t>
      </w:r>
    </w:p>
    <w:p>
      <w:pPr>
        <w:spacing w:before="0" w:after="0" w:line="264"/>
        <w:ind w:firstLine="600"/>
        <w:jc w:val="both"/>
      </w:pPr>
      <w:r>
        <w:rPr>
          <w:rFonts w:ascii="Times New Roman" w:hAnsi="Times New Roman"/>
          <w:b w:val="false"/>
          <w:i w:val="false"/>
          <w:color w:val="000000"/>
          <w:sz w:val="28"/>
        </w:rPr>
        <w:t xml:space="preserve">Внешность и характер человека (литературного персонажа). </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 кино, театр, музей, спорт, музыка).</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фитнес, сбалансированное питание. Посещение врача.</w:t>
      </w:r>
    </w:p>
    <w:p>
      <w:pPr>
        <w:spacing w:before="0" w:after="0" w:line="264"/>
        <w:ind w:firstLine="600"/>
        <w:jc w:val="both"/>
      </w:pPr>
      <w:r>
        <w:rPr>
          <w:rFonts w:ascii="Times New Roman" w:hAnsi="Times New Roman"/>
          <w:b w:val="false"/>
          <w:i w:val="false"/>
          <w:color w:val="000000"/>
          <w:sz w:val="28"/>
        </w:rPr>
        <w:t>Покупки: продукты питания.</w:t>
      </w:r>
    </w:p>
    <w:p>
      <w:pPr>
        <w:spacing w:before="0" w:after="0" w:line="264"/>
        <w:ind w:firstLine="600"/>
        <w:jc w:val="both"/>
      </w:pPr>
      <w:r>
        <w:rPr>
          <w:rFonts w:ascii="Times New Roman" w:hAnsi="Times New Roman"/>
          <w:b w:val="false"/>
          <w:i w:val="false"/>
          <w:color w:val="000000"/>
          <w:sz w:val="28"/>
        </w:rPr>
        <w:t>Школа, школьная жизнь, изучаемые предметы, любимый предмет, правила поведения в школе.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Каникулы в различное время года. Виды отдыха. Путешествия по России и иностранным странам.</w:t>
      </w:r>
    </w:p>
    <w:p>
      <w:pPr>
        <w:spacing w:before="0" w:after="0" w:line="264"/>
        <w:ind w:firstLine="600"/>
        <w:jc w:val="both"/>
      </w:pPr>
      <w:r>
        <w:rPr>
          <w:rFonts w:ascii="Times New Roman" w:hAnsi="Times New Roman"/>
          <w:b w:val="false"/>
          <w:i w:val="false"/>
          <w:color w:val="000000"/>
          <w:sz w:val="28"/>
        </w:rPr>
        <w:t>Природа: дикие и домашние животные. Проблемы экологии. Климат, погода.</w:t>
      </w:r>
    </w:p>
    <w:p>
      <w:pPr>
        <w:spacing w:before="0" w:after="0" w:line="264"/>
        <w:ind w:firstLine="600"/>
        <w:jc w:val="both"/>
      </w:pPr>
      <w:r>
        <w:rPr>
          <w:rFonts w:ascii="Times New Roman" w:hAnsi="Times New Roman"/>
          <w:b w:val="false"/>
          <w:i w:val="false"/>
          <w:color w:val="000000"/>
          <w:sz w:val="28"/>
        </w:rPr>
        <w:t>Жизнь в городе и сельской местности. Описание родного города (села). Транспорт.</w:t>
      </w:r>
    </w:p>
    <w:p>
      <w:pPr>
        <w:spacing w:before="0" w:after="0" w:line="264"/>
        <w:ind w:firstLine="600"/>
        <w:jc w:val="both"/>
      </w:pPr>
      <w:r>
        <w:rPr>
          <w:rFonts w:ascii="Times New Roman" w:hAnsi="Times New Roman"/>
          <w:b w:val="false"/>
          <w:i w:val="false"/>
          <w:color w:val="000000"/>
          <w:sz w:val="28"/>
        </w:rPr>
        <w:t>Средства массовой информации (телевидение, журналы, Интернет).</w:t>
      </w:r>
    </w:p>
    <w:p>
      <w:pPr>
        <w:spacing w:before="0" w:after="0" w:line="264"/>
        <w:ind w:firstLine="600"/>
        <w:jc w:val="both"/>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учёные, писатели, поэты, спортсмены.</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pPr>
        <w:spacing w:before="0" w:after="0" w:line="264"/>
        <w:ind w:firstLine="600"/>
        <w:jc w:val="both"/>
      </w:pPr>
      <w:r>
        <w:rPr>
          <w:rFonts w:ascii="Times New Roman" w:hAnsi="Times New Roman"/>
          <w:b w:val="false"/>
          <w:i w:val="false"/>
          <w:color w:val="000000"/>
          <w:sz w:val="28"/>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before="0" w:after="0" w:line="264"/>
        <w:ind w:firstLine="600"/>
        <w:jc w:val="both"/>
      </w:pPr>
      <w:r>
        <w:rPr>
          <w:rFonts w:ascii="Times New Roman" w:hAnsi="Times New Roman"/>
          <w:b w:val="false"/>
          <w:i w:val="false"/>
          <w:color w:val="000000"/>
          <w:sz w:val="28"/>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pPr>
        <w:spacing w:before="0" w:after="0" w:line="264"/>
        <w:ind w:firstLine="600"/>
        <w:jc w:val="both"/>
      </w:pPr>
      <w:r>
        <w:rPr>
          <w:rFonts w:ascii="Times New Roman" w:hAnsi="Times New Roman"/>
          <w:b w:val="false"/>
          <w:i w:val="false"/>
          <w:color w:val="000000"/>
          <w:sz w:val="28"/>
        </w:rPr>
        <w:t>Объём диалога – до 6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или сообщение;</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(прослушанного) текста;</w:t>
      </w:r>
    </w:p>
    <w:p>
      <w:pPr>
        <w:spacing w:before="0" w:after="0" w:line="264"/>
        <w:ind w:firstLine="600"/>
        <w:jc w:val="both"/>
      </w:pPr>
      <w:r>
        <w:rPr>
          <w:rFonts w:ascii="Times New Roman" w:hAnsi="Times New Roman"/>
          <w:b w:val="false"/>
          <w:i w:val="false"/>
          <w:color w:val="000000"/>
          <w:sz w:val="28"/>
        </w:rPr>
        <w:t>краткое изложение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pPr>
        <w:spacing w:before="0" w:after="0" w:line="264"/>
        <w:ind w:firstLine="600"/>
        <w:jc w:val="both"/>
      </w:pPr>
      <w:r>
        <w:rPr>
          <w:rFonts w:ascii="Times New Roman" w:hAnsi="Times New Roman"/>
          <w:b w:val="false"/>
          <w:i w:val="false"/>
          <w:color w:val="000000"/>
          <w:sz w:val="28"/>
        </w:rPr>
        <w:t>Объём монологического высказывания – 8–9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pPr>
        <w:spacing w:before="0" w:after="0" w:line="264"/>
        <w:ind w:firstLine="600"/>
        <w:jc w:val="both"/>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1,5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pPr>
        <w:spacing w:before="0" w:after="0" w:line="264"/>
        <w:ind w:firstLine="600"/>
        <w:jc w:val="both"/>
      </w:pPr>
      <w:r>
        <w:rPr>
          <w:rFonts w:ascii="Times New Roman" w:hAnsi="Times New Roman"/>
          <w:b w:val="false"/>
          <w:i w:val="false"/>
          <w:color w:val="000000"/>
          <w:sz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pPr>
        <w:spacing w:before="0" w:after="0" w:line="264"/>
        <w:ind w:firstLine="600"/>
        <w:jc w:val="both"/>
      </w:pPr>
      <w:r>
        <w:rPr>
          <w:rFonts w:ascii="Times New Roman" w:hAnsi="Times New Roman"/>
          <w:b w:val="false"/>
          <w:i w:val="false"/>
          <w:color w:val="000000"/>
          <w:sz w:val="28"/>
        </w:rPr>
        <w:t>Чтение с полным пониманием предполагает полное и точное понимание информации, представленной в тексте в эксплицитной (явной) форме.</w:t>
      </w:r>
    </w:p>
    <w:p>
      <w:pPr>
        <w:spacing w:before="0" w:after="0" w:line="264"/>
        <w:ind w:firstLine="600"/>
        <w:jc w:val="both"/>
      </w:pPr>
      <w:r>
        <w:rPr>
          <w:rFonts w:ascii="Times New Roman" w:hAnsi="Times New Roman"/>
          <w:b w:val="false"/>
          <w:i w:val="false"/>
          <w:color w:val="000000"/>
          <w:sz w:val="28"/>
        </w:rPr>
        <w:t>Чтение несплошных текстов (таблиц, диаграмм)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pPr>
        <w:spacing w:before="0" w:after="0" w:line="264"/>
        <w:ind w:firstLine="600"/>
        <w:jc w:val="both"/>
      </w:pPr>
      <w:r>
        <w:rPr>
          <w:rFonts w:ascii="Times New Roman" w:hAnsi="Times New Roman"/>
          <w:b w:val="false"/>
          <w:i w:val="false"/>
          <w:color w:val="000000"/>
          <w:sz w:val="28"/>
        </w:rPr>
        <w:t>Объём текста (текстов) для чтения – до 350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pPr>
        <w:spacing w:before="0" w:after="0" w:line="264"/>
        <w:ind w:firstLine="600"/>
        <w:jc w:val="both"/>
      </w:pPr>
      <w:r>
        <w:rPr>
          <w:rFonts w:ascii="Times New Roman" w:hAnsi="Times New Roman"/>
          <w:b w:val="false"/>
          <w:i w:val="false"/>
          <w:color w:val="000000"/>
          <w:sz w:val="28"/>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pPr>
        <w:spacing w:before="0" w:after="0" w:line="264"/>
        <w:ind w:firstLine="600"/>
        <w:jc w:val="both"/>
      </w:pPr>
      <w:r>
        <w:rPr>
          <w:rFonts w:ascii="Times New Roman" w:hAnsi="Times New Roman"/>
          <w:b w:val="false"/>
          <w:i w:val="false"/>
          <w:color w:val="000000"/>
          <w:sz w:val="28"/>
        </w:rPr>
        <w:t>создание небольшого письменного высказывания с использованием образца, плана, таблицы. Объём письменного высказывания – до 90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диалог (беседа), рассказ, сообщение информационного характера, отрывок из статьи научно-популярного характера.</w:t>
      </w:r>
    </w:p>
    <w:p>
      <w:pPr>
        <w:spacing w:before="0" w:after="0" w:line="264"/>
        <w:ind w:firstLine="600"/>
        <w:jc w:val="both"/>
      </w:pPr>
      <w:r>
        <w:rPr>
          <w:rFonts w:ascii="Times New Roman" w:hAnsi="Times New Roman"/>
          <w:b w:val="false"/>
          <w:i w:val="false"/>
          <w:color w:val="000000"/>
          <w:sz w:val="28"/>
        </w:rPr>
        <w:t>Объём текста для чтения вслух – до 100 слов.</w:t>
      </w:r>
    </w:p>
    <w:p>
      <w:pPr>
        <w:spacing w:before="0" w:after="0" w:line="264"/>
        <w:ind w:firstLine="600"/>
        <w:jc w:val="both"/>
      </w:pPr>
      <w:r>
        <w:rPr>
          <w:rFonts w:ascii="Times New Roman" w:hAnsi="Times New Roman"/>
          <w:b w:val="false"/>
          <w:i/>
          <w:color w:val="000000"/>
          <w:sz w:val="28"/>
        </w:rPr>
        <w:t>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образование глаголов при помощи суффикса -ieren (interessieren);</w:t>
      </w:r>
    </w:p>
    <w:p>
      <w:pPr>
        <w:spacing w:before="0" w:after="0" w:line="264"/>
        <w:ind w:firstLine="600"/>
        <w:jc w:val="both"/>
      </w:pPr>
      <w:r>
        <w:rPr>
          <w:rFonts w:ascii="Times New Roman" w:hAnsi="Times New Roman"/>
          <w:b w:val="false"/>
          <w:i w:val="false"/>
          <w:color w:val="000000"/>
          <w:sz w:val="28"/>
        </w:rPr>
        <w:t>образование имен существительных при помощи суффиксов -schaft (die Freundschaft), -tion (die Organisation), префикса un- (das Unglück);</w:t>
      </w:r>
    </w:p>
    <w:p>
      <w:pPr>
        <w:spacing w:before="0" w:after="0" w:line="264"/>
        <w:ind w:firstLine="600"/>
        <w:jc w:val="both"/>
      </w:pPr>
      <w:r>
        <w:rPr>
          <w:rFonts w:ascii="Times New Roman" w:hAnsi="Times New Roman"/>
          <w:b w:val="false"/>
          <w:i w:val="false"/>
          <w:color w:val="000000"/>
          <w:sz w:val="28"/>
        </w:rPr>
        <w:t>конверсия: имён существительных от прилагательных (das Grün);</w:t>
      </w:r>
    </w:p>
    <w:p>
      <w:pPr>
        <w:spacing w:before="0" w:after="0" w:line="264"/>
        <w:ind w:firstLine="600"/>
        <w:jc w:val="both"/>
      </w:pPr>
      <w:r>
        <w:rPr>
          <w:rFonts w:ascii="Times New Roman" w:hAnsi="Times New Roman"/>
          <w:b w:val="false"/>
          <w:i w:val="false"/>
          <w:color w:val="000000"/>
          <w:sz w:val="28"/>
        </w:rPr>
        <w:t>словосложение: образование сложных существительных путём соединения прилагательного и существительного (die Kleinstadt).</w:t>
      </w:r>
    </w:p>
    <w:p>
      <w:pPr>
        <w:spacing w:before="0" w:after="0" w:line="264"/>
        <w:ind w:firstLine="600"/>
        <w:jc w:val="both"/>
      </w:pPr>
      <w:r>
        <w:rPr>
          <w:rFonts w:ascii="Times New Roman" w:hAnsi="Times New Roman"/>
          <w:b w:val="false"/>
          <w:i w:val="false"/>
          <w:color w:val="000000"/>
          <w:sz w:val="28"/>
        </w:rPr>
        <w:t>Многозначные лексические единицы. Синонимы. Антонимы.</w:t>
      </w:r>
    </w:p>
    <w:p>
      <w:pPr>
        <w:spacing w:before="0" w:after="0" w:line="264"/>
        <w:ind w:firstLine="600"/>
        <w:jc w:val="both"/>
      </w:pPr>
      <w:r>
        <w:rPr>
          <w:rFonts w:ascii="Times New Roman" w:hAnsi="Times New Roman"/>
          <w:b w:val="false"/>
          <w:i w:val="false"/>
          <w:color w:val="000000"/>
          <w:sz w:val="28"/>
        </w:rPr>
        <w:t>Различные средства связи в тексте для обеспечения его целостности (zuerst, denn, zum Schluss usw).</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немецкого языка.</w:t>
      </w:r>
    </w:p>
    <w:p>
      <w:pPr>
        <w:spacing w:before="0" w:after="0" w:line="264"/>
        <w:ind w:firstLine="600"/>
        <w:jc w:val="both"/>
      </w:pPr>
      <w:r>
        <w:rPr>
          <w:rFonts w:ascii="Times New Roman" w:hAnsi="Times New Roman"/>
          <w:b w:val="false"/>
          <w:i w:val="false"/>
          <w:color w:val="000000"/>
          <w:sz w:val="28"/>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pPr>
        <w:spacing w:before="0" w:after="0" w:line="264"/>
        <w:ind w:firstLine="600"/>
        <w:jc w:val="both"/>
      </w:pPr>
      <w:r>
        <w:rPr>
          <w:rFonts w:ascii="Times New Roman" w:hAnsi="Times New Roman"/>
          <w:b w:val="false"/>
          <w:i w:val="false"/>
          <w:color w:val="000000"/>
          <w:sz w:val="28"/>
        </w:rPr>
        <w:t>Сложносочинённые предложения с наречием darum.</w:t>
      </w:r>
    </w:p>
    <w:p>
      <w:pPr>
        <w:spacing w:before="0" w:after="0" w:line="264"/>
        <w:ind w:firstLine="600"/>
        <w:jc w:val="both"/>
      </w:pPr>
      <w:r>
        <w:rPr>
          <w:rFonts w:ascii="Times New Roman" w:hAnsi="Times New Roman"/>
          <w:b w:val="false"/>
          <w:i w:val="false"/>
          <w:color w:val="000000"/>
          <w:sz w:val="28"/>
        </w:rPr>
        <w:t>Сложноподчинённые предложения: дополнительные (с союзом dass), причины (с союзом weil), условия (с союзом wenn).</w:t>
      </w:r>
    </w:p>
    <w:p>
      <w:pPr>
        <w:spacing w:before="0" w:after="0" w:line="264"/>
        <w:ind w:firstLine="600"/>
        <w:jc w:val="both"/>
      </w:pPr>
      <w:r>
        <w:rPr>
          <w:rFonts w:ascii="Times New Roman" w:hAnsi="Times New Roman"/>
          <w:b w:val="false"/>
          <w:i w:val="false"/>
          <w:color w:val="000000"/>
          <w:sz w:val="28"/>
        </w:rPr>
        <w:t>Предложения с глаголами, требующими употребления после них частицы zu и инфинитива.</w:t>
      </w:r>
    </w:p>
    <w:p>
      <w:pPr>
        <w:spacing w:before="0" w:after="0" w:line="264"/>
        <w:ind w:firstLine="600"/>
        <w:jc w:val="both"/>
      </w:pPr>
      <w:r>
        <w:rPr>
          <w:rFonts w:ascii="Times New Roman" w:hAnsi="Times New Roman"/>
          <w:b w:val="false"/>
          <w:i w:val="false"/>
          <w:color w:val="000000"/>
          <w:sz w:val="28"/>
        </w:rPr>
        <w:t>Предложения с неопределённо-личным местоимением man, в том числе с модальными глаголами (Man spricht Deutsch. Man darf hier Ball spielen.).</w:t>
      </w:r>
    </w:p>
    <w:p>
      <w:pPr>
        <w:spacing w:before="0" w:after="0" w:line="264"/>
        <w:ind w:firstLine="600"/>
        <w:jc w:val="both"/>
      </w:pPr>
      <w:r>
        <w:rPr>
          <w:rFonts w:ascii="Times New Roman" w:hAnsi="Times New Roman"/>
          <w:b w:val="false"/>
          <w:i w:val="false"/>
          <w:color w:val="000000"/>
          <w:sz w:val="28"/>
        </w:rPr>
        <w:t xml:space="preserve">Модальные глаголы в Präteritum. </w:t>
      </w:r>
    </w:p>
    <w:p>
      <w:pPr>
        <w:spacing w:before="0" w:after="0" w:line="264"/>
        <w:ind w:firstLine="600"/>
        <w:jc w:val="both"/>
      </w:pPr>
      <w:r>
        <w:rPr>
          <w:rFonts w:ascii="Times New Roman" w:hAnsi="Times New Roman"/>
          <w:b w:val="false"/>
          <w:i w:val="false"/>
          <w:color w:val="000000"/>
          <w:sz w:val="28"/>
        </w:rPr>
        <w:t>Oтрицания kein, nicht, doch.</w:t>
      </w:r>
    </w:p>
    <w:p>
      <w:pPr>
        <w:spacing w:before="0" w:after="0" w:line="264"/>
        <w:ind w:firstLine="600"/>
        <w:jc w:val="both"/>
      </w:pPr>
      <w:r>
        <w:rPr>
          <w:rFonts w:ascii="Times New Roman" w:hAnsi="Times New Roman"/>
          <w:b w:val="false"/>
          <w:i w:val="false"/>
          <w:color w:val="000000"/>
          <w:sz w:val="28"/>
        </w:rPr>
        <w:t>Числительные для обозначения дат и больших чисел (до 1 000 000).</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pPr>
        <w:spacing w:before="0" w:after="0" w:line="264"/>
        <w:ind w:firstLine="600"/>
        <w:jc w:val="both"/>
      </w:pPr>
      <w:r>
        <w:rPr>
          <w:rFonts w:ascii="Times New Roman" w:hAnsi="Times New Roman"/>
          <w:b w:val="false"/>
          <w:i w:val="false"/>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немецком языке.</w:t>
      </w:r>
    </w:p>
    <w:p>
      <w:pPr>
        <w:spacing w:before="0" w:after="0" w:line="264"/>
        <w:ind w:firstLine="600"/>
        <w:jc w:val="both"/>
      </w:pPr>
      <w:r>
        <w:rPr>
          <w:rFonts w:ascii="Times New Roman" w:hAnsi="Times New Roman"/>
          <w:b w:val="false"/>
          <w:i w:val="false"/>
          <w:color w:val="000000"/>
          <w:sz w:val="28"/>
        </w:rPr>
        <w:t>Развитие умений:</w:t>
      </w:r>
    </w:p>
    <w:p>
      <w:pPr>
        <w:spacing w:before="0" w:after="0" w:line="264"/>
        <w:ind w:firstLine="600"/>
        <w:jc w:val="both"/>
      </w:pPr>
      <w:r>
        <w:rPr>
          <w:rFonts w:ascii="Times New Roman" w:hAnsi="Times New Roman"/>
          <w:b w:val="false"/>
          <w:i w:val="false"/>
          <w:color w:val="000000"/>
          <w:sz w:val="28"/>
        </w:rPr>
        <w:t>писать своё имя и фамилию, а также имена и фамилии своих родственников и друзей на немецком языке;</w:t>
      </w:r>
    </w:p>
    <w:p>
      <w:pPr>
        <w:spacing w:before="0" w:after="0" w:line="264"/>
        <w:ind w:firstLine="600"/>
        <w:jc w:val="both"/>
      </w:pPr>
      <w:r>
        <w:rPr>
          <w:rFonts w:ascii="Times New Roman" w:hAnsi="Times New Roman"/>
          <w:b w:val="false"/>
          <w:i w:val="false"/>
          <w:color w:val="000000"/>
          <w:sz w:val="28"/>
        </w:rPr>
        <w:t>правильно оформлять свой адрес на немецком языке (в анкете);</w:t>
      </w:r>
    </w:p>
    <w:p>
      <w:pPr>
        <w:spacing w:before="0" w:after="0" w:line="264"/>
        <w:ind w:firstLine="600"/>
        <w:jc w:val="both"/>
      </w:pPr>
      <w:r>
        <w:rPr>
          <w:rFonts w:ascii="Times New Roman" w:hAnsi="Times New Roman"/>
          <w:b w:val="false"/>
          <w:i w:val="false"/>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pPr>
        <w:spacing w:before="0" w:after="0" w:line="264"/>
        <w:ind w:firstLine="600"/>
        <w:jc w:val="both"/>
      </w:pPr>
      <w:r>
        <w:rPr>
          <w:rFonts w:ascii="Times New Roman" w:hAnsi="Times New Roman"/>
          <w:b w:val="false"/>
          <w:i w:val="false"/>
          <w:color w:val="000000"/>
          <w:sz w:val="28"/>
        </w:rPr>
        <w:t>кратко рассказывать о выдающихся людях родной страны и страны (стран) изучаемого языка (учёных, писателях, поэтах, спортсменах).</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pPr>
        <w:spacing w:before="0" w:after="0" w:line="264"/>
        <w:ind w:firstLine="600"/>
        <w:jc w:val="both"/>
      </w:pPr>
      <w:r>
        <w:rPr>
          <w:rFonts w:ascii="Times New Roman" w:hAnsi="Times New Roman"/>
          <w:b w:val="false"/>
          <w:i w:val="false"/>
          <w:color w:val="000000"/>
          <w:sz w:val="28"/>
        </w:rPr>
        <w:t>Переспрашивание, просьба повторить, уточняя значение незнакомых слов.</w:t>
      </w:r>
    </w:p>
    <w:p>
      <w:pPr>
        <w:spacing w:before="0" w:after="0" w:line="264"/>
        <w:ind w:firstLine="600"/>
        <w:jc w:val="both"/>
      </w:pPr>
      <w:r>
        <w:rPr>
          <w:rFonts w:ascii="Times New Roman" w:hAnsi="Times New Roman"/>
          <w:b w:val="false"/>
          <w:i w:val="false"/>
          <w:color w:val="000000"/>
          <w:sz w:val="28"/>
        </w:rPr>
        <w:t>Использование при формулировании собственных высказываний,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spacing w:before="0" w:after="0" w:line="264"/>
        <w:ind w:firstLine="600"/>
        <w:jc w:val="both"/>
      </w:pPr>
      <w:r>
        <w:rPr>
          <w:rFonts w:ascii="Times New Roman" w:hAnsi="Times New Roman"/>
          <w:b/>
          <w:i w:val="false"/>
          <w:color w:val="000000"/>
          <w:sz w:val="28"/>
        </w:rPr>
        <w:t>8 КЛАСС</w:t>
      </w: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Взаимоотношения в семье и с друзьями.</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 кино, театр, музей, спорт, музыка).</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фитнес, сбалансированное питание. Посещение врача.</w:t>
      </w:r>
    </w:p>
    <w:p>
      <w:pPr>
        <w:spacing w:before="0" w:after="0" w:line="264"/>
        <w:ind w:firstLine="600"/>
        <w:jc w:val="both"/>
      </w:pPr>
      <w:r>
        <w:rPr>
          <w:rFonts w:ascii="Times New Roman" w:hAnsi="Times New Roman"/>
          <w:b w:val="false"/>
          <w:i w:val="false"/>
          <w:color w:val="000000"/>
          <w:sz w:val="28"/>
        </w:rPr>
        <w:t>Покупки: одежда, обувь и продукты питания. Карманные деньги.</w:t>
      </w:r>
    </w:p>
    <w:p>
      <w:pPr>
        <w:spacing w:before="0" w:after="0" w:line="264"/>
        <w:ind w:firstLine="600"/>
        <w:jc w:val="both"/>
      </w:pPr>
      <w:r>
        <w:rPr>
          <w:rFonts w:ascii="Times New Roman" w:hAnsi="Times New Roman"/>
          <w:b w:val="false"/>
          <w:i w:val="false"/>
          <w:color w:val="000000"/>
          <w:sz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Виды отдыха в различное время года. Путешествия по России и иностранным странам.</w:t>
      </w:r>
    </w:p>
    <w:p>
      <w:pPr>
        <w:spacing w:before="0" w:after="0" w:line="264"/>
        <w:ind w:firstLine="600"/>
        <w:jc w:val="both"/>
      </w:pPr>
      <w:r>
        <w:rPr>
          <w:rFonts w:ascii="Times New Roman" w:hAnsi="Times New Roman"/>
          <w:b w:val="false"/>
          <w:i w:val="false"/>
          <w:color w:val="000000"/>
          <w:sz w:val="28"/>
        </w:rPr>
        <w:t>Природа: флора и фауна. Климат, погода.</w:t>
      </w:r>
    </w:p>
    <w:p>
      <w:pPr>
        <w:spacing w:before="0" w:after="0" w:line="264"/>
        <w:ind w:firstLine="600"/>
        <w:jc w:val="both"/>
      </w:pPr>
      <w:r>
        <w:rPr>
          <w:rFonts w:ascii="Times New Roman" w:hAnsi="Times New Roman"/>
          <w:b w:val="false"/>
          <w:i w:val="false"/>
          <w:color w:val="000000"/>
          <w:sz w:val="28"/>
        </w:rPr>
        <w:t>Условия проживания в городской (сельской) местности. Транспорт.</w:t>
      </w:r>
    </w:p>
    <w:p>
      <w:pPr>
        <w:spacing w:before="0" w:after="0" w:line="264"/>
        <w:ind w:firstLine="600"/>
        <w:jc w:val="both"/>
      </w:pPr>
      <w:r>
        <w:rPr>
          <w:rFonts w:ascii="Times New Roman" w:hAnsi="Times New Roman"/>
          <w:b w:val="false"/>
          <w:i w:val="false"/>
          <w:color w:val="000000"/>
          <w:sz w:val="28"/>
        </w:rPr>
        <w:t>Средства массовой информации (телевидение, радио, пресса, Интернет).</w:t>
      </w:r>
    </w:p>
    <w:p>
      <w:pPr>
        <w:spacing w:before="0" w:after="0" w:line="264"/>
        <w:ind w:firstLine="600"/>
        <w:jc w:val="both"/>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писатели, художники, музыканты.</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pPr>
        <w:spacing w:before="0" w:after="0" w:line="264"/>
        <w:ind w:firstLine="600"/>
        <w:jc w:val="both"/>
      </w:pPr>
      <w:r>
        <w:rPr>
          <w:rFonts w:ascii="Times New Roman" w:hAnsi="Times New Roman"/>
          <w:b w:val="false"/>
          <w:i w:val="false"/>
          <w:color w:val="000000"/>
          <w:sz w:val="28"/>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 – 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before="0" w:after="0" w:line="264"/>
        <w:ind w:firstLine="600"/>
        <w:jc w:val="both"/>
      </w:pPr>
      <w:r>
        <w:rPr>
          <w:rFonts w:ascii="Times New Roman" w:hAnsi="Times New Roman"/>
          <w:b w:val="false"/>
          <w:i w:val="false"/>
          <w:color w:val="000000"/>
          <w:sz w:val="28"/>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Объём диалога – до 7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или сообщение;</w:t>
      </w:r>
    </w:p>
    <w:p>
      <w:pPr>
        <w:spacing w:before="0" w:after="0" w:line="264"/>
        <w:ind w:firstLine="600"/>
        <w:jc w:val="both"/>
      </w:pPr>
      <w:r>
        <w:rPr>
          <w:rFonts w:ascii="Times New Roman" w:hAnsi="Times New Roman"/>
          <w:b w:val="false"/>
          <w:i w:val="false"/>
          <w:color w:val="000000"/>
          <w:sz w:val="28"/>
        </w:rPr>
        <w:t>выражение и аргументирование своего мнения по отношению к услышанному (прочитанному);</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(прослушанного) текста;</w:t>
      </w:r>
    </w:p>
    <w:p>
      <w:pPr>
        <w:spacing w:before="0" w:after="0" w:line="264"/>
        <w:ind w:firstLine="600"/>
        <w:jc w:val="both"/>
      </w:pPr>
      <w:r>
        <w:rPr>
          <w:rFonts w:ascii="Times New Roman" w:hAnsi="Times New Roman"/>
          <w:b w:val="false"/>
          <w:i w:val="false"/>
          <w:color w:val="000000"/>
          <w:sz w:val="28"/>
        </w:rPr>
        <w:t>составление рассказа по картинкам;</w:t>
      </w:r>
    </w:p>
    <w:p>
      <w:pPr>
        <w:spacing w:before="0" w:after="0" w:line="264"/>
        <w:ind w:firstLine="600"/>
        <w:jc w:val="both"/>
      </w:pPr>
      <w:r>
        <w:rPr>
          <w:rFonts w:ascii="Times New Roman" w:hAnsi="Times New Roman"/>
          <w:b w:val="false"/>
          <w:i w:val="false"/>
          <w:color w:val="000000"/>
          <w:sz w:val="28"/>
        </w:rPr>
        <w:t xml:space="preserve">изложение результатов выполненной проектной работы. </w:t>
      </w:r>
    </w:p>
    <w:p>
      <w:pPr>
        <w:spacing w:before="0" w:after="0" w:line="264"/>
        <w:ind w:firstLine="600"/>
        <w:jc w:val="both"/>
      </w:pPr>
      <w:r>
        <w:rPr>
          <w:rFonts w:ascii="Times New Roman" w:hAnsi="Times New Roman"/>
          <w:b w:val="false"/>
          <w:i w:val="false"/>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pPr>
        <w:spacing w:before="0" w:after="0" w:line="264"/>
        <w:ind w:firstLine="600"/>
        <w:jc w:val="both"/>
      </w:pPr>
      <w:r>
        <w:rPr>
          <w:rFonts w:ascii="Times New Roman" w:hAnsi="Times New Roman"/>
          <w:b w:val="false"/>
          <w:i w:val="false"/>
          <w:color w:val="000000"/>
          <w:sz w:val="28"/>
        </w:rPr>
        <w:t>Объём монологического высказывания – 9–10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использовать переспрос или просьбу повторить для уточнения отдельных деталей.</w:t>
      </w:r>
    </w:p>
    <w:p>
      <w:pPr>
        <w:spacing w:before="0" w:after="0" w:line="264"/>
        <w:ind w:firstLine="600"/>
        <w:jc w:val="both"/>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2 минут.</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pPr>
        <w:spacing w:before="0" w:after="0" w:line="264"/>
        <w:ind w:firstLine="600"/>
        <w:jc w:val="both"/>
      </w:pPr>
      <w:r>
        <w:rPr>
          <w:rFonts w:ascii="Times New Roman" w:hAnsi="Times New Roman"/>
          <w:b w:val="false"/>
          <w:i w:val="false"/>
          <w:color w:val="000000"/>
          <w:sz w:val="28"/>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pPr>
        <w:spacing w:before="0" w:after="0" w:line="264"/>
        <w:ind w:firstLine="600"/>
        <w:jc w:val="both"/>
      </w:pPr>
      <w:r>
        <w:rPr>
          <w:rFonts w:ascii="Times New Roman" w:hAnsi="Times New Roman"/>
          <w:b w:val="false"/>
          <w:i w:val="false"/>
          <w:color w:val="000000"/>
          <w:sz w:val="28"/>
        </w:rPr>
        <w:t>Чтение несплошных текстов (таблиц, диаграмм, схем)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pPr>
        <w:spacing w:before="0" w:after="0" w:line="264"/>
        <w:ind w:firstLine="600"/>
        <w:jc w:val="both"/>
      </w:pPr>
      <w:r>
        <w:rPr>
          <w:rFonts w:ascii="Times New Roman" w:hAnsi="Times New Roman"/>
          <w:b w:val="false"/>
          <w:i w:val="false"/>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pPr>
        <w:spacing w:before="0" w:after="0" w:line="264"/>
        <w:ind w:firstLine="600"/>
        <w:jc w:val="both"/>
      </w:pPr>
      <w:r>
        <w:rPr>
          <w:rFonts w:ascii="Times New Roman" w:hAnsi="Times New Roman"/>
          <w:b w:val="false"/>
          <w:i w:val="false"/>
          <w:color w:val="000000"/>
          <w:sz w:val="28"/>
        </w:rPr>
        <w:t>Объём текста (текстов) для чтения – 350–500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составление плана (тезисов) устного или письменного сообщения;</w:t>
      </w:r>
    </w:p>
    <w:p>
      <w:pPr>
        <w:spacing w:before="0" w:after="0" w:line="264"/>
        <w:ind w:firstLine="600"/>
        <w:jc w:val="both"/>
      </w:pPr>
      <w:r>
        <w:rPr>
          <w:rFonts w:ascii="Times New Roman" w:hAnsi="Times New Roman"/>
          <w:b w:val="false"/>
          <w:i w:val="false"/>
          <w:color w:val="000000"/>
          <w:sz w:val="28"/>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pPr>
        <w:spacing w:before="0" w:after="0" w:line="264"/>
        <w:ind w:firstLine="600"/>
        <w:jc w:val="both"/>
      </w:pPr>
      <w:r>
        <w:rPr>
          <w:rFonts w:ascii="Times New Roman" w:hAnsi="Times New Roman"/>
          <w:b w:val="false"/>
          <w:i w:val="false"/>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pPr>
        <w:spacing w:before="0" w:after="0" w:line="264"/>
        <w:ind w:firstLine="600"/>
        <w:jc w:val="both"/>
      </w:pPr>
      <w:r>
        <w:rPr>
          <w:rFonts w:ascii="Times New Roman" w:hAnsi="Times New Roman"/>
          <w:b w:val="false"/>
          <w:i w:val="false"/>
          <w:color w:val="000000"/>
          <w:sz w:val="28"/>
        </w:rPr>
        <w:t>Объём текста для чтения вслух – до 110 слов.</w:t>
      </w:r>
    </w:p>
    <w:p>
      <w:pPr>
        <w:spacing w:before="0" w:after="0" w:line="264"/>
        <w:ind w:firstLine="600"/>
        <w:jc w:val="both"/>
      </w:pPr>
      <w:r>
        <w:rPr>
          <w:rFonts w:ascii="Times New Roman" w:hAnsi="Times New Roman"/>
          <w:b w:val="false"/>
          <w:i/>
          <w:color w:val="000000"/>
          <w:sz w:val="28"/>
        </w:rPr>
        <w:t>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w:t>
      </w:r>
    </w:p>
    <w:p>
      <w:pPr>
        <w:spacing w:before="0" w:after="0" w:line="264"/>
        <w:ind w:firstLine="600"/>
        <w:jc w:val="both"/>
      </w:pPr>
      <w:r>
        <w:rPr>
          <w:rFonts w:ascii="Times New Roman" w:hAnsi="Times New Roman"/>
          <w:b w:val="false"/>
          <w:i w:val="false"/>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Объём – 1050 лексических единиц для продуктивного использования (включая лексических единиц, изученных ранее) и 1250 лексических единиц для рецептивного усвоения (включая 1050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образование имён существительных при помощи суффикса -ik (Grammatik);</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суффикса -los (geschmacklos);</w:t>
      </w:r>
    </w:p>
    <w:p>
      <w:pPr>
        <w:spacing w:before="0" w:after="0" w:line="264"/>
        <w:ind w:firstLine="600"/>
        <w:jc w:val="both"/>
      </w:pPr>
      <w:r>
        <w:rPr>
          <w:rFonts w:ascii="Times New Roman" w:hAnsi="Times New Roman"/>
          <w:b w:val="false"/>
          <w:i w:val="false"/>
          <w:color w:val="000000"/>
          <w:sz w:val="28"/>
        </w:rPr>
        <w:t>словосложение: образование сложных прилагательных путём соединения двух прилагательных (dunkelblau).</w:t>
      </w:r>
    </w:p>
    <w:p>
      <w:pPr>
        <w:spacing w:before="0" w:after="0" w:line="264"/>
        <w:ind w:firstLine="600"/>
        <w:jc w:val="both"/>
      </w:pPr>
      <w:r>
        <w:rPr>
          <w:rFonts w:ascii="Times New Roman" w:hAnsi="Times New Roman"/>
          <w:b w:val="false"/>
          <w:i w:val="false"/>
          <w:color w:val="000000"/>
          <w:sz w:val="28"/>
        </w:rPr>
        <w:t>Многозначные лексические единицы. Синонимы. Антонимы.</w:t>
      </w:r>
    </w:p>
    <w:p>
      <w:pPr>
        <w:spacing w:before="0" w:after="0" w:line="264"/>
        <w:ind w:firstLine="600"/>
        <w:jc w:val="both"/>
      </w:pPr>
      <w:r>
        <w:rPr>
          <w:rFonts w:ascii="Times New Roman" w:hAnsi="Times New Roman"/>
          <w:b w:val="false"/>
          <w:i w:val="false"/>
          <w:color w:val="000000"/>
          <w:sz w:val="28"/>
        </w:rPr>
        <w:t>Различные средства связи в тексте для обеспечения его целостности (zuerst, denn, zum Schluss usw.).</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немецкого языка.</w:t>
      </w:r>
    </w:p>
    <w:p>
      <w:pPr>
        <w:spacing w:before="0" w:after="0" w:line="264"/>
        <w:ind w:firstLine="600"/>
        <w:jc w:val="both"/>
      </w:pPr>
      <w:r>
        <w:rPr>
          <w:rFonts w:ascii="Times New Roman" w:hAnsi="Times New Roman"/>
          <w:b w:val="false"/>
          <w:i w:val="false"/>
          <w:color w:val="000000"/>
          <w:sz w:val="28"/>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pPr>
        <w:spacing w:before="0" w:after="0" w:line="264"/>
        <w:ind w:firstLine="600"/>
        <w:jc w:val="both"/>
      </w:pPr>
      <w:r>
        <w:rPr>
          <w:rFonts w:ascii="Times New Roman" w:hAnsi="Times New Roman"/>
          <w:b w:val="false"/>
          <w:i w:val="false"/>
          <w:color w:val="000000"/>
          <w:sz w:val="28"/>
        </w:rPr>
        <w:t>Сложноподчинённые предложения времени с союзами wenn, als.</w:t>
      </w:r>
    </w:p>
    <w:p>
      <w:pPr>
        <w:spacing w:before="0" w:after="0" w:line="264"/>
        <w:ind w:firstLine="600"/>
        <w:jc w:val="both"/>
      </w:pPr>
      <w:r>
        <w:rPr>
          <w:rFonts w:ascii="Times New Roman" w:hAnsi="Times New Roman"/>
          <w:b w:val="false"/>
          <w:i w:val="false"/>
          <w:color w:val="000000"/>
          <w:sz w:val="28"/>
        </w:rPr>
        <w:t>Глаголы в видовременных формах страдательного наклонения (Präsens, Präteritum).</w:t>
      </w:r>
    </w:p>
    <w:p>
      <w:pPr>
        <w:spacing w:before="0" w:after="0" w:line="264"/>
        <w:ind w:firstLine="600"/>
        <w:jc w:val="both"/>
      </w:pPr>
      <w:r>
        <w:rPr>
          <w:rFonts w:ascii="Times New Roman" w:hAnsi="Times New Roman"/>
          <w:b w:val="false"/>
          <w:i w:val="false"/>
          <w:color w:val="000000"/>
          <w:sz w:val="28"/>
        </w:rPr>
        <w:t>Наиболее распространённые глаголы с управлением и местоимённые наречия.</w:t>
      </w:r>
    </w:p>
    <w:p>
      <w:pPr>
        <w:spacing w:before="0" w:after="0" w:line="264"/>
        <w:ind w:firstLine="600"/>
        <w:jc w:val="both"/>
      </w:pPr>
      <w:r>
        <w:rPr>
          <w:rFonts w:ascii="Times New Roman" w:hAnsi="Times New Roman"/>
          <w:b w:val="false"/>
          <w:i w:val="false"/>
          <w:color w:val="000000"/>
          <w:sz w:val="28"/>
        </w:rPr>
        <w:t>Склонение прилагательных.</w:t>
      </w:r>
    </w:p>
    <w:p>
      <w:pPr>
        <w:spacing w:before="0" w:after="0" w:line="264"/>
        <w:ind w:firstLine="600"/>
        <w:jc w:val="both"/>
      </w:pPr>
      <w:r>
        <w:rPr>
          <w:rFonts w:ascii="Times New Roman" w:hAnsi="Times New Roman"/>
          <w:b w:val="false"/>
          <w:i w:val="false"/>
          <w:color w:val="000000"/>
          <w:sz w:val="28"/>
        </w:rPr>
        <w:t xml:space="preserve">Предлоги, используемые с дательным падежом. </w:t>
      </w:r>
    </w:p>
    <w:p>
      <w:pPr>
        <w:spacing w:before="0" w:after="0" w:line="264"/>
        <w:ind w:firstLine="600"/>
        <w:jc w:val="both"/>
      </w:pPr>
      <w:r>
        <w:rPr>
          <w:rFonts w:ascii="Times New Roman" w:hAnsi="Times New Roman"/>
          <w:b w:val="false"/>
          <w:i w:val="false"/>
          <w:color w:val="000000"/>
          <w:sz w:val="28"/>
        </w:rPr>
        <w:t>Предлоги, используемые с винительным падежом.</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pPr>
        <w:spacing w:before="0" w:after="0" w:line="264"/>
        <w:ind w:firstLine="600"/>
        <w:jc w:val="both"/>
      </w:pPr>
      <w:r>
        <w:rPr>
          <w:rFonts w:ascii="Times New Roman" w:hAnsi="Times New Roman"/>
          <w:b w:val="false"/>
          <w:i w:val="false"/>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pPr>
        <w:spacing w:before="0" w:after="0" w:line="264"/>
        <w:ind w:firstLine="600"/>
        <w:jc w:val="both"/>
      </w:pPr>
      <w:r>
        <w:rPr>
          <w:rFonts w:ascii="Times New Roman" w:hAnsi="Times New Roman"/>
          <w:b w:val="false"/>
          <w:i w:val="false"/>
          <w:color w:val="000000"/>
          <w:sz w:val="28"/>
        </w:rPr>
        <w:t xml:space="preserve">Соблюдение норм вежливости в межкультурном общении. </w:t>
      </w:r>
    </w:p>
    <w:p>
      <w:pPr>
        <w:spacing w:before="0" w:after="0" w:line="264"/>
        <w:ind w:firstLine="600"/>
        <w:jc w:val="both"/>
      </w:pPr>
      <w:r>
        <w:rPr>
          <w:rFonts w:ascii="Times New Roman" w:hAnsi="Times New Roman"/>
          <w:b w:val="false"/>
          <w:i w:val="false"/>
          <w:color w:val="000000"/>
          <w:sz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образцы поэзии и прозы, доступные в языковом отношении.</w:t>
      </w:r>
    </w:p>
    <w:p>
      <w:pPr>
        <w:spacing w:before="0" w:after="0" w:line="264"/>
        <w:ind w:firstLine="600"/>
        <w:jc w:val="both"/>
      </w:pPr>
      <w:r>
        <w:rPr>
          <w:rFonts w:ascii="Times New Roman" w:hAnsi="Times New Roman"/>
          <w:b w:val="false"/>
          <w:i w:val="false"/>
          <w:color w:val="000000"/>
          <w:sz w:val="28"/>
        </w:rPr>
        <w:t>Развитие умений:</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w:t>
      </w:r>
    </w:p>
    <w:p>
      <w:pPr>
        <w:spacing w:before="0" w:after="0" w:line="264"/>
        <w:ind w:firstLine="600"/>
        <w:jc w:val="both"/>
      </w:pPr>
      <w:r>
        <w:rPr>
          <w:rFonts w:ascii="Times New Roman" w:hAnsi="Times New Roman"/>
          <w:b w:val="false"/>
          <w:i w:val="false"/>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другое).</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pPr>
        <w:spacing w:before="0" w:after="0" w:line="264"/>
        <w:ind w:firstLine="600"/>
        <w:jc w:val="both"/>
      </w:pPr>
      <w:r>
        <w:rPr>
          <w:rFonts w:ascii="Times New Roman" w:hAnsi="Times New Roman"/>
          <w:b w:val="false"/>
          <w:i w:val="false"/>
          <w:color w:val="000000"/>
          <w:sz w:val="28"/>
        </w:rPr>
        <w:t>Переспрашивать, просить повторить, уточняя значения незнакомых слов.</w:t>
      </w:r>
    </w:p>
    <w:p>
      <w:pPr>
        <w:spacing w:before="0" w:after="0" w:line="264"/>
        <w:ind w:firstLine="600"/>
        <w:jc w:val="both"/>
      </w:pPr>
      <w:r>
        <w:rPr>
          <w:rFonts w:ascii="Times New Roman" w:hAnsi="Times New Roman"/>
          <w:b w:val="false"/>
          <w:i w:val="false"/>
          <w:color w:val="000000"/>
          <w:sz w:val="28"/>
        </w:rPr>
        <w:t>Использование при формулировании собственных высказываний,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spacing w:before="0" w:after="0" w:line="264"/>
        <w:ind w:firstLine="600"/>
        <w:jc w:val="both"/>
      </w:pPr>
      <w:r>
        <w:rPr>
          <w:rFonts w:ascii="Times New Roman" w:hAnsi="Times New Roman"/>
          <w:b/>
          <w:i w:val="false"/>
          <w:color w:val="000000"/>
          <w:sz w:val="28"/>
        </w:rPr>
        <w:t>9 КЛАСС</w:t>
      </w: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Взаимоотношения в семье и с друзьями. Конфликты и их решения.</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фитнес, сбалансированное питание. Посещение врача.</w:t>
      </w:r>
    </w:p>
    <w:p>
      <w:pPr>
        <w:spacing w:before="0" w:after="0" w:line="264"/>
        <w:ind w:firstLine="600"/>
        <w:jc w:val="both"/>
      </w:pPr>
      <w:r>
        <w:rPr>
          <w:rFonts w:ascii="Times New Roman" w:hAnsi="Times New Roman"/>
          <w:b w:val="false"/>
          <w:i w:val="false"/>
          <w:color w:val="000000"/>
          <w:sz w:val="28"/>
        </w:rPr>
        <w:t>Покупки: одежда, обувь и продукты питания. Карманные деньги. Молодёжная мода.</w:t>
      </w:r>
    </w:p>
    <w:p>
      <w:pPr>
        <w:spacing w:before="0" w:after="0" w:line="264"/>
        <w:ind w:firstLine="600"/>
        <w:jc w:val="both"/>
      </w:pPr>
      <w:r>
        <w:rPr>
          <w:rFonts w:ascii="Times New Roman" w:hAnsi="Times New Roman"/>
          <w:b w:val="false"/>
          <w:i w:val="false"/>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Виды отдыха в различное время года. Путешествия по России и иностранным странам. Транспорт.</w:t>
      </w:r>
    </w:p>
    <w:p>
      <w:pPr>
        <w:spacing w:before="0" w:after="0" w:line="264"/>
        <w:ind w:firstLine="600"/>
        <w:jc w:val="both"/>
      </w:pPr>
      <w:r>
        <w:rPr>
          <w:rFonts w:ascii="Times New Roman" w:hAnsi="Times New Roman"/>
          <w:b w:val="false"/>
          <w:i w:val="false"/>
          <w:color w:val="000000"/>
          <w:sz w:val="28"/>
        </w:rPr>
        <w:t>Природа: флора и фауна. Проблемы экологии. Защита окружающей среды. Климат, погода. Стихийные бедствия.</w:t>
      </w:r>
    </w:p>
    <w:p>
      <w:pPr>
        <w:spacing w:before="0" w:after="0" w:line="264"/>
        <w:ind w:firstLine="600"/>
        <w:jc w:val="both"/>
      </w:pPr>
      <w:r>
        <w:rPr>
          <w:rFonts w:ascii="Times New Roman" w:hAnsi="Times New Roman"/>
          <w:b w:val="false"/>
          <w:i w:val="false"/>
          <w:color w:val="000000"/>
          <w:sz w:val="28"/>
        </w:rPr>
        <w:t>Средства массовой информации (телевидение, радио, пресса, Интернет).</w:t>
      </w:r>
    </w:p>
    <w:p>
      <w:pPr>
        <w:spacing w:before="0" w:after="0" w:line="264"/>
        <w:ind w:firstLine="600"/>
        <w:jc w:val="both"/>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pPr>
        <w:spacing w:before="0" w:after="0" w:line="264"/>
        <w:ind w:firstLine="600"/>
        <w:jc w:val="both"/>
      </w:pPr>
      <w:r>
        <w:rPr>
          <w:rFonts w:ascii="Times New Roman" w:hAnsi="Times New Roman"/>
          <w:b w:val="false"/>
          <w:i w:val="false"/>
          <w:color w:val="000000"/>
          <w:sz w:val="28"/>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before="0" w:after="0" w:line="264"/>
        <w:ind w:firstLine="600"/>
        <w:jc w:val="both"/>
      </w:pPr>
      <w:r>
        <w:rPr>
          <w:rFonts w:ascii="Times New Roman" w:hAnsi="Times New Roman"/>
          <w:b w:val="false"/>
          <w:i w:val="false"/>
          <w:color w:val="000000"/>
          <w:sz w:val="28"/>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диалог обмен мнениями –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pPr>
        <w:spacing w:before="0" w:after="0" w:line="264"/>
        <w:ind w:firstLine="600"/>
        <w:jc w:val="both"/>
      </w:pPr>
      <w:r>
        <w:rPr>
          <w:rFonts w:ascii="Times New Roman" w:hAnsi="Times New Roman"/>
          <w:b w:val="false"/>
          <w:i w:val="false"/>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нормы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 xml:space="preserve"> – создание устных связных монологических высказываний 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 xml:space="preserve">повествование или сообщение; </w:t>
      </w:r>
    </w:p>
    <w:p>
      <w:pPr>
        <w:spacing w:before="0" w:after="0" w:line="264"/>
        <w:ind w:firstLine="600"/>
        <w:jc w:val="both"/>
      </w:pPr>
      <w:r>
        <w:rPr>
          <w:rFonts w:ascii="Times New Roman" w:hAnsi="Times New Roman"/>
          <w:b w:val="false"/>
          <w:i w:val="false"/>
          <w:color w:val="000000"/>
          <w:sz w:val="28"/>
        </w:rPr>
        <w:t>рассуждение;</w:t>
      </w:r>
    </w:p>
    <w:p>
      <w:pPr>
        <w:spacing w:before="0" w:after="0" w:line="264"/>
        <w:ind w:firstLine="600"/>
        <w:jc w:val="both"/>
      </w:pPr>
      <w:r>
        <w:rPr>
          <w:rFonts w:ascii="Times New Roman" w:hAnsi="Times New Roman"/>
          <w:b w:val="false"/>
          <w:i w:val="false"/>
          <w:color w:val="000000"/>
          <w:sz w:val="28"/>
        </w:rPr>
        <w:t>выражение и краткое аргументирование своего мнения по отношению к услышанному (прочитанному);</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pPr>
        <w:spacing w:before="0" w:after="0" w:line="264"/>
        <w:ind w:firstLine="600"/>
        <w:jc w:val="both"/>
      </w:pPr>
      <w:r>
        <w:rPr>
          <w:rFonts w:ascii="Times New Roman" w:hAnsi="Times New Roman"/>
          <w:b w:val="false"/>
          <w:i w:val="false"/>
          <w:color w:val="000000"/>
          <w:sz w:val="28"/>
        </w:rPr>
        <w:t>составление рассказа по картинкам;</w:t>
      </w:r>
    </w:p>
    <w:p>
      <w:pPr>
        <w:spacing w:before="0" w:after="0" w:line="264"/>
        <w:ind w:firstLine="600"/>
        <w:jc w:val="both"/>
      </w:pPr>
      <w:r>
        <w:rPr>
          <w:rFonts w:ascii="Times New Roman" w:hAnsi="Times New Roman"/>
          <w:b w:val="false"/>
          <w:i w:val="false"/>
          <w:color w:val="000000"/>
          <w:sz w:val="28"/>
        </w:rPr>
        <w:t xml:space="preserve">изложение результатов выполненной проектной работы. </w:t>
      </w:r>
    </w:p>
    <w:p>
      <w:pPr>
        <w:spacing w:before="0" w:after="0" w:line="264"/>
        <w:ind w:firstLine="600"/>
        <w:jc w:val="both"/>
      </w:pPr>
      <w:r>
        <w:rPr>
          <w:rFonts w:ascii="Times New Roman" w:hAnsi="Times New Roman"/>
          <w:b w:val="false"/>
          <w:i w:val="false"/>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pPr>
        <w:spacing w:before="0" w:after="0" w:line="264"/>
        <w:ind w:firstLine="600"/>
        <w:jc w:val="both"/>
      </w:pPr>
      <w:r>
        <w:rPr>
          <w:rFonts w:ascii="Times New Roman" w:hAnsi="Times New Roman"/>
          <w:b w:val="false"/>
          <w:i w:val="false"/>
          <w:color w:val="000000"/>
          <w:sz w:val="28"/>
        </w:rPr>
        <w:t>Объём монологического высказывания – 10–12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При непосредственном общении: понимать на слух речь учителя и одноклассников и вербально (невербально) реагировать на услышанное, использовать переспрос или просьбу повторить для уточнения отдельных деталей.</w:t>
      </w:r>
    </w:p>
    <w:p>
      <w:pPr>
        <w:spacing w:before="0" w:after="0" w:line="264"/>
        <w:ind w:firstLine="600"/>
        <w:jc w:val="both"/>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Языковая сложность текстов для аудирования должна соответствовать базовому уровню (А2 – допороговому уровню по общеевропейской шкале).</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2 минут.</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pPr>
        <w:spacing w:before="0" w:after="0" w:line="264"/>
        <w:ind w:firstLine="600"/>
        <w:jc w:val="both"/>
      </w:pPr>
      <w:r>
        <w:rPr>
          <w:rFonts w:ascii="Times New Roman" w:hAnsi="Times New Roman"/>
          <w:b w:val="false"/>
          <w:i w:val="false"/>
          <w:color w:val="000000"/>
          <w:sz w:val="28"/>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pPr>
        <w:spacing w:before="0" w:after="0" w:line="264"/>
        <w:ind w:firstLine="600"/>
        <w:jc w:val="both"/>
      </w:pPr>
      <w:r>
        <w:rPr>
          <w:rFonts w:ascii="Times New Roman" w:hAnsi="Times New Roman"/>
          <w:b w:val="false"/>
          <w:i w:val="false"/>
          <w:color w:val="000000"/>
          <w:sz w:val="28"/>
        </w:rPr>
        <w:t>Чтение несплошных текстов (таблиц, диаграмм, схем)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pPr>
        <w:spacing w:before="0" w:after="0" w:line="264"/>
        <w:ind w:firstLine="600"/>
        <w:jc w:val="both"/>
      </w:pPr>
      <w:r>
        <w:rPr>
          <w:rFonts w:ascii="Times New Roman" w:hAnsi="Times New Roman"/>
          <w:b w:val="false"/>
          <w:i w:val="false"/>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pPr>
        <w:spacing w:before="0" w:after="0" w:line="264"/>
        <w:ind w:firstLine="600"/>
        <w:jc w:val="both"/>
      </w:pPr>
      <w:r>
        <w:rPr>
          <w:rFonts w:ascii="Times New Roman" w:hAnsi="Times New Roman"/>
          <w:b w:val="false"/>
          <w:i w:val="false"/>
          <w:color w:val="000000"/>
          <w:sz w:val="28"/>
        </w:rPr>
        <w:t>Языковая сложность текстов для чтения должна соответствовать базовому уровню (А2 – допороговому уровню по общеевропейской шкале).</w:t>
      </w:r>
    </w:p>
    <w:p>
      <w:pPr>
        <w:spacing w:before="0" w:after="0" w:line="264"/>
        <w:ind w:firstLine="600"/>
        <w:jc w:val="both"/>
      </w:pPr>
      <w:r>
        <w:rPr>
          <w:rFonts w:ascii="Times New Roman" w:hAnsi="Times New Roman"/>
          <w:b w:val="false"/>
          <w:i w:val="false"/>
          <w:color w:val="000000"/>
          <w:sz w:val="28"/>
        </w:rPr>
        <w:t>Объём текста (текстов) для чтения – 500–600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составление плана/тезисов устного или письменного сообщения;</w:t>
      </w:r>
    </w:p>
    <w:p>
      <w:pPr>
        <w:spacing w:before="0" w:after="0" w:line="264"/>
        <w:ind w:firstLine="600"/>
        <w:jc w:val="both"/>
      </w:pPr>
      <w:r>
        <w:rPr>
          <w:rFonts w:ascii="Times New Roman" w:hAnsi="Times New Roman"/>
          <w:b w:val="false"/>
          <w:i w:val="false"/>
          <w:color w:val="000000"/>
          <w:sz w:val="28"/>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pPr>
        <w:spacing w:before="0" w:after="0" w:line="264"/>
        <w:ind w:firstLine="600"/>
        <w:jc w:val="both"/>
      </w:pPr>
      <w:r>
        <w:rPr>
          <w:rFonts w:ascii="Times New Roman" w:hAnsi="Times New Roman"/>
          <w:b w:val="false"/>
          <w:i w:val="false"/>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p>
      <w:pPr>
        <w:spacing w:before="0" w:after="0" w:line="264"/>
        <w:ind w:firstLine="600"/>
        <w:jc w:val="both"/>
      </w:pPr>
      <w:r>
        <w:rPr>
          <w:rFonts w:ascii="Times New Roman" w:hAnsi="Times New Roman"/>
          <w:b w:val="false"/>
          <w:i w:val="false"/>
          <w:color w:val="000000"/>
          <w:sz w:val="28"/>
        </w:rPr>
        <w:t>заполнение таблицы с краткой фиксацией содержания прочитанного (прослушанного) текста;</w:t>
      </w:r>
    </w:p>
    <w:p>
      <w:pPr>
        <w:spacing w:before="0" w:after="0" w:line="264"/>
        <w:ind w:firstLine="600"/>
        <w:jc w:val="both"/>
      </w:pPr>
      <w:r>
        <w:rPr>
          <w:rFonts w:ascii="Times New Roman" w:hAnsi="Times New Roman"/>
          <w:b w:val="false"/>
          <w:i w:val="false"/>
          <w:color w:val="000000"/>
          <w:sz w:val="28"/>
        </w:rPr>
        <w:t>преобразование таблицы, схемы в текстовый вариант представления информации;</w:t>
      </w:r>
    </w:p>
    <w:p>
      <w:pPr>
        <w:spacing w:before="0" w:after="0" w:line="264"/>
        <w:ind w:firstLine="600"/>
        <w:jc w:val="both"/>
      </w:pPr>
      <w:r>
        <w:rPr>
          <w:rFonts w:ascii="Times New Roman" w:hAnsi="Times New Roman"/>
          <w:b w:val="false"/>
          <w:i w:val="false"/>
          <w:color w:val="000000"/>
          <w:sz w:val="28"/>
        </w:rPr>
        <w:t>письменное представление результатов выполненной проектной работы (объём – 100–120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 xml:space="preserve">Выражение модального значения, чувства и эмоции. </w:t>
      </w:r>
    </w:p>
    <w:p>
      <w:pPr>
        <w:spacing w:before="0" w:after="0" w:line="264"/>
        <w:ind w:firstLine="600"/>
        <w:jc w:val="both"/>
      </w:pPr>
      <w:r>
        <w:rPr>
          <w:rFonts w:ascii="Times New Roman" w:hAnsi="Times New Roman"/>
          <w:b w:val="false"/>
          <w:i w:val="false"/>
          <w:color w:val="000000"/>
          <w:sz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pPr>
        <w:spacing w:before="0" w:after="0" w:line="264"/>
        <w:ind w:firstLine="600"/>
        <w:jc w:val="both"/>
      </w:pPr>
      <w:r>
        <w:rPr>
          <w:rFonts w:ascii="Times New Roman" w:hAnsi="Times New Roman"/>
          <w:b w:val="false"/>
          <w:i w:val="false"/>
          <w:color w:val="000000"/>
          <w:sz w:val="28"/>
        </w:rPr>
        <w:t>Объём текста для чтения вслух – до 110 слов.</w:t>
      </w:r>
    </w:p>
    <w:p>
      <w:pPr>
        <w:spacing w:before="0" w:after="0" w:line="264"/>
        <w:ind w:firstLine="600"/>
        <w:jc w:val="both"/>
      </w:pPr>
      <w:r>
        <w:rPr>
          <w:rFonts w:ascii="Times New Roman" w:hAnsi="Times New Roman"/>
          <w:b w:val="false"/>
          <w:i/>
          <w:color w:val="000000"/>
          <w:sz w:val="28"/>
        </w:rPr>
        <w:t>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образование имён существительных при помощи суффиксов -ie (die Biologie), -um (das Museum);</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суффиксов -sam (erholsam), -bar (lesbar);</w:t>
      </w:r>
    </w:p>
    <w:p>
      <w:pPr>
        <w:spacing w:before="0" w:after="0" w:line="264"/>
        <w:ind w:firstLine="600"/>
        <w:jc w:val="both"/>
      </w:pPr>
      <w:r>
        <w:rPr>
          <w:rFonts w:ascii="Times New Roman" w:hAnsi="Times New Roman"/>
          <w:b w:val="false"/>
          <w:i w:val="false"/>
          <w:color w:val="000000"/>
          <w:sz w:val="28"/>
        </w:rPr>
        <w:t>Многозначность лексических единиц. Синонимы. Антонимы. Сокращения и аббревиатуры.</w:t>
      </w:r>
    </w:p>
    <w:p>
      <w:pPr>
        <w:spacing w:before="0" w:after="0" w:line="264"/>
        <w:ind w:firstLine="600"/>
        <w:jc w:val="both"/>
      </w:pPr>
      <w:r>
        <w:rPr>
          <w:rFonts w:ascii="Times New Roman" w:hAnsi="Times New Roman"/>
          <w:b w:val="false"/>
          <w:i w:val="false"/>
          <w:color w:val="000000"/>
          <w:sz w:val="28"/>
        </w:rPr>
        <w:t>Различные средства связи в тексте для обеспечения его целостности (zuerst, denn, zum Schluss usw).</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немецкого языка.</w:t>
      </w:r>
    </w:p>
    <w:p>
      <w:pPr>
        <w:spacing w:before="0" w:after="0" w:line="264"/>
        <w:ind w:firstLine="600"/>
        <w:jc w:val="both"/>
      </w:pPr>
      <w:r>
        <w:rPr>
          <w:rFonts w:ascii="Times New Roman" w:hAnsi="Times New Roman"/>
          <w:b w:val="false"/>
          <w:i w:val="false"/>
          <w:color w:val="000000"/>
          <w:sz w:val="28"/>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pPr>
        <w:spacing w:before="0" w:after="0" w:line="264"/>
        <w:ind w:firstLine="600"/>
        <w:jc w:val="both"/>
      </w:pPr>
      <w:r>
        <w:rPr>
          <w:rFonts w:ascii="Times New Roman" w:hAnsi="Times New Roman"/>
          <w:b w:val="false"/>
          <w:i w:val="false"/>
          <w:color w:val="000000"/>
          <w:sz w:val="28"/>
        </w:rPr>
        <w:t>Сложносочинённые предложения с наречием deshalb.</w:t>
      </w:r>
    </w:p>
    <w:p>
      <w:pPr>
        <w:spacing w:before="0" w:after="0" w:line="264"/>
        <w:ind w:firstLine="600"/>
        <w:jc w:val="both"/>
      </w:pPr>
      <w:r>
        <w:rPr>
          <w:rFonts w:ascii="Times New Roman" w:hAnsi="Times New Roman"/>
          <w:b w:val="false"/>
          <w:i w:val="false"/>
          <w:color w:val="000000"/>
          <w:sz w:val="28"/>
        </w:rPr>
        <w:t>Сложноподчинённые предложения: времени с союзом nachdem, цели с союзом damit.</w:t>
      </w:r>
    </w:p>
    <w:p>
      <w:pPr>
        <w:spacing w:before="0" w:after="0" w:line="264"/>
        <w:ind w:firstLine="600"/>
        <w:jc w:val="both"/>
      </w:pPr>
      <w:r>
        <w:rPr>
          <w:rFonts w:ascii="Times New Roman" w:hAnsi="Times New Roman"/>
          <w:b w:val="false"/>
          <w:i w:val="false"/>
          <w:color w:val="000000"/>
          <w:sz w:val="28"/>
        </w:rPr>
        <w:t>Формы сослагательного наклонения от глаголов haben, sein, werden, können, mögen, сочетание würde + Infinitiv.</w:t>
      </w:r>
    </w:p>
    <w:p>
      <w:pPr>
        <w:spacing w:before="0" w:after="0" w:line="264"/>
        <w:ind w:firstLine="600"/>
        <w:jc w:val="both"/>
      </w:pPr>
      <w:r>
        <w:rPr>
          <w:rFonts w:ascii="Times New Roman" w:hAnsi="Times New Roman"/>
          <w:b w:val="false"/>
          <w:i/>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w:t>
      </w:r>
    </w:p>
    <w:p>
      <w:pPr>
        <w:spacing w:before="0" w:after="0" w:line="264"/>
        <w:ind w:firstLine="600"/>
        <w:jc w:val="both"/>
      </w:pPr>
      <w:r>
        <w:rPr>
          <w:rFonts w:ascii="Times New Roman" w:hAnsi="Times New Roman"/>
          <w:b w:val="false"/>
          <w:i w:val="false"/>
          <w:color w:val="000000"/>
          <w:sz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pPr>
        <w:spacing w:before="0" w:after="0" w:line="264"/>
        <w:ind w:firstLine="600"/>
        <w:jc w:val="both"/>
      </w:pPr>
      <w:r>
        <w:rPr>
          <w:rFonts w:ascii="Times New Roman" w:hAnsi="Times New Roman"/>
          <w:b w:val="false"/>
          <w:i w:val="false"/>
          <w:color w:val="000000"/>
          <w:sz w:val="28"/>
        </w:rPr>
        <w:t>Формирование элементарного представления о различных вариантах немецкого языка.</w:t>
      </w:r>
    </w:p>
    <w:p>
      <w:pPr>
        <w:spacing w:before="0" w:after="0" w:line="264"/>
        <w:ind w:firstLine="600"/>
        <w:jc w:val="both"/>
      </w:pPr>
      <w:r>
        <w:rPr>
          <w:rFonts w:ascii="Times New Roman" w:hAnsi="Times New Roman"/>
          <w:b w:val="false"/>
          <w:i w:val="false"/>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pPr>
        <w:spacing w:before="0" w:after="0" w:line="264"/>
        <w:ind w:firstLine="600"/>
        <w:jc w:val="both"/>
      </w:pPr>
      <w:r>
        <w:rPr>
          <w:rFonts w:ascii="Times New Roman" w:hAnsi="Times New Roman"/>
          <w:b w:val="false"/>
          <w:i w:val="false"/>
          <w:color w:val="000000"/>
          <w:sz w:val="28"/>
        </w:rPr>
        <w:t xml:space="preserve">Соблюдение норм вежливости в межкультурном общении. </w:t>
      </w:r>
    </w:p>
    <w:p>
      <w:pPr>
        <w:spacing w:before="0" w:after="0" w:line="264"/>
        <w:ind w:firstLine="600"/>
        <w:jc w:val="both"/>
      </w:pPr>
      <w:r>
        <w:rPr>
          <w:rFonts w:ascii="Times New Roman" w:hAnsi="Times New Roman"/>
          <w:b w:val="false"/>
          <w:i w:val="false"/>
          <w:color w:val="000000"/>
          <w:sz w:val="28"/>
        </w:rPr>
        <w:t>Развитие умений:</w:t>
      </w:r>
    </w:p>
    <w:p>
      <w:pPr>
        <w:spacing w:before="0" w:after="0" w:line="264"/>
        <w:ind w:firstLine="600"/>
        <w:jc w:val="both"/>
      </w:pPr>
      <w:r>
        <w:rPr>
          <w:rFonts w:ascii="Times New Roman" w:hAnsi="Times New Roman"/>
          <w:b w:val="false"/>
          <w:i w:val="false"/>
          <w:color w:val="000000"/>
          <w:sz w:val="28"/>
        </w:rPr>
        <w:t>писать своё имя и фамилию, а также имена и фамилии своих родственников и друзей на немецком языке;</w:t>
      </w:r>
    </w:p>
    <w:p>
      <w:pPr>
        <w:spacing w:before="0" w:after="0" w:line="264"/>
        <w:ind w:firstLine="600"/>
        <w:jc w:val="both"/>
      </w:pPr>
      <w:r>
        <w:rPr>
          <w:rFonts w:ascii="Times New Roman" w:hAnsi="Times New Roman"/>
          <w:b w:val="false"/>
          <w:i w:val="false"/>
          <w:color w:val="000000"/>
          <w:sz w:val="28"/>
        </w:rPr>
        <w:t>правильно оформлять свой адрес на немецком языке (в анкете);</w:t>
      </w:r>
    </w:p>
    <w:p>
      <w:pPr>
        <w:spacing w:before="0" w:after="0" w:line="264"/>
        <w:ind w:firstLine="600"/>
        <w:jc w:val="both"/>
      </w:pPr>
      <w:r>
        <w:rPr>
          <w:rFonts w:ascii="Times New Roman" w:hAnsi="Times New Roman"/>
          <w:b w:val="false"/>
          <w:i w:val="false"/>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в питании, достопримечательности);</w:t>
      </w:r>
    </w:p>
    <w:p>
      <w:pPr>
        <w:spacing w:before="0" w:after="0" w:line="264"/>
        <w:ind w:firstLine="600"/>
        <w:jc w:val="both"/>
      </w:pPr>
      <w:r>
        <w:rPr>
          <w:rFonts w:ascii="Times New Roman" w:hAnsi="Times New Roman"/>
          <w:b w:val="false"/>
          <w:i w:val="false"/>
          <w:color w:val="000000"/>
          <w:sz w:val="28"/>
        </w:rPr>
        <w:t>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
    <w:p>
      <w:pPr>
        <w:spacing w:before="0" w:after="0" w:line="264"/>
        <w:ind w:firstLine="600"/>
        <w:jc w:val="both"/>
      </w:pPr>
      <w:r>
        <w:rPr>
          <w:rFonts w:ascii="Times New Roman" w:hAnsi="Times New Roman"/>
          <w:b w:val="false"/>
          <w:i w:val="false"/>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других ситуациях).</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pPr>
        <w:spacing w:before="0" w:after="0" w:line="264"/>
        <w:ind w:firstLine="600"/>
        <w:jc w:val="both"/>
      </w:pPr>
      <w:r>
        <w:rPr>
          <w:rFonts w:ascii="Times New Roman" w:hAnsi="Times New Roman"/>
          <w:b w:val="false"/>
          <w:i w:val="false"/>
          <w:color w:val="000000"/>
          <w:sz w:val="28"/>
        </w:rPr>
        <w:t>Переспрашивать, просить повторить, уточняя значение незнакомых слов.</w:t>
      </w:r>
    </w:p>
    <w:p>
      <w:pPr>
        <w:spacing w:before="0" w:after="0" w:line="264"/>
        <w:ind w:firstLine="600"/>
        <w:jc w:val="both"/>
      </w:pPr>
      <w:r>
        <w:rPr>
          <w:rFonts w:ascii="Times New Roman" w:hAnsi="Times New Roman"/>
          <w:b w:val="false"/>
          <w:i w:val="false"/>
          <w:color w:val="000000"/>
          <w:sz w:val="28"/>
        </w:rPr>
        <w:t>Использование при формулировании собственных высказываний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 xml:space="preserve">Сравнение (в том числе установление основания для сравнения) объектов, явлений, процессов, их элементов и основных функций в рамках изученной тематики. </w:t>
      </w:r>
    </w:p>
    <w:bookmarkStart w:name="block-78638480" w:id="6"/>
    <w:p>
      <w:pPr>
        <w:sectPr>
          <w:pgSz w:w="11906" w:h="16383" w:orient="portrait"/>
        </w:sectPr>
      </w:pPr>
    </w:p>
    <w:bookmarkEnd w:id="6"/>
    <w:bookmarkEnd w:id="5"/>
    <w:bookmarkStart w:name="block-78638481" w:id="7"/>
    <w:p>
      <w:pPr>
        <w:spacing w:before="0" w:after="0" w:line="264"/>
        <w:ind w:left="120"/>
        <w:jc w:val="both"/>
      </w:pPr>
      <w:r>
        <w:rPr>
          <w:rFonts w:ascii="Times New Roman" w:hAnsi="Times New Roman"/>
          <w:b/>
          <w:i w:val="false"/>
          <w:color w:val="000000"/>
          <w:sz w:val="28"/>
        </w:rPr>
        <w:t>ПЛАНИРУЕМЫЕ РЕЗУЛЬТАТЫ ОСВОЕНИЯ ПРОГРАММЫ ПО ИНОСТРАННОМУ (НЕМЕЦКОМУ) ЯЗЫКУ НА УРОВНЕ ОСНОВНОГО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pPr>
        <w:spacing w:before="0" w:after="0" w:line="264"/>
        <w:ind w:firstLine="600"/>
        <w:jc w:val="both"/>
      </w:pPr>
      <w:r>
        <w:rPr>
          <w:rFonts w:ascii="Times New Roman" w:hAnsi="Times New Roman"/>
          <w:b/>
          <w:i w:val="false"/>
          <w:color w:val="000000"/>
          <w:sz w:val="28"/>
        </w:rPr>
        <w:t>1) гражданского воспитания:</w:t>
      </w:r>
    </w:p>
    <w:p>
      <w:pPr>
        <w:spacing w:before="0" w:after="0" w:line="264"/>
        <w:ind w:firstLine="600"/>
        <w:jc w:val="both"/>
      </w:pPr>
      <w:r>
        <w:rPr>
          <w:rFonts w:ascii="Times New Roman" w:hAnsi="Times New Roman"/>
          <w:b w:val="false"/>
          <w:i w:val="false"/>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pPr>
        <w:spacing w:before="0" w:after="0" w:line="264"/>
        <w:ind w:firstLine="600"/>
        <w:jc w:val="both"/>
      </w:pPr>
      <w:r>
        <w:rPr>
          <w:rFonts w:ascii="Times New Roman" w:hAnsi="Times New Roman"/>
          <w:b w:val="false"/>
          <w:i w:val="false"/>
          <w:color w:val="000000"/>
          <w:sz w:val="28"/>
        </w:rPr>
        <w:t>активное участие в жизни семьи, организации, местного сообщества, родного края, страны;</w:t>
      </w:r>
    </w:p>
    <w:p>
      <w:pPr>
        <w:spacing w:before="0" w:after="0" w:line="264"/>
        <w:ind w:firstLine="600"/>
        <w:jc w:val="both"/>
      </w:pPr>
      <w:r>
        <w:rPr>
          <w:rFonts w:ascii="Times New Roman" w:hAnsi="Times New Roman"/>
          <w:b w:val="false"/>
          <w:i w:val="false"/>
          <w:color w:val="000000"/>
          <w:sz w:val="28"/>
        </w:rPr>
        <w:t>неприятие любых форм экстремизма, дискриминации, понимание роли различных социальных институтов в жизни человека;</w:t>
      </w:r>
    </w:p>
    <w:p>
      <w:pPr>
        <w:spacing w:before="0" w:after="0" w:line="264"/>
        <w:ind w:firstLine="600"/>
        <w:jc w:val="both"/>
      </w:pPr>
      <w:r>
        <w:rPr>
          <w:rFonts w:ascii="Times New Roman" w:hAnsi="Times New Roman"/>
          <w:b w:val="false"/>
          <w:i w:val="false"/>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pPr>
        <w:spacing w:before="0" w:after="0" w:line="264"/>
        <w:ind w:firstLine="600"/>
        <w:jc w:val="both"/>
      </w:pPr>
      <w:r>
        <w:rPr>
          <w:rFonts w:ascii="Times New Roman" w:hAnsi="Times New Roman"/>
          <w:b w:val="false"/>
          <w:i w:val="false"/>
          <w:color w:val="000000"/>
          <w:sz w:val="28"/>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(волонтёрство, помощь людям, нуждающимся в ней).</w:t>
      </w:r>
    </w:p>
    <w:p>
      <w:pPr>
        <w:spacing w:before="0" w:after="0" w:line="264"/>
        <w:ind w:firstLine="600"/>
        <w:jc w:val="both"/>
      </w:pPr>
      <w:r>
        <w:rPr>
          <w:rFonts w:ascii="Times New Roman" w:hAnsi="Times New Roman"/>
          <w:b/>
          <w:i w:val="false"/>
          <w:color w:val="000000"/>
          <w:sz w:val="28"/>
        </w:rPr>
        <w:t>2) патриотического воспитания:</w:t>
      </w:r>
    </w:p>
    <w:p>
      <w:pPr>
        <w:spacing w:before="0" w:after="0" w:line="264"/>
        <w:ind w:firstLine="600"/>
        <w:jc w:val="both"/>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pPr>
        <w:spacing w:before="0" w:after="0" w:line="264"/>
        <w:ind w:firstLine="600"/>
        <w:jc w:val="both"/>
      </w:pPr>
      <w:r>
        <w:rPr>
          <w:rFonts w:ascii="Times New Roman" w:hAnsi="Times New Roman"/>
          <w:b w:val="false"/>
          <w:i w:val="false"/>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pPr>
        <w:spacing w:before="0" w:after="0" w:line="264"/>
        <w:ind w:firstLine="600"/>
        <w:jc w:val="both"/>
      </w:pPr>
      <w:r>
        <w:rPr>
          <w:rFonts w:ascii="Times New Roman" w:hAnsi="Times New Roman"/>
          <w:b w:val="false"/>
          <w:i w:val="false"/>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ориентация на моральные ценности и нормы в ситуациях нравственного выбора;</w:t>
      </w:r>
    </w:p>
    <w:p>
      <w:pPr>
        <w:spacing w:before="0" w:after="0" w:line="264"/>
        <w:ind w:firstLine="600"/>
        <w:jc w:val="both"/>
      </w:pPr>
      <w:r>
        <w:rPr>
          <w:rFonts w:ascii="Times New Roman" w:hAnsi="Times New Roman"/>
          <w:b w:val="false"/>
          <w:i w:val="false"/>
          <w:color w:val="000000"/>
          <w:sz w:val="28"/>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pPr>
        <w:spacing w:before="0" w:after="0" w:line="264"/>
        <w:ind w:firstLine="600"/>
        <w:jc w:val="both"/>
      </w:pPr>
      <w:r>
        <w:rPr>
          <w:rFonts w:ascii="Times New Roman" w:hAnsi="Times New Roman"/>
          <w:b w:val="false"/>
          <w:i w:val="false"/>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firstLine="600"/>
        <w:jc w:val="both"/>
      </w:pPr>
      <w:r>
        <w:rPr>
          <w:rFonts w:ascii="Times New Roman" w:hAnsi="Times New Roman"/>
          <w:b/>
          <w:i w:val="false"/>
          <w:color w:val="000000"/>
          <w:sz w:val="28"/>
        </w:rPr>
        <w:t>4) эстетического воспитания:</w:t>
      </w:r>
    </w:p>
    <w:p>
      <w:pPr>
        <w:spacing w:before="0" w:after="0" w:line="264"/>
        <w:ind w:firstLine="600"/>
        <w:jc w:val="both"/>
      </w:pPr>
      <w:r>
        <w:rPr>
          <w:rFonts w:ascii="Times New Roman" w:hAnsi="Times New Roman"/>
          <w:b w:val="false"/>
          <w:i w:val="false"/>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pPr>
        <w:spacing w:before="0" w:after="0" w:line="264"/>
        <w:ind w:firstLine="600"/>
        <w:jc w:val="both"/>
      </w:pPr>
      <w:r>
        <w:rPr>
          <w:rFonts w:ascii="Times New Roman" w:hAnsi="Times New Roman"/>
          <w:b w:val="false"/>
          <w:i w:val="false"/>
          <w:color w:val="000000"/>
          <w:sz w:val="28"/>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pPr>
        <w:spacing w:before="0" w:after="0" w:line="264"/>
        <w:ind w:firstLine="600"/>
        <w:jc w:val="both"/>
      </w:pPr>
      <w:r>
        <w:rPr>
          <w:rFonts w:ascii="Times New Roman" w:hAnsi="Times New Roman"/>
          <w:b/>
          <w:i w:val="false"/>
          <w:color w:val="000000"/>
          <w:sz w:val="28"/>
        </w:rPr>
        <w:t>5) физического воспитания, формирования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осознание ценности жизни;</w:t>
      </w:r>
    </w:p>
    <w:p>
      <w:pPr>
        <w:spacing w:before="0" w:after="0" w:line="264"/>
        <w:ind w:firstLine="600"/>
        <w:jc w:val="both"/>
      </w:pPr>
      <w:r>
        <w:rPr>
          <w:rFonts w:ascii="Times New Roman" w:hAnsi="Times New Roman"/>
          <w:b w:val="false"/>
          <w:i w:val="false"/>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pPr>
        <w:spacing w:before="0" w:after="0" w:line="264"/>
        <w:ind w:firstLine="600"/>
        <w:jc w:val="both"/>
      </w:pPr>
      <w:r>
        <w:rPr>
          <w:rFonts w:ascii="Times New Roman" w:hAnsi="Times New Roman"/>
          <w:b w:val="false"/>
          <w:i w:val="false"/>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pPr>
        <w:spacing w:before="0" w:after="0" w:line="264"/>
        <w:ind w:firstLine="600"/>
        <w:jc w:val="both"/>
      </w:pPr>
      <w:r>
        <w:rPr>
          <w:rFonts w:ascii="Times New Roman" w:hAnsi="Times New Roman"/>
          <w:b w:val="false"/>
          <w:i w:val="false"/>
          <w:color w:val="000000"/>
          <w:sz w:val="28"/>
        </w:rPr>
        <w:t>соблюдение правил безопасности, в том числе навыков безопасного поведения в Интернет-среде;</w:t>
      </w:r>
    </w:p>
    <w:p>
      <w:pPr>
        <w:spacing w:before="0" w:after="0" w:line="264"/>
        <w:ind w:firstLine="600"/>
        <w:jc w:val="both"/>
      </w:pPr>
      <w:r>
        <w:rPr>
          <w:rFonts w:ascii="Times New Roman" w:hAnsi="Times New Roman"/>
          <w:b w:val="false"/>
          <w:i w:val="false"/>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spacing w:before="0" w:after="0" w:line="264"/>
        <w:ind w:firstLine="600"/>
        <w:jc w:val="both"/>
      </w:pPr>
      <w:r>
        <w:rPr>
          <w:rFonts w:ascii="Times New Roman" w:hAnsi="Times New Roman"/>
          <w:b w:val="false"/>
          <w:i w:val="false"/>
          <w:color w:val="000000"/>
          <w:sz w:val="28"/>
        </w:rPr>
        <w:t>умение принимать себя и других, не осуждая;</w:t>
      </w:r>
    </w:p>
    <w:p>
      <w:pPr>
        <w:spacing w:before="0" w:after="0" w:line="264"/>
        <w:ind w:firstLine="600"/>
        <w:jc w:val="both"/>
      </w:pPr>
      <w:r>
        <w:rPr>
          <w:rFonts w:ascii="Times New Roman" w:hAnsi="Times New Roman"/>
          <w:b w:val="false"/>
          <w:i w:val="false"/>
          <w:color w:val="000000"/>
          <w:sz w:val="28"/>
        </w:rPr>
        <w:t>умение осознавать эмоциональное состояние себя и других, умение управлять собственным эмоциональным состоянием;</w:t>
      </w:r>
    </w:p>
    <w:p>
      <w:pPr>
        <w:spacing w:before="0" w:after="0" w:line="264"/>
        <w:ind w:firstLine="600"/>
        <w:jc w:val="both"/>
      </w:pP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другого человека.</w:t>
      </w:r>
    </w:p>
    <w:p>
      <w:pPr>
        <w:spacing w:before="0" w:after="0" w:line="264"/>
        <w:ind w:firstLine="600"/>
        <w:jc w:val="both"/>
      </w:pPr>
      <w:r>
        <w:rPr>
          <w:rFonts w:ascii="Times New Roman" w:hAnsi="Times New Roman"/>
          <w:b/>
          <w:i w:val="false"/>
          <w:color w:val="000000"/>
          <w:sz w:val="28"/>
        </w:rPr>
        <w:t>6) трудового воспитания:</w:t>
      </w:r>
    </w:p>
    <w:p>
      <w:pPr>
        <w:spacing w:before="0" w:after="0" w:line="264"/>
        <w:ind w:firstLine="600"/>
        <w:jc w:val="both"/>
      </w:pPr>
      <w:r>
        <w:rPr>
          <w:rFonts w:ascii="Times New Roman" w:hAnsi="Times New Roman"/>
          <w:b w:val="false"/>
          <w:i w:val="false"/>
          <w:color w:val="000000"/>
          <w:sz w:val="28"/>
        </w:rPr>
        <w:t xml:space="preserve">установка на активное участие в решении практических задач (в рамках семьи, организации, </w:t>
      </w:r>
      <w:r>
        <w:rPr>
          <w:rFonts w:ascii="Times New Roman" w:hAnsi="Times New Roman"/>
          <w:b w:val="false"/>
          <w:i w:val="false"/>
          <w:color w:val="000000"/>
          <w:sz w:val="28"/>
        </w:rPr>
        <w:t>населенного пункта, родного края)</w:t>
      </w:r>
      <w:r>
        <w:rPr>
          <w:rFonts w:ascii="Times New Roman" w:hAnsi="Times New Roman"/>
          <w:b w:val="false"/>
          <w:i w:val="false"/>
          <w:color w:val="000000"/>
          <w:sz w:val="28"/>
        </w:rPr>
        <w:t xml:space="preserve"> технологической и социальной направленности, способность инициировать, планировать и самостоятельно выполнять такого рода деятельность;</w:t>
      </w:r>
    </w:p>
    <w:p>
      <w:pPr>
        <w:spacing w:before="0" w:after="0" w:line="264"/>
        <w:ind w:firstLine="600"/>
        <w:jc w:val="both"/>
      </w:pPr>
      <w:r>
        <w:rPr>
          <w:rFonts w:ascii="Times New Roman" w:hAnsi="Times New Roman"/>
          <w:b w:val="false"/>
          <w:i w:val="false"/>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pPr>
        <w:spacing w:before="0" w:after="0" w:line="264"/>
        <w:ind w:firstLine="600"/>
        <w:jc w:val="both"/>
      </w:pPr>
      <w:r>
        <w:rPr>
          <w:rFonts w:ascii="Times New Roman" w:hAnsi="Times New Roman"/>
          <w:b w:val="false"/>
          <w:i w:val="false"/>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pPr>
        <w:spacing w:before="0" w:after="0" w:line="264"/>
        <w:ind w:firstLine="600"/>
        <w:jc w:val="both"/>
      </w:pPr>
      <w:r>
        <w:rPr>
          <w:rFonts w:ascii="Times New Roman" w:hAnsi="Times New Roman"/>
          <w:b w:val="false"/>
          <w:i w:val="false"/>
          <w:color w:val="000000"/>
          <w:sz w:val="28"/>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pPr>
        <w:spacing w:before="0" w:after="0" w:line="264"/>
        <w:ind w:firstLine="600"/>
        <w:jc w:val="both"/>
      </w:pPr>
      <w:r>
        <w:rPr>
          <w:rFonts w:ascii="Times New Roman" w:hAnsi="Times New Roman"/>
          <w:b/>
          <w:i w:val="false"/>
          <w:color w:val="000000"/>
          <w:sz w:val="28"/>
        </w:rPr>
        <w:t>7) экологического воспитания:</w:t>
      </w:r>
    </w:p>
    <w:p>
      <w:pPr>
        <w:spacing w:before="0" w:after="0" w:line="264"/>
        <w:ind w:firstLine="600"/>
        <w:jc w:val="both"/>
      </w:pPr>
      <w:r>
        <w:rPr>
          <w:rFonts w:ascii="Times New Roman" w:hAnsi="Times New Roman"/>
          <w:b w:val="false"/>
          <w:i w:val="false"/>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pPr>
        <w:spacing w:before="0" w:after="0" w:line="264"/>
        <w:ind w:firstLine="600"/>
        <w:jc w:val="both"/>
      </w:pPr>
      <w:r>
        <w:rPr>
          <w:rFonts w:ascii="Times New Roman" w:hAnsi="Times New Roman"/>
          <w:b w:val="false"/>
          <w:i w:val="false"/>
          <w:color w:val="000000"/>
          <w:sz w:val="28"/>
        </w:rPr>
        <w:t>повышение уровня экологической культуры, осознание глобального характера экологических проблем и путей их решения;</w:t>
      </w:r>
    </w:p>
    <w:p>
      <w:pPr>
        <w:spacing w:before="0" w:after="0" w:line="264"/>
        <w:ind w:firstLine="600"/>
        <w:jc w:val="both"/>
      </w:pPr>
      <w:r>
        <w:rPr>
          <w:rFonts w:ascii="Times New Roman" w:hAnsi="Times New Roman"/>
          <w:b w:val="false"/>
          <w:i w:val="false"/>
          <w:color w:val="000000"/>
          <w:sz w:val="28"/>
        </w:rPr>
        <w:t>активное неприятие действий, приносящих вред окружающей среде;</w:t>
      </w:r>
    </w:p>
    <w:p>
      <w:pPr>
        <w:spacing w:before="0" w:after="0" w:line="264"/>
        <w:ind w:firstLine="600"/>
        <w:jc w:val="both"/>
      </w:pPr>
      <w:r>
        <w:rPr>
          <w:rFonts w:ascii="Times New Roman" w:hAnsi="Times New Roman"/>
          <w:b w:val="false"/>
          <w:i w:val="false"/>
          <w:color w:val="000000"/>
          <w:sz w:val="28"/>
        </w:rPr>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pPr>
        <w:spacing w:before="0" w:after="0" w:line="264"/>
        <w:ind w:firstLine="600"/>
        <w:jc w:val="both"/>
      </w:pPr>
      <w:r>
        <w:rPr>
          <w:rFonts w:ascii="Times New Roman" w:hAnsi="Times New Roman"/>
          <w:b/>
          <w:i w:val="false"/>
          <w:color w:val="000000"/>
          <w:sz w:val="28"/>
        </w:rPr>
        <w:t>8) ценности научного познания:</w:t>
      </w:r>
    </w:p>
    <w:p>
      <w:pPr>
        <w:spacing w:before="0" w:after="0" w:line="264"/>
        <w:ind w:firstLine="600"/>
        <w:jc w:val="both"/>
      </w:pPr>
      <w:r>
        <w:rPr>
          <w:rFonts w:ascii="Times New Roman" w:hAnsi="Times New Roman"/>
          <w:b w:val="false"/>
          <w:i w:val="false"/>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pPr>
        <w:spacing w:before="0" w:after="0" w:line="264"/>
        <w:ind w:firstLine="600"/>
        <w:jc w:val="both"/>
      </w:pPr>
      <w:r>
        <w:rPr>
          <w:rFonts w:ascii="Times New Roman" w:hAnsi="Times New Roman"/>
          <w:b w:val="false"/>
          <w:i w:val="false"/>
          <w:color w:val="000000"/>
          <w:sz w:val="28"/>
        </w:rPr>
        <w:t>овладение языковой и читательской культурой как средством познания мира;</w:t>
      </w:r>
    </w:p>
    <w:p>
      <w:pPr>
        <w:spacing w:before="0" w:after="0" w:line="264"/>
        <w:ind w:firstLine="600"/>
        <w:jc w:val="both"/>
      </w:pPr>
      <w:r>
        <w:rPr>
          <w:rFonts w:ascii="Times New Roman" w:hAnsi="Times New Roman"/>
          <w:b w:val="false"/>
          <w:i w:val="false"/>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spacing w:before="0" w:after="0" w:line="264"/>
        <w:ind w:firstLine="600"/>
        <w:jc w:val="both"/>
      </w:pPr>
      <w:r>
        <w:rPr>
          <w:rFonts w:ascii="Times New Roman" w:hAnsi="Times New Roman"/>
          <w:b/>
          <w:i w:val="false"/>
          <w:color w:val="000000"/>
          <w:sz w:val="28"/>
        </w:rPr>
        <w:t>9) адаптации обучающегося к изменяющимся условиям социальной и природной среды:</w:t>
      </w:r>
    </w:p>
    <w:p>
      <w:pPr>
        <w:spacing w:before="0" w:after="0" w:line="264"/>
        <w:ind w:firstLine="600"/>
        <w:jc w:val="both"/>
      </w:pPr>
      <w:r>
        <w:rPr>
          <w:rFonts w:ascii="Times New Roman" w:hAnsi="Times New Roman"/>
          <w:b w:val="false"/>
          <w:i w:val="false"/>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pPr>
        <w:spacing w:before="0" w:after="0" w:line="264"/>
        <w:ind w:firstLine="600"/>
        <w:jc w:val="both"/>
      </w:pPr>
      <w:r>
        <w:rPr>
          <w:rFonts w:ascii="Times New Roman" w:hAnsi="Times New Roman"/>
          <w:b w:val="false"/>
          <w:i w:val="false"/>
          <w:color w:val="000000"/>
          <w:sz w:val="28"/>
        </w:rPr>
        <w:t>способность обучающихся во взаимодействии в условиях неопределенности, открытость опыту и знаниям других;</w:t>
      </w:r>
    </w:p>
    <w:p>
      <w:pPr>
        <w:spacing w:before="0" w:after="0" w:line="264"/>
        <w:ind w:firstLine="600"/>
        <w:jc w:val="both"/>
      </w:pPr>
      <w:r>
        <w:rPr>
          <w:rFonts w:ascii="Times New Roman" w:hAnsi="Times New Roman"/>
          <w:b w:val="false"/>
          <w:i w:val="false"/>
          <w:color w:val="000000"/>
          <w:sz w:val="28"/>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pPr>
        <w:spacing w:before="0" w:after="0" w:line="264"/>
        <w:ind w:firstLine="600"/>
        <w:jc w:val="both"/>
      </w:pPr>
      <w:r>
        <w:rPr>
          <w:rFonts w:ascii="Times New Roman" w:hAnsi="Times New Roman"/>
          <w:b w:val="false"/>
          <w:i w:val="false"/>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pPr>
        <w:spacing w:before="0" w:after="0" w:line="264"/>
        <w:ind w:firstLine="600"/>
        <w:jc w:val="both"/>
      </w:pPr>
      <w:r>
        <w:rPr>
          <w:rFonts w:ascii="Times New Roman" w:hAnsi="Times New Roman"/>
          <w:b w:val="false"/>
          <w:i w:val="false"/>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pPr>
        <w:spacing w:before="0" w:after="0" w:line="264"/>
        <w:ind w:firstLine="600"/>
        <w:jc w:val="both"/>
      </w:pPr>
      <w:r>
        <w:rPr>
          <w:rFonts w:ascii="Times New Roman" w:hAnsi="Times New Roman"/>
          <w:b w:val="false"/>
          <w:i w:val="false"/>
          <w:color w:val="000000"/>
          <w:sz w:val="28"/>
        </w:rPr>
        <w:t>умение анализировать и выявлять взаимосвязи природы, общества и экономики;</w:t>
      </w:r>
    </w:p>
    <w:p>
      <w:pPr>
        <w:spacing w:before="0" w:after="0" w:line="264"/>
        <w:ind w:firstLine="600"/>
        <w:jc w:val="both"/>
      </w:pPr>
      <w:r>
        <w:rPr>
          <w:rFonts w:ascii="Times New Roman" w:hAnsi="Times New Roman"/>
          <w:b w:val="false"/>
          <w:i w:val="false"/>
          <w:color w:val="000000"/>
          <w:sz w:val="28"/>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pPr>
        <w:spacing w:before="0" w:after="0" w:line="264"/>
        <w:ind w:firstLine="600"/>
        <w:jc w:val="both"/>
      </w:pPr>
      <w:r>
        <w:rPr>
          <w:rFonts w:ascii="Times New Roman" w:hAnsi="Times New Roman"/>
          <w:b w:val="false"/>
          <w:i w:val="false"/>
          <w:color w:val="000000"/>
          <w:sz w:val="28"/>
        </w:rPr>
        <w:t>способность обучающихся осознавать стрессовую ситуацию, оценивать происходящие изменения и их последствия;</w:t>
      </w:r>
    </w:p>
    <w:p>
      <w:pPr>
        <w:spacing w:before="0" w:after="0" w:line="264"/>
        <w:ind w:firstLine="600"/>
        <w:jc w:val="both"/>
      </w:pPr>
      <w:r>
        <w:rPr>
          <w:rFonts w:ascii="Times New Roman" w:hAnsi="Times New Roman"/>
          <w:b w:val="false"/>
          <w:i w:val="false"/>
          <w:color w:val="000000"/>
          <w:sz w:val="28"/>
        </w:rPr>
        <w:t>воспринимать стрессовую ситуацию как вызов, требующий контрмер;</w:t>
      </w:r>
    </w:p>
    <w:p>
      <w:pPr>
        <w:spacing w:before="0" w:after="0" w:line="264"/>
        <w:ind w:firstLine="600"/>
        <w:jc w:val="both"/>
      </w:pPr>
      <w:r>
        <w:rPr>
          <w:rFonts w:ascii="Times New Roman" w:hAnsi="Times New Roman"/>
          <w:b w:val="false"/>
          <w:i w:val="false"/>
          <w:color w:val="000000"/>
          <w:sz w:val="28"/>
        </w:rPr>
        <w:t>оценивать ситуацию стресса, корректировать принимаемые решения и действия;</w:t>
      </w:r>
    </w:p>
    <w:p>
      <w:pPr>
        <w:spacing w:before="0" w:after="0" w:line="264"/>
        <w:ind w:firstLine="600"/>
        <w:jc w:val="both"/>
      </w:pPr>
      <w:r>
        <w:rPr>
          <w:rFonts w:ascii="Times New Roman" w:hAnsi="Times New Roman"/>
          <w:b w:val="false"/>
          <w:i w:val="false"/>
          <w:color w:val="000000"/>
          <w:sz w:val="28"/>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выявлять и характеризовать существенные признаки объектов (явлений);</w:t>
      </w:r>
    </w:p>
    <w:p>
      <w:pPr>
        <w:spacing w:before="0" w:after="0" w:line="264"/>
        <w:ind w:firstLine="600"/>
        <w:jc w:val="both"/>
      </w:pPr>
      <w:r>
        <w:rPr>
          <w:rFonts w:ascii="Times New Roman" w:hAnsi="Times New Roman"/>
          <w:b w:val="false"/>
          <w:i w:val="false"/>
          <w:color w:val="000000"/>
          <w:sz w:val="28"/>
        </w:rPr>
        <w:t>устанавливать существенный признак классификации, основания для обобщения и сравнения, критерии проводимого анализа;</w:t>
      </w:r>
    </w:p>
    <w:p>
      <w:pPr>
        <w:spacing w:before="0" w:after="0" w:line="264"/>
        <w:ind w:firstLine="600"/>
        <w:jc w:val="both"/>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фактах, данных и наблюдениях;</w:t>
      </w:r>
    </w:p>
    <w:p>
      <w:pPr>
        <w:spacing w:before="0" w:after="0" w:line="264"/>
        <w:ind w:firstLine="600"/>
        <w:jc w:val="both"/>
      </w:pPr>
      <w:r>
        <w:rPr>
          <w:rFonts w:ascii="Times New Roman" w:hAnsi="Times New Roman"/>
          <w:b w:val="false"/>
          <w:i w:val="false"/>
          <w:color w:val="000000"/>
          <w:sz w:val="28"/>
        </w:rPr>
        <w:t>предлагать критерии для выявления закономерностей и противоречий;</w:t>
      </w:r>
    </w:p>
    <w:p>
      <w:pPr>
        <w:spacing w:before="0" w:after="0" w:line="264"/>
        <w:ind w:firstLine="600"/>
        <w:jc w:val="both"/>
      </w:pPr>
      <w:r>
        <w:rPr>
          <w:rFonts w:ascii="Times New Roman" w:hAnsi="Times New Roman"/>
          <w:b w:val="false"/>
          <w:i w:val="false"/>
          <w:color w:val="000000"/>
          <w:sz w:val="28"/>
        </w:rPr>
        <w:t>выявлять дефициты информации, данных, необходимых для решения поставленной задачи;</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при изучении явлений и процессов;</w:t>
      </w:r>
    </w:p>
    <w:p>
      <w:pPr>
        <w:spacing w:before="0" w:after="0" w:line="264"/>
        <w:ind w:firstLine="600"/>
        <w:jc w:val="both"/>
      </w:pPr>
      <w:r>
        <w:rPr>
          <w:rFonts w:ascii="Times New Roman" w:hAnsi="Times New Roman"/>
          <w:b w:val="false"/>
          <w:i w:val="false"/>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pPr>
        <w:spacing w:before="0" w:after="0" w:line="264"/>
        <w:ind w:firstLine="600"/>
        <w:jc w:val="both"/>
      </w:pPr>
      <w:r>
        <w:rPr>
          <w:rFonts w:ascii="Times New Roman" w:hAnsi="Times New Roman"/>
          <w:b w:val="false"/>
          <w:i w:val="false"/>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left="120"/>
        <w:jc w:val="both"/>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использовать вопросы как исследовательский инструмент познания;</w:t>
      </w:r>
    </w:p>
    <w:p>
      <w:pPr>
        <w:spacing w:before="0" w:after="0" w:line="264"/>
        <w:ind w:firstLine="600"/>
        <w:jc w:val="both"/>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pPr>
        <w:spacing w:before="0" w:after="0" w:line="264"/>
        <w:ind w:firstLine="600"/>
        <w:jc w:val="both"/>
      </w:pPr>
      <w:r>
        <w:rPr>
          <w:rFonts w:ascii="Times New Roman" w:hAnsi="Times New Roman"/>
          <w:b w:val="false"/>
          <w:i w:val="false"/>
          <w:color w:val="000000"/>
          <w:sz w:val="28"/>
        </w:rPr>
        <w:t>формулировать гипотезу об истинности собственных суждений и суждений других, аргументировать свою позицию, мнение;</w:t>
      </w:r>
    </w:p>
    <w:p>
      <w:pPr>
        <w:spacing w:before="0" w:after="0" w:line="264"/>
        <w:ind w:firstLine="600"/>
        <w:jc w:val="both"/>
      </w:pPr>
      <w:r>
        <w:rPr>
          <w:rFonts w:ascii="Times New Roman" w:hAnsi="Times New Roman"/>
          <w:b w:val="false"/>
          <w:i w:val="false"/>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pPr>
        <w:spacing w:before="0" w:after="0" w:line="264"/>
        <w:ind w:firstLine="600"/>
        <w:jc w:val="both"/>
      </w:pPr>
      <w:r>
        <w:rPr>
          <w:rFonts w:ascii="Times New Roman" w:hAnsi="Times New Roman"/>
          <w:b w:val="false"/>
          <w:i w:val="false"/>
          <w:color w:val="000000"/>
          <w:sz w:val="28"/>
        </w:rPr>
        <w:t>оценивать на применимость и достоверность информации, полученной в ходе исследования (эксперимента);</w:t>
      </w:r>
    </w:p>
    <w:p>
      <w:pPr>
        <w:spacing w:before="0" w:after="0" w:line="264"/>
        <w:ind w:firstLine="600"/>
        <w:jc w:val="both"/>
      </w:pPr>
      <w:r>
        <w:rPr>
          <w:rFonts w:ascii="Times New Roman" w:hAnsi="Times New Roman"/>
          <w:b w:val="false"/>
          <w:i w:val="false"/>
          <w:color w:val="000000"/>
          <w:sz w:val="28"/>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pPr>
        <w:spacing w:before="0" w:after="0" w:line="264"/>
        <w:ind w:firstLine="600"/>
        <w:jc w:val="both"/>
      </w:pPr>
      <w:r>
        <w:rPr>
          <w:rFonts w:ascii="Times New Roman" w:hAnsi="Times New Roman"/>
          <w:b w:val="false"/>
          <w:i w:val="false"/>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pPr>
        <w:spacing w:before="0" w:after="0" w:line="264"/>
        <w:ind w:left="12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pPr>
        <w:spacing w:before="0" w:after="0" w:line="264"/>
        <w:ind w:firstLine="600"/>
        <w:jc w:val="both"/>
      </w:pPr>
      <w:r>
        <w:rPr>
          <w:rFonts w:ascii="Times New Roman" w:hAnsi="Times New Roman"/>
          <w:b w:val="false"/>
          <w:i w:val="false"/>
          <w:color w:val="000000"/>
          <w:sz w:val="28"/>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spacing w:before="0" w:after="0" w:line="264"/>
        <w:ind w:firstLine="600"/>
        <w:jc w:val="both"/>
      </w:pPr>
      <w:r>
        <w:rPr>
          <w:rFonts w:ascii="Times New Roman" w:hAnsi="Times New Roman"/>
          <w:b w:val="false"/>
          <w:i w:val="false"/>
          <w:color w:val="000000"/>
          <w:sz w:val="28"/>
        </w:rPr>
        <w:t>оценивать надежность информации по критериям, предложенным педагогическим работником или сформулированным самостоятельно;</w:t>
      </w:r>
    </w:p>
    <w:p>
      <w:pPr>
        <w:spacing w:before="0" w:after="0" w:line="264"/>
        <w:ind w:firstLine="600"/>
        <w:jc w:val="both"/>
      </w:pPr>
      <w:r>
        <w:rPr>
          <w:rFonts w:ascii="Times New Roman" w:hAnsi="Times New Roman"/>
          <w:b w:val="false"/>
          <w:i w:val="false"/>
          <w:color w:val="000000"/>
          <w:sz w:val="28"/>
        </w:rPr>
        <w:t xml:space="preserve">эффективно запоминать и систематизировать информацию. </w:t>
      </w:r>
    </w:p>
    <w:p>
      <w:pPr>
        <w:spacing w:before="0" w:after="0" w:line="264"/>
        <w:ind w:firstLine="600"/>
        <w:jc w:val="both"/>
      </w:pPr>
      <w:r>
        <w:rPr>
          <w:rFonts w:ascii="Times New Roman" w:hAnsi="Times New Roman"/>
          <w:b w:val="false"/>
          <w:i w:val="false"/>
          <w:color w:val="000000"/>
          <w:sz w:val="28"/>
        </w:rPr>
        <w:t>Овладение системой универсальных учебных познавательных действий обеспечивает сформированность когнитивных навыков у обучающихся.</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w:t>
      </w:r>
    </w:p>
    <w:p>
      <w:pPr>
        <w:spacing w:before="0" w:after="0" w:line="264"/>
        <w:ind w:firstLine="600"/>
        <w:jc w:val="both"/>
      </w:pPr>
      <w:r>
        <w:rPr>
          <w:rFonts w:ascii="Times New Roman" w:hAnsi="Times New Roman"/>
          <w:b w:val="false"/>
          <w:i w:val="false"/>
          <w:color w:val="000000"/>
          <w:sz w:val="28"/>
        </w:rPr>
        <w:t>выражать свою точку зрения в устной и письменной речи;</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pPr>
        <w:spacing w:before="0" w:after="0" w:line="264"/>
        <w:ind w:firstLine="600"/>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spacing w:before="0" w:after="0" w:line="264"/>
        <w:ind w:firstLine="600"/>
        <w:jc w:val="both"/>
      </w:pPr>
      <w:r>
        <w:rPr>
          <w:rFonts w:ascii="Times New Roman" w:hAnsi="Times New Roman"/>
          <w:b w:val="false"/>
          <w:i w:val="false"/>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pPr>
        <w:spacing w:before="0" w:after="0" w:line="264"/>
        <w:ind w:firstLine="600"/>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pPr>
        <w:spacing w:before="0" w:after="0" w:line="264"/>
        <w:ind w:firstLine="600"/>
        <w:jc w:val="both"/>
      </w:pPr>
      <w:r>
        <w:rPr>
          <w:rFonts w:ascii="Times New Roman" w:hAnsi="Times New Roman"/>
          <w:b w:val="false"/>
          <w:i w:val="false"/>
          <w:color w:val="000000"/>
          <w:sz w:val="28"/>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before="0" w:after="0" w:line="264"/>
        <w:ind w:left="120"/>
        <w:jc w:val="both"/>
      </w:pP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pPr>
        <w:spacing w:before="0" w:after="0" w:line="264"/>
        <w:ind w:firstLine="600"/>
        <w:jc w:val="both"/>
      </w:pPr>
      <w:r>
        <w:rPr>
          <w:rFonts w:ascii="Times New Roman" w:hAnsi="Times New Roman"/>
          <w:b w:val="false"/>
          <w:i w:val="false"/>
          <w:color w:val="000000"/>
          <w:sz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pPr>
        <w:spacing w:before="0" w:after="0" w:line="264"/>
        <w:ind w:firstLine="600"/>
        <w:jc w:val="both"/>
      </w:pPr>
      <w:r>
        <w:rPr>
          <w:rFonts w:ascii="Times New Roman" w:hAnsi="Times New Roman"/>
          <w:b w:val="false"/>
          <w:i w:val="false"/>
          <w:color w:val="000000"/>
          <w:sz w:val="28"/>
        </w:rPr>
        <w:t>обобщать мнения нескольких человек, проявлять готовность руководить, выполнять поручения, подчиняться;</w:t>
      </w:r>
    </w:p>
    <w:p>
      <w:pPr>
        <w:spacing w:before="0" w:after="0" w:line="264"/>
        <w:ind w:firstLine="600"/>
        <w:jc w:val="both"/>
      </w:pPr>
      <w:r>
        <w:rPr>
          <w:rFonts w:ascii="Times New Roman" w:hAnsi="Times New Roman"/>
          <w:b w:val="false"/>
          <w:i w:val="false"/>
          <w:color w:val="000000"/>
          <w:sz w:val="28"/>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pPr>
        <w:spacing w:before="0" w:after="0" w:line="264"/>
        <w:ind w:firstLine="600"/>
        <w:jc w:val="both"/>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spacing w:before="0" w:after="0" w:line="264"/>
        <w:ind w:firstLine="600"/>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w:t>
      </w:r>
    </w:p>
    <w:p>
      <w:pPr>
        <w:spacing w:before="0" w:after="0" w:line="264"/>
        <w:ind w:firstLine="600"/>
        <w:jc w:val="both"/>
      </w:pPr>
      <w:r>
        <w:rPr>
          <w:rFonts w:ascii="Times New Roman" w:hAnsi="Times New Roman"/>
          <w:b w:val="false"/>
          <w:i w:val="false"/>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pPr>
        <w:spacing w:before="0" w:after="0" w:line="264"/>
        <w:ind w:firstLine="600"/>
        <w:jc w:val="both"/>
      </w:pPr>
      <w:r>
        <w:rPr>
          <w:rFonts w:ascii="Times New Roman" w:hAnsi="Times New Roman"/>
          <w:b w:val="false"/>
          <w:i w:val="false"/>
          <w:color w:val="000000"/>
          <w:sz w:val="28"/>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выявлять проблемы для решения в жизненных и учебных ситуациях;</w:t>
      </w:r>
    </w:p>
    <w:p>
      <w:pPr>
        <w:spacing w:before="0" w:after="0" w:line="264"/>
        <w:ind w:firstLine="600"/>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spacing w:before="0" w:after="0" w:line="264"/>
        <w:ind w:firstLine="600"/>
        <w:jc w:val="both"/>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pPr>
        <w:spacing w:before="0" w:after="0" w:line="264"/>
        <w:ind w:firstLine="600"/>
        <w:jc w:val="both"/>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проводить выбор и брать ответственность за решение.</w:t>
      </w:r>
    </w:p>
    <w:p>
      <w:pPr>
        <w:spacing w:before="0" w:after="0" w:line="264"/>
        <w:ind w:left="120"/>
        <w:jc w:val="both"/>
      </w:pPr>
      <w:r>
        <w:rPr>
          <w:rFonts w:ascii="Times New Roman" w:hAnsi="Times New Roman"/>
          <w:b/>
          <w:i w:val="false"/>
          <w:color w:val="000000"/>
          <w:sz w:val="28"/>
        </w:rPr>
        <w:t xml:space="preserve">Самоконтроль: </w:t>
      </w:r>
    </w:p>
    <w:p>
      <w:pPr>
        <w:spacing w:before="0" w:after="0" w:line="264"/>
        <w:ind w:firstLine="600"/>
        <w:jc w:val="both"/>
      </w:pPr>
      <w:r>
        <w:rPr>
          <w:rFonts w:ascii="Times New Roman" w:hAnsi="Times New Roman"/>
          <w:b w:val="false"/>
          <w:i w:val="false"/>
          <w:color w:val="000000"/>
          <w:sz w:val="28"/>
        </w:rPr>
        <w:t>владеть способами самоконтроля, самомотивации и рефлексии;</w:t>
      </w:r>
    </w:p>
    <w:p>
      <w:pPr>
        <w:spacing w:before="0" w:after="0" w:line="264"/>
        <w:ind w:firstLine="600"/>
        <w:jc w:val="both"/>
      </w:pPr>
      <w:r>
        <w:rPr>
          <w:rFonts w:ascii="Times New Roman" w:hAnsi="Times New Roman"/>
          <w:b w:val="false"/>
          <w:i w:val="false"/>
          <w:color w:val="000000"/>
          <w:sz w:val="28"/>
        </w:rPr>
        <w:t>давать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spacing w:before="0" w:after="0" w:line="264"/>
        <w:ind w:firstLine="600"/>
        <w:jc w:val="both"/>
      </w:pPr>
      <w:r>
        <w:rPr>
          <w:rFonts w:ascii="Times New Roman" w:hAnsi="Times New Roman"/>
          <w:b w:val="false"/>
          <w:i w:val="false"/>
          <w:color w:val="000000"/>
          <w:sz w:val="28"/>
        </w:rPr>
        <w:t xml:space="preserve">объяснять причины достижения (недостижения) результатов деятельности, давать оценку приобретенному опыту, находить позитивное в произошедшей ситуации; </w:t>
      </w:r>
    </w:p>
    <w:p>
      <w:pPr>
        <w:spacing w:before="0" w:after="0" w:line="264"/>
        <w:ind w:firstLine="600"/>
        <w:jc w:val="both"/>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pPr>
        <w:spacing w:before="0" w:after="0" w:line="264"/>
        <w:ind w:left="120"/>
        <w:jc w:val="both"/>
      </w:pPr>
      <w:r>
        <w:rPr>
          <w:rFonts w:ascii="Times New Roman" w:hAnsi="Times New Roman"/>
          <w:b/>
          <w:i w:val="false"/>
          <w:color w:val="000000"/>
          <w:sz w:val="28"/>
        </w:rPr>
        <w:t xml:space="preserve">Эмоциональный интеллект: </w:t>
      </w:r>
    </w:p>
    <w:p>
      <w:pPr>
        <w:spacing w:before="0" w:after="0" w:line="264"/>
        <w:ind w:firstLine="600"/>
        <w:jc w:val="both"/>
      </w:pPr>
      <w:r>
        <w:rPr>
          <w:rFonts w:ascii="Times New Roman" w:hAnsi="Times New Roman"/>
          <w:b w:val="false"/>
          <w:i w:val="false"/>
          <w:color w:val="000000"/>
          <w:sz w:val="28"/>
        </w:rPr>
        <w:t>различать, называть и управлять собственными эмоциями и эмоциями других;</w:t>
      </w:r>
    </w:p>
    <w:p>
      <w:pPr>
        <w:spacing w:before="0" w:after="0" w:line="264"/>
        <w:ind w:firstLine="600"/>
        <w:jc w:val="both"/>
      </w:pPr>
      <w:r>
        <w:rPr>
          <w:rFonts w:ascii="Times New Roman" w:hAnsi="Times New Roman"/>
          <w:b w:val="false"/>
          <w:i w:val="false"/>
          <w:color w:val="000000"/>
          <w:sz w:val="28"/>
        </w:rPr>
        <w:t>выявлять и анализировать причины эмоций;</w:t>
      </w:r>
    </w:p>
    <w:p>
      <w:pPr>
        <w:spacing w:before="0" w:after="0" w:line="264"/>
        <w:ind w:firstLine="600"/>
        <w:jc w:val="both"/>
      </w:pPr>
      <w:r>
        <w:rPr>
          <w:rFonts w:ascii="Times New Roman" w:hAnsi="Times New Roman"/>
          <w:b w:val="false"/>
          <w:i w:val="false"/>
          <w:color w:val="000000"/>
          <w:sz w:val="28"/>
        </w:rPr>
        <w:t>ставить себя на место другого человека, понимать мотивы и намерения другого, регулировать способ выражения эмоций.</w:t>
      </w:r>
    </w:p>
    <w:p>
      <w:pPr>
        <w:spacing w:before="0" w:after="0" w:line="264"/>
        <w:ind w:left="120"/>
        <w:jc w:val="both"/>
      </w:pPr>
      <w:r>
        <w:rPr>
          <w:rFonts w:ascii="Times New Roman" w:hAnsi="Times New Roman"/>
          <w:b/>
          <w:i w:val="false"/>
          <w:color w:val="000000"/>
          <w:sz w:val="28"/>
        </w:rPr>
        <w:t>Принятие себя и других:</w:t>
      </w:r>
    </w:p>
    <w:p>
      <w:pPr>
        <w:spacing w:before="0" w:after="0" w:line="264"/>
        <w:ind w:firstLine="600"/>
        <w:jc w:val="both"/>
      </w:pPr>
      <w:r>
        <w:rPr>
          <w:rFonts w:ascii="Times New Roman" w:hAnsi="Times New Roman"/>
          <w:b w:val="false"/>
          <w:i w:val="false"/>
          <w:color w:val="000000"/>
          <w:sz w:val="28"/>
        </w:rPr>
        <w:t xml:space="preserve">осознанно относиться к другому человеку, его мнению; </w:t>
      </w:r>
    </w:p>
    <w:p>
      <w:pPr>
        <w:spacing w:before="0" w:after="0" w:line="264"/>
        <w:ind w:firstLine="600"/>
        <w:jc w:val="both"/>
      </w:pPr>
      <w:r>
        <w:rPr>
          <w:rFonts w:ascii="Times New Roman" w:hAnsi="Times New Roman"/>
          <w:b w:val="false"/>
          <w:i w:val="false"/>
          <w:color w:val="000000"/>
          <w:sz w:val="28"/>
        </w:rPr>
        <w:t xml:space="preserve">признавать свое право на ошибку и такое же право другого; </w:t>
      </w:r>
    </w:p>
    <w:p>
      <w:pPr>
        <w:spacing w:before="0" w:after="0" w:line="264"/>
        <w:ind w:firstLine="600"/>
        <w:jc w:val="both"/>
      </w:pPr>
      <w:r>
        <w:rPr>
          <w:rFonts w:ascii="Times New Roman" w:hAnsi="Times New Roman"/>
          <w:b w:val="false"/>
          <w:i w:val="false"/>
          <w:color w:val="000000"/>
          <w:sz w:val="28"/>
        </w:rPr>
        <w:t xml:space="preserve">принимать себя и других, не осуждая; </w:t>
      </w:r>
    </w:p>
    <w:p>
      <w:pPr>
        <w:spacing w:before="0" w:after="0" w:line="264"/>
        <w:ind w:firstLine="600"/>
        <w:jc w:val="both"/>
      </w:pPr>
      <w:r>
        <w:rPr>
          <w:rFonts w:ascii="Times New Roman" w:hAnsi="Times New Roman"/>
          <w:b w:val="false"/>
          <w:i w:val="false"/>
          <w:color w:val="000000"/>
          <w:sz w:val="28"/>
        </w:rPr>
        <w:t xml:space="preserve">открытость себе и другим; </w:t>
      </w:r>
    </w:p>
    <w:p>
      <w:pPr>
        <w:spacing w:before="0" w:after="0" w:line="264"/>
        <w:ind w:firstLine="600"/>
        <w:jc w:val="both"/>
      </w:pPr>
      <w:r>
        <w:rPr>
          <w:rFonts w:ascii="Times New Roman" w:hAnsi="Times New Roman"/>
          <w:b w:val="false"/>
          <w:i w:val="false"/>
          <w:color w:val="000000"/>
          <w:sz w:val="28"/>
        </w:rPr>
        <w:t>осознавать невозможность контролировать все вокруг.</w:t>
      </w:r>
    </w:p>
    <w:p>
      <w:pPr>
        <w:spacing w:before="0" w:after="0" w:line="264"/>
        <w:ind w:firstLine="600"/>
        <w:jc w:val="both"/>
      </w:pPr>
      <w:r>
        <w:rPr>
          <w:rFonts w:ascii="Times New Roman" w:hAnsi="Times New Roman"/>
          <w:b w:val="false"/>
          <w:i w:val="false"/>
          <w:color w:val="000000"/>
          <w:sz w:val="28"/>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(немецкому) языку к концу обучения </w:t>
      </w:r>
      <w:r>
        <w:rPr>
          <w:rFonts w:ascii="Times New Roman" w:hAnsi="Times New Roman"/>
          <w:b/>
          <w:i/>
          <w:color w:val="000000"/>
          <w:sz w:val="28"/>
        </w:rPr>
        <w:t>в 5 классе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1) Коммуникативные умения.</w:t>
      </w:r>
    </w:p>
    <w:p>
      <w:pPr>
        <w:spacing w:before="0" w:after="0" w:line="264"/>
        <w:ind w:firstLine="600"/>
        <w:jc w:val="both"/>
      </w:pPr>
      <w:r>
        <w:rPr>
          <w:rFonts w:ascii="Times New Roman" w:hAnsi="Times New Roman"/>
          <w:b w:val="false"/>
          <w:i/>
          <w:color w:val="000000"/>
          <w:sz w:val="28"/>
        </w:rPr>
        <w:t>Говорение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вести разные виды диалогов (диалог этикетного характера, диалог-побуждение к действию, диалог-расспрос) в рамках тематического содержания речи для 5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для 5 класса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pPr>
        <w:spacing w:before="0" w:after="0" w:line="264"/>
        <w:ind w:firstLine="600"/>
        <w:jc w:val="both"/>
      </w:pPr>
      <w:r>
        <w:rPr>
          <w:rFonts w:ascii="Times New Roman" w:hAnsi="Times New Roman"/>
          <w:b w:val="false"/>
          <w:i/>
          <w:color w:val="000000"/>
          <w:sz w:val="28"/>
        </w:rPr>
        <w:t>Аудирование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 xml:space="preserve">писать короткие поздравления с праздниками; </w:t>
      </w:r>
    </w:p>
    <w:p>
      <w:pPr>
        <w:spacing w:before="0" w:after="0" w:line="264"/>
        <w:ind w:firstLine="600"/>
        <w:jc w:val="both"/>
      </w:pPr>
      <w:r>
        <w:rPr>
          <w:rFonts w:ascii="Times New Roman" w:hAnsi="Times New Roman"/>
          <w:b w:val="false"/>
          <w:i w:val="false"/>
          <w:color w:val="000000"/>
          <w:sz w:val="28"/>
        </w:rPr>
        <w:t xml:space="preserve">заполнять анкеты и формуляры, сообщая о себе основные сведения, в соответствии с нормами, принятыми в стране (странах) изучаемого языка; </w:t>
      </w:r>
    </w:p>
    <w:p>
      <w:pPr>
        <w:spacing w:before="0" w:after="0" w:line="264"/>
        <w:ind w:firstLine="600"/>
        <w:jc w:val="both"/>
      </w:pPr>
      <w:r>
        <w:rPr>
          <w:rFonts w:ascii="Times New Roman" w:hAnsi="Times New Roman"/>
          <w:b w:val="false"/>
          <w:i w:val="false"/>
          <w:color w:val="000000"/>
          <w:sz w:val="28"/>
        </w:rPr>
        <w:t>писать электронное сообщение личного характера, соблюдая речевой этикет, принятый в стране (странах) изучаемого языка (объём сообщения – до 60 слов).</w:t>
      </w:r>
    </w:p>
    <w:p>
      <w:pPr>
        <w:spacing w:before="0" w:after="0" w:line="264"/>
        <w:ind w:firstLine="600"/>
        <w:jc w:val="both"/>
      </w:pPr>
      <w:r>
        <w:rPr>
          <w:rFonts w:ascii="Times New Roman" w:hAnsi="Times New Roman"/>
          <w:b w:val="false"/>
          <w:i w:val="false"/>
          <w:color w:val="000000"/>
          <w:sz w:val="28"/>
        </w:rPr>
        <w:t>2) 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w:t>
      </w:r>
    </w:p>
    <w:p>
      <w:pPr>
        <w:spacing w:before="0" w:after="0" w:line="264"/>
        <w:ind w:firstLine="600"/>
        <w:jc w:val="both"/>
      </w:pPr>
      <w:r>
        <w:rPr>
          <w:rFonts w:ascii="Times New Roman" w:hAnsi="Times New Roman"/>
          <w:b w:val="false"/>
          <w:i w:val="false"/>
          <w:color w:val="000000"/>
          <w:sz w:val="28"/>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 xml:space="preserve">правильно писать изученные слова; </w:t>
      </w:r>
    </w:p>
    <w:p>
      <w:pPr>
        <w:spacing w:before="0" w:after="0" w:line="264"/>
        <w:ind w:firstLine="600"/>
        <w:jc w:val="both"/>
      </w:pPr>
      <w:r>
        <w:rPr>
          <w:rFonts w:ascii="Times New Roman" w:hAnsi="Times New Roman"/>
          <w:b w:val="false"/>
          <w:i w:val="false"/>
          <w:color w:val="000000"/>
          <w:sz w:val="28"/>
        </w:rPr>
        <w:t xml:space="preserve">использовать точку, вопросительный и восклицательный знаки в конце предложения, запятую при перечислении; </w:t>
      </w:r>
    </w:p>
    <w:p>
      <w:pPr>
        <w:spacing w:before="0" w:after="0" w:line="264"/>
        <w:ind w:firstLine="600"/>
        <w:jc w:val="both"/>
      </w:pPr>
      <w:r>
        <w:rPr>
          <w:rFonts w:ascii="Times New Roman" w:hAnsi="Times New Roman"/>
          <w:b w:val="false"/>
          <w:i w:val="false"/>
          <w:color w:val="000000"/>
          <w:sz w:val="28"/>
        </w:rPr>
        <w:t>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 xml:space="preserve">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 </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 -ler, -in, -chen, имена прилагательные с суффиксами -ig, -lich, числительные образованные при помощи суффиксов -zehn, -zig, -te, -ste, имена существительные, образованные путём соединения основ существительных (das Klassenzimmer), распознавать и употреблять в устной и письменной речи изученные синонимы и интернациональные слова.</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понимать особенности структуры простых и сложных предложений немецкого языка, различных коммуникативных типов предложений немецкого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нераспространённые и распространённые простые предложения (с простым и составным глагольным сказуемым, с составным именным сказуемым), в том числе с дополнениями в дательном и винительном падежах;</w:t>
      </w:r>
    </w:p>
    <w:p>
      <w:pPr>
        <w:spacing w:before="0" w:after="0" w:line="264"/>
        <w:ind w:firstLine="600"/>
        <w:jc w:val="both"/>
      </w:pPr>
      <w:r>
        <w:rPr>
          <w:rFonts w:ascii="Times New Roman" w:hAnsi="Times New Roman"/>
          <w:b w:val="false"/>
          <w:i w:val="false"/>
          <w:color w:val="000000"/>
          <w:sz w:val="28"/>
        </w:rPr>
        <w:t>побудительные предложения (в том числе в отрицательной форме);</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Futur I;</w:t>
      </w:r>
    </w:p>
    <w:p>
      <w:pPr>
        <w:spacing w:before="0" w:after="0" w:line="264"/>
        <w:ind w:firstLine="600"/>
        <w:jc w:val="both"/>
      </w:pPr>
      <w:r>
        <w:rPr>
          <w:rFonts w:ascii="Times New Roman" w:hAnsi="Times New Roman"/>
          <w:b w:val="false"/>
          <w:i w:val="false"/>
          <w:color w:val="000000"/>
          <w:sz w:val="28"/>
        </w:rPr>
        <w:t>модальный глагол dürfen (в Präsens);</w:t>
      </w:r>
    </w:p>
    <w:p>
      <w:pPr>
        <w:spacing w:before="0" w:after="0" w:line="264"/>
        <w:ind w:firstLine="600"/>
        <w:jc w:val="both"/>
      </w:pPr>
      <w:r>
        <w:rPr>
          <w:rFonts w:ascii="Times New Roman" w:hAnsi="Times New Roman"/>
          <w:b w:val="false"/>
          <w:i w:val="false"/>
          <w:color w:val="000000"/>
          <w:sz w:val="28"/>
        </w:rPr>
        <w:t>наречия в положительной, сравнительной и превосходной степенях сравнения, образованные по правилу и исключения;</w:t>
      </w:r>
    </w:p>
    <w:p>
      <w:pPr>
        <w:spacing w:before="0" w:after="0" w:line="264"/>
        <w:ind w:firstLine="600"/>
        <w:jc w:val="both"/>
      </w:pPr>
      <w:r>
        <w:rPr>
          <w:rFonts w:ascii="Times New Roman" w:hAnsi="Times New Roman"/>
          <w:b w:val="false"/>
          <w:i w:val="false"/>
          <w:color w:val="000000"/>
          <w:sz w:val="28"/>
        </w:rPr>
        <w:t>указательное местоимение jener;</w:t>
      </w:r>
    </w:p>
    <w:p>
      <w:pPr>
        <w:spacing w:before="0" w:after="0" w:line="264"/>
        <w:ind w:firstLine="600"/>
        <w:jc w:val="both"/>
      </w:pPr>
      <w:r>
        <w:rPr>
          <w:rFonts w:ascii="Times New Roman" w:hAnsi="Times New Roman"/>
          <w:b w:val="false"/>
          <w:i w:val="false"/>
          <w:color w:val="000000"/>
          <w:sz w:val="28"/>
        </w:rPr>
        <w:t>вопросительные местоимения (wer, was, wohin, wo, warum);</w:t>
      </w:r>
    </w:p>
    <w:p>
      <w:pPr>
        <w:spacing w:before="0" w:after="0" w:line="264"/>
        <w:ind w:firstLine="600"/>
        <w:jc w:val="both"/>
      </w:pPr>
      <w:r>
        <w:rPr>
          <w:rFonts w:ascii="Times New Roman" w:hAnsi="Times New Roman"/>
          <w:b w:val="false"/>
          <w:i w:val="false"/>
          <w:color w:val="000000"/>
          <w:sz w:val="28"/>
        </w:rPr>
        <w:t>количественные и порядковые числительные (до 100).</w:t>
      </w:r>
    </w:p>
    <w:p>
      <w:pPr>
        <w:spacing w:before="0" w:after="0" w:line="264"/>
        <w:ind w:firstLine="600"/>
        <w:jc w:val="both"/>
      </w:pPr>
      <w:r>
        <w:rPr>
          <w:rFonts w:ascii="Times New Roman" w:hAnsi="Times New Roman"/>
          <w:b w:val="false"/>
          <w:i w:val="false"/>
          <w:color w:val="000000"/>
          <w:sz w:val="28"/>
        </w:rPr>
        <w:t>3) Социокультурные знания и умения:</w:t>
      </w:r>
    </w:p>
    <w:p>
      <w:pPr>
        <w:spacing w:before="0" w:after="0" w:line="264"/>
        <w:ind w:firstLine="600"/>
        <w:jc w:val="both"/>
      </w:pPr>
      <w:r>
        <w:rPr>
          <w:rFonts w:ascii="Times New Roman" w:hAnsi="Times New Roman"/>
          <w:b w:val="false"/>
          <w:i w:val="false"/>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pPr>
        <w:spacing w:before="0" w:after="0" w:line="264"/>
        <w:ind w:firstLine="600"/>
        <w:jc w:val="both"/>
      </w:pPr>
      <w:r>
        <w:rPr>
          <w:rFonts w:ascii="Times New Roman" w:hAnsi="Times New Roman"/>
          <w:b w:val="false"/>
          <w:i w:val="false"/>
          <w:color w:val="000000"/>
          <w:sz w:val="28"/>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правильно оформлять адрес, писать фамилии и имена (свои, родственников и друзей) на немецком языке (в анкете, формуляре);</w:t>
      </w:r>
    </w:p>
    <w:p>
      <w:pPr>
        <w:spacing w:before="0" w:after="0" w:line="264"/>
        <w:ind w:firstLine="600"/>
        <w:jc w:val="both"/>
      </w:pPr>
      <w:r>
        <w:rPr>
          <w:rFonts w:ascii="Times New Roman" w:hAnsi="Times New Roman"/>
          <w:b w:val="false"/>
          <w:i w:val="false"/>
          <w:color w:val="000000"/>
          <w:sz w:val="28"/>
        </w:rPr>
        <w:t>обладать базовыми знаниями о социокультурном портрете родной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Россию и страны (стран)у изучаемого языка.</w:t>
      </w:r>
    </w:p>
    <w:p>
      <w:pPr>
        <w:spacing w:before="0" w:after="0" w:line="264"/>
        <w:ind w:firstLine="600"/>
        <w:jc w:val="both"/>
      </w:pPr>
      <w:r>
        <w:rPr>
          <w:rFonts w:ascii="Times New Roman" w:hAnsi="Times New Roman"/>
          <w:b w:val="false"/>
          <w:i w:val="false"/>
          <w:color w:val="000000"/>
          <w:sz w:val="28"/>
        </w:rPr>
        <w:t>4) Компенсаторные умения:</w:t>
      </w:r>
    </w:p>
    <w:p>
      <w:pPr>
        <w:spacing w:before="0" w:after="0" w:line="264"/>
        <w:ind w:firstLine="600"/>
        <w:jc w:val="both"/>
      </w:pPr>
      <w:r>
        <w:rPr>
          <w:rFonts w:ascii="Times New Roman" w:hAnsi="Times New Roman"/>
          <w:b w:val="false"/>
          <w:i w:val="false"/>
          <w:color w:val="000000"/>
          <w:sz w:val="28"/>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владеть начальными умениями классифицировать лексические единицы по темам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(немецкому) языку к концу обучения </w:t>
      </w:r>
      <w:r>
        <w:rPr>
          <w:rFonts w:ascii="Times New Roman" w:hAnsi="Times New Roman"/>
          <w:b/>
          <w:i/>
          <w:color w:val="000000"/>
          <w:sz w:val="28"/>
        </w:rPr>
        <w:t>в 6 классе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1) Коммуникативные умения.</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pPr>
        <w:spacing w:before="0" w:after="0" w:line="264"/>
        <w:ind w:firstLine="600"/>
        <w:jc w:val="both"/>
      </w:pPr>
      <w:r>
        <w:rPr>
          <w:rFonts w:ascii="Times New Roman" w:hAnsi="Times New Roman"/>
          <w:b w:val="false"/>
          <w:i w:val="false"/>
          <w:color w:val="000000"/>
          <w:sz w:val="28"/>
        </w:rPr>
        <w:t>2) 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интонации, читать новые слова согласно основным правилам чтения.</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 писать изученные слова;</w:t>
      </w:r>
    </w:p>
    <w:p>
      <w:pPr>
        <w:spacing w:before="0" w:after="0" w:line="264"/>
        <w:ind w:firstLine="600"/>
        <w:jc w:val="both"/>
      </w:pPr>
      <w:r>
        <w:rPr>
          <w:rFonts w:ascii="Times New Roman" w:hAnsi="Times New Roman"/>
          <w:b w:val="false"/>
          <w:i w:val="false"/>
          <w:color w:val="000000"/>
          <w:sz w:val="28"/>
        </w:rPr>
        <w:t xml:space="preserve">использовать точку, вопросительный и восклицательный знаки в конце предложения, запятую при перечислении; </w:t>
      </w:r>
    </w:p>
    <w:p>
      <w:pPr>
        <w:spacing w:before="0" w:after="0" w:line="264"/>
        <w:ind w:firstLine="600"/>
        <w:jc w:val="both"/>
      </w:pPr>
      <w:r>
        <w:rPr>
          <w:rFonts w:ascii="Times New Roman" w:hAnsi="Times New Roman"/>
          <w:b w:val="false"/>
          <w:i w:val="false"/>
          <w:color w:val="000000"/>
          <w:sz w:val="28"/>
        </w:rPr>
        <w:t>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-keit, -heit, -ung, имена прилагательные при помощи суффикса -isch, имена прилагательные и наречия при помощи отрицательного префикса un-, при помощи конверсии: имена существительные от глагола (das Lesen), при помощи словосложения: соединения глагола и существительного (der Schreibtisch);</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синонимы, антонимы и интернациональные слова;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для обеспечения целостности высказывания.</w:t>
      </w:r>
    </w:p>
    <w:p>
      <w:pPr>
        <w:spacing w:before="0" w:after="0" w:line="264"/>
        <w:ind w:firstLine="600"/>
        <w:jc w:val="both"/>
      </w:pPr>
      <w:r>
        <w:rPr>
          <w:rFonts w:ascii="Times New Roman" w:hAnsi="Times New Roman"/>
          <w:b w:val="false"/>
          <w:i w:val="false"/>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понимать особенности структуры простых и сложных предложений немецкого языка, различных коммуникативных типов предложений немецкого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сложносочинённые предложения с союзом denn;</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Präteritum;</w:t>
      </w:r>
    </w:p>
    <w:p>
      <w:pPr>
        <w:spacing w:before="0" w:after="0" w:line="264"/>
        <w:ind w:firstLine="600"/>
        <w:jc w:val="both"/>
      </w:pPr>
      <w:r>
        <w:rPr>
          <w:rFonts w:ascii="Times New Roman" w:hAnsi="Times New Roman"/>
          <w:b w:val="false"/>
          <w:i w:val="false"/>
          <w:color w:val="000000"/>
          <w:sz w:val="28"/>
        </w:rPr>
        <w:t>глаголы с отделяемыми и неотделяемыми приставками;</w:t>
      </w:r>
    </w:p>
    <w:p>
      <w:pPr>
        <w:spacing w:before="0" w:after="0" w:line="264"/>
        <w:ind w:firstLine="600"/>
        <w:jc w:val="both"/>
      </w:pPr>
      <w:r>
        <w:rPr>
          <w:rFonts w:ascii="Times New Roman" w:hAnsi="Times New Roman"/>
          <w:b w:val="false"/>
          <w:i w:val="false"/>
          <w:color w:val="000000"/>
          <w:sz w:val="28"/>
        </w:rPr>
        <w:t>глаголы с возвратным местоимением sich;</w:t>
      </w:r>
    </w:p>
    <w:p>
      <w:pPr>
        <w:spacing w:before="0" w:after="0" w:line="264"/>
        <w:ind w:firstLine="600"/>
        <w:jc w:val="both"/>
      </w:pP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sitzen – setzen, liegen – legen, stehen – stellen, hängen;</w:t>
      </w:r>
    </w:p>
    <w:p>
      <w:pPr>
        <w:spacing w:before="0" w:after="0" w:line="264"/>
        <w:ind w:firstLine="600"/>
        <w:jc w:val="both"/>
      </w:pPr>
      <w:r>
        <w:rPr>
          <w:rFonts w:ascii="Times New Roman" w:hAnsi="Times New Roman"/>
          <w:b w:val="false"/>
          <w:i w:val="false"/>
          <w:color w:val="000000"/>
          <w:sz w:val="28"/>
        </w:rPr>
        <w:t>модальный глагол sollen (в Präsens);</w:t>
      </w:r>
    </w:p>
    <w:p>
      <w:pPr>
        <w:spacing w:before="0" w:after="0" w:line="264"/>
        <w:ind w:firstLine="600"/>
        <w:jc w:val="both"/>
      </w:pPr>
      <w:r>
        <w:rPr>
          <w:rFonts w:ascii="Times New Roman" w:hAnsi="Times New Roman"/>
          <w:b w:val="false"/>
          <w:i w:val="false"/>
          <w:color w:val="000000"/>
          <w:sz w:val="28"/>
        </w:rPr>
        <w:t>склонение имён существительных в единственном и множественном числе в родительном падеже;</w:t>
      </w:r>
    </w:p>
    <w:p>
      <w:pPr>
        <w:spacing w:before="0" w:after="0" w:line="264"/>
        <w:ind w:firstLine="600"/>
        <w:jc w:val="both"/>
      </w:pPr>
      <w:r>
        <w:rPr>
          <w:rFonts w:ascii="Times New Roman" w:hAnsi="Times New Roman"/>
          <w:b w:val="false"/>
          <w:i w:val="false"/>
          <w:color w:val="000000"/>
          <w:sz w:val="28"/>
        </w:rPr>
        <w:t>личные местоимения в винительном и дательном падежах;</w:t>
      </w:r>
    </w:p>
    <w:p>
      <w:pPr>
        <w:spacing w:before="0" w:after="0" w:line="264"/>
        <w:ind w:firstLine="600"/>
        <w:jc w:val="both"/>
      </w:pPr>
      <w:r>
        <w:rPr>
          <w:rFonts w:ascii="Times New Roman" w:hAnsi="Times New Roman"/>
          <w:b w:val="false"/>
          <w:i w:val="false"/>
          <w:color w:val="000000"/>
          <w:sz w:val="28"/>
        </w:rPr>
        <w:t>вопросительное местоимение welch-;</w:t>
      </w:r>
    </w:p>
    <w:p>
      <w:pPr>
        <w:spacing w:before="0" w:after="0" w:line="264"/>
        <w:ind w:firstLine="600"/>
        <w:jc w:val="both"/>
      </w:pPr>
      <w:r>
        <w:rPr>
          <w:rFonts w:ascii="Times New Roman" w:hAnsi="Times New Roman"/>
          <w:b w:val="false"/>
          <w:i w:val="false"/>
          <w:color w:val="000000"/>
          <w:sz w:val="28"/>
        </w:rPr>
        <w:t>числительные для обозначения дат и больших чисел (100–1000);</w:t>
      </w:r>
    </w:p>
    <w:p>
      <w:pPr>
        <w:spacing w:before="0" w:after="0" w:line="264"/>
        <w:ind w:firstLine="600"/>
        <w:jc w:val="both"/>
      </w:pPr>
      <w:r>
        <w:rPr>
          <w:rFonts w:ascii="Times New Roman" w:hAnsi="Times New Roman"/>
          <w:b w:val="false"/>
          <w:i w:val="false"/>
          <w:color w:val="000000"/>
          <w:sz w:val="28"/>
        </w:rPr>
        <w:t>предлоги, требующие дательного падежа при ответе на вопрос Wo? и винительного при ответе на вопрос Wohin?.</w:t>
      </w:r>
    </w:p>
    <w:p>
      <w:pPr>
        <w:spacing w:before="0" w:after="0" w:line="264"/>
        <w:ind w:firstLine="600"/>
        <w:jc w:val="both"/>
      </w:pPr>
      <w:r>
        <w:rPr>
          <w:rFonts w:ascii="Times New Roman" w:hAnsi="Times New Roman"/>
          <w:b w:val="false"/>
          <w:i w:val="false"/>
          <w:color w:val="000000"/>
          <w:sz w:val="28"/>
        </w:rPr>
        <w:t>3) Социокультурные знания и умения:</w:t>
      </w:r>
    </w:p>
    <w:p>
      <w:pPr>
        <w:spacing w:before="0" w:after="0" w:line="264"/>
        <w:ind w:firstLine="600"/>
        <w:jc w:val="both"/>
      </w:pPr>
      <w:r>
        <w:rPr>
          <w:rFonts w:ascii="Times New Roman" w:hAnsi="Times New Roman"/>
          <w:b w:val="false"/>
          <w:i w:val="false"/>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обладать базовыми знаниями о социокультурном портрете родной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4) Компенсаторные умения:</w:t>
      </w:r>
    </w:p>
    <w:p>
      <w:pPr>
        <w:spacing w:before="0" w:after="0" w:line="264"/>
        <w:ind w:firstLine="600"/>
        <w:jc w:val="both"/>
      </w:pPr>
      <w:r>
        <w:rPr>
          <w:rFonts w:ascii="Times New Roman" w:hAnsi="Times New Roman"/>
          <w:b w:val="false"/>
          <w:i w:val="false"/>
          <w:color w:val="000000"/>
          <w:sz w:val="28"/>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pPr>
        <w:spacing w:before="0" w:after="0" w:line="264"/>
        <w:ind w:firstLine="600"/>
        <w:jc w:val="both"/>
      </w:pPr>
      <w:r>
        <w:rPr>
          <w:rFonts w:ascii="Times New Roman" w:hAnsi="Times New Roman"/>
          <w:b w:val="false"/>
          <w:i w:val="false"/>
          <w:color w:val="000000"/>
          <w:sz w:val="28"/>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достигать взаимопонимания в процессе устного и письменного общения с носителями иностранного языка, с людьми другой культуры;</w:t>
      </w:r>
    </w:p>
    <w:p>
      <w:pPr>
        <w:spacing w:before="0" w:after="0" w:line="264"/>
        <w:ind w:firstLine="600"/>
        <w:jc w:val="both"/>
      </w:pPr>
      <w:r>
        <w:rPr>
          <w:rFonts w:ascii="Times New Roman" w:hAnsi="Times New Roman"/>
          <w:b w:val="false"/>
          <w:i w:val="false"/>
          <w:color w:val="000000"/>
          <w:sz w:val="28"/>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(немецкому) языку к концу обучения </w:t>
      </w:r>
      <w:r>
        <w:rPr>
          <w:rFonts w:ascii="Times New Roman" w:hAnsi="Times New Roman"/>
          <w:b/>
          <w:i/>
          <w:color w:val="000000"/>
          <w:sz w:val="28"/>
        </w:rPr>
        <w:t>в 7 классе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1) Коммуникативные умения.</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 (объём высказывания – до 90 слов).</w:t>
      </w:r>
    </w:p>
    <w:p>
      <w:pPr>
        <w:spacing w:before="0" w:after="0" w:line="264"/>
        <w:ind w:firstLine="600"/>
        <w:jc w:val="both"/>
      </w:pPr>
      <w:r>
        <w:rPr>
          <w:rFonts w:ascii="Times New Roman" w:hAnsi="Times New Roman"/>
          <w:b w:val="false"/>
          <w:i w:val="false"/>
          <w:color w:val="000000"/>
          <w:sz w:val="28"/>
        </w:rPr>
        <w:t>2) 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 писать изученные слова;</w:t>
      </w:r>
    </w:p>
    <w:p>
      <w:pPr>
        <w:spacing w:before="0" w:after="0" w:line="264"/>
        <w:ind w:firstLine="600"/>
        <w:jc w:val="both"/>
      </w:pPr>
      <w:r>
        <w:rPr>
          <w:rFonts w:ascii="Times New Roman" w:hAnsi="Times New Roman"/>
          <w:b w:val="false"/>
          <w:i w:val="false"/>
          <w:color w:val="000000"/>
          <w:sz w:val="28"/>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 xml:space="preserve">распознавать </w:t>
      </w:r>
      <w:r>
        <w:rPr>
          <w:rFonts w:ascii="Times New Roman" w:hAnsi="Times New Roman"/>
          <w:b w:val="false"/>
          <w:i w:val="false"/>
          <w:color w:val="000000"/>
          <w:sz w:val="28"/>
        </w:rPr>
        <w:t xml:space="preserve">в устной речи и письменном тексте </w:t>
      </w:r>
      <w:r>
        <w:rPr>
          <w:rFonts w:ascii="Times New Roman" w:hAnsi="Times New Roman"/>
          <w:b w:val="false"/>
          <w:i w:val="false"/>
          <w:color w:val="000000"/>
          <w:sz w:val="28"/>
        </w:rPr>
        <w:t>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глаголы при помощи суффикса -ieren, имена существительные при помощи суффиксов -schaft, -tion, префикса un-, при помощи конверсии: имена существительные от прилагательных (das Grün), при помощи словосложения: соединения прилагательного и существительного (die Kleinstadt);</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синонимы, антонимы;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понимать особенности структуры простых и сложных предложений и различных коммуникативных типов предложений немецкого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сложносочинённые предложения с наречием darum;</w:t>
      </w:r>
    </w:p>
    <w:p>
      <w:pPr>
        <w:spacing w:before="0" w:after="0" w:line="264"/>
        <w:ind w:firstLine="600"/>
        <w:jc w:val="both"/>
      </w:pPr>
      <w:r>
        <w:rPr>
          <w:rFonts w:ascii="Times New Roman" w:hAnsi="Times New Roman"/>
          <w:b w:val="false"/>
          <w:i w:val="false"/>
          <w:color w:val="000000"/>
          <w:sz w:val="28"/>
        </w:rPr>
        <w:t>сложноподчинённые предложения: дополнительные (с союзом dass), причины (с союзом weil), условия (с союзом wenn);</w:t>
      </w:r>
    </w:p>
    <w:p>
      <w:pPr>
        <w:spacing w:before="0" w:after="0" w:line="264"/>
        <w:ind w:firstLine="600"/>
        <w:jc w:val="both"/>
      </w:pPr>
      <w:r>
        <w:rPr>
          <w:rFonts w:ascii="Times New Roman" w:hAnsi="Times New Roman"/>
          <w:b w:val="false"/>
          <w:i w:val="false"/>
          <w:color w:val="000000"/>
          <w:sz w:val="28"/>
        </w:rPr>
        <w:t>предложения с глаголами, требующими употребления после них частицы zu и инфинитива;</w:t>
      </w:r>
    </w:p>
    <w:p>
      <w:pPr>
        <w:spacing w:before="0" w:after="0" w:line="264"/>
        <w:ind w:firstLine="600"/>
        <w:jc w:val="both"/>
      </w:pPr>
      <w:r>
        <w:rPr>
          <w:rFonts w:ascii="Times New Roman" w:hAnsi="Times New Roman"/>
          <w:b w:val="false"/>
          <w:i w:val="false"/>
          <w:color w:val="000000"/>
          <w:sz w:val="28"/>
        </w:rPr>
        <w:t>предложения с неопределённо-личным местоимением man, в том числе с модальными глаголами;</w:t>
      </w:r>
    </w:p>
    <w:p>
      <w:pPr>
        <w:spacing w:before="0" w:after="0" w:line="264"/>
        <w:ind w:firstLine="600"/>
        <w:jc w:val="both"/>
      </w:pPr>
      <w:r>
        <w:rPr>
          <w:rFonts w:ascii="Times New Roman" w:hAnsi="Times New Roman"/>
          <w:b w:val="false"/>
          <w:i w:val="false"/>
          <w:color w:val="000000"/>
          <w:sz w:val="28"/>
        </w:rPr>
        <w:t>модальные глаголы в Präteritum;</w:t>
      </w:r>
    </w:p>
    <w:p>
      <w:pPr>
        <w:spacing w:before="0" w:after="0" w:line="264"/>
        <w:ind w:firstLine="600"/>
        <w:jc w:val="both"/>
      </w:pPr>
      <w:r>
        <w:rPr>
          <w:rFonts w:ascii="Times New Roman" w:hAnsi="Times New Roman"/>
          <w:b w:val="false"/>
          <w:i w:val="false"/>
          <w:color w:val="000000"/>
          <w:sz w:val="28"/>
        </w:rPr>
        <w:t>отрицания kein, nicht, doch;</w:t>
      </w:r>
    </w:p>
    <w:p>
      <w:pPr>
        <w:spacing w:before="0" w:after="0" w:line="264"/>
        <w:ind w:firstLine="600"/>
        <w:jc w:val="both"/>
      </w:pPr>
      <w:r>
        <w:rPr>
          <w:rFonts w:ascii="Times New Roman" w:hAnsi="Times New Roman"/>
          <w:b w:val="false"/>
          <w:i w:val="false"/>
          <w:color w:val="000000"/>
          <w:sz w:val="28"/>
        </w:rPr>
        <w:t>числительные для обозначения дат и больших чисел (до 1 000 000).</w:t>
      </w:r>
    </w:p>
    <w:p>
      <w:pPr>
        <w:spacing w:before="0" w:after="0" w:line="264"/>
        <w:ind w:firstLine="600"/>
        <w:jc w:val="both"/>
      </w:pPr>
      <w:r>
        <w:rPr>
          <w:rFonts w:ascii="Times New Roman" w:hAnsi="Times New Roman"/>
          <w:b w:val="false"/>
          <w:i w:val="false"/>
          <w:color w:val="000000"/>
          <w:sz w:val="28"/>
        </w:rPr>
        <w:t>3) Социокультурные знания и умения:</w:t>
      </w:r>
    </w:p>
    <w:p>
      <w:pPr>
        <w:spacing w:before="0" w:after="0" w:line="264"/>
        <w:ind w:firstLine="600"/>
        <w:jc w:val="both"/>
      </w:pPr>
      <w:r>
        <w:rPr>
          <w:rFonts w:ascii="Times New Roman" w:hAnsi="Times New Roman"/>
          <w:b w:val="false"/>
          <w:i w:val="false"/>
          <w:color w:val="000000"/>
          <w:sz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pPr>
        <w:spacing w:before="0" w:after="0" w:line="264"/>
        <w:ind w:firstLine="600"/>
        <w:jc w:val="both"/>
      </w:pPr>
      <w:r>
        <w:rPr>
          <w:rFonts w:ascii="Times New Roman" w:hAnsi="Times New Roman"/>
          <w:b w:val="false"/>
          <w:i w:val="false"/>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обладать базовыми знаниями о социокультурном портрете и культурном наследии родной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4) Компенсаторные умения:</w:t>
      </w:r>
    </w:p>
    <w:p>
      <w:pPr>
        <w:spacing w:before="0" w:after="0" w:line="264"/>
        <w:ind w:firstLine="600"/>
        <w:jc w:val="both"/>
      </w:pPr>
      <w:r>
        <w:rPr>
          <w:rFonts w:ascii="Times New Roman" w:hAnsi="Times New Roman"/>
          <w:b w:val="false"/>
          <w:i w:val="false"/>
          <w:color w:val="000000"/>
          <w:sz w:val="28"/>
        </w:rPr>
        <w:t>использовать при чтении и аудировании языковую догадку, в том числе контекстуальную,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pPr>
        <w:spacing w:before="0" w:after="0" w:line="264"/>
        <w:ind w:firstLine="600"/>
        <w:jc w:val="both"/>
      </w:pPr>
      <w:r>
        <w:rPr>
          <w:rFonts w:ascii="Times New Roman" w:hAnsi="Times New Roman"/>
          <w:b w:val="false"/>
          <w:i w:val="false"/>
          <w:color w:val="000000"/>
          <w:sz w:val="28"/>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достигать взаимопонимания в процессе устного и письменного общения с носителями иностранного языка, с людьми другой культуры;</w:t>
      </w:r>
    </w:p>
    <w:p>
      <w:pPr>
        <w:spacing w:before="0" w:after="0" w:line="264"/>
        <w:ind w:firstLine="600"/>
        <w:jc w:val="both"/>
      </w:pPr>
      <w:r>
        <w:rPr>
          <w:rFonts w:ascii="Times New Roman" w:hAnsi="Times New Roman"/>
          <w:b w:val="false"/>
          <w:i w:val="false"/>
          <w:color w:val="000000"/>
          <w:sz w:val="28"/>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(немецкому) языку к концу обучения </w:t>
      </w:r>
      <w:r>
        <w:rPr>
          <w:rFonts w:ascii="Times New Roman" w:hAnsi="Times New Roman"/>
          <w:b/>
          <w:i/>
          <w:color w:val="000000"/>
          <w:sz w:val="28"/>
        </w:rPr>
        <w:t>в 8 классе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1) Коммуникативные умения.</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семи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несплошные тексты (таблицы, диаграммы) и понимать представленную в них информацию.</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прочитанного/прослушанного текста (объём высказывания – до 110 слов).</w:t>
      </w:r>
    </w:p>
    <w:p>
      <w:pPr>
        <w:spacing w:before="0" w:after="0" w:line="264"/>
        <w:ind w:firstLine="600"/>
        <w:jc w:val="both"/>
      </w:pPr>
      <w:r>
        <w:rPr>
          <w:rFonts w:ascii="Times New Roman" w:hAnsi="Times New Roman"/>
          <w:b w:val="false"/>
          <w:i w:val="false"/>
          <w:color w:val="000000"/>
          <w:sz w:val="28"/>
        </w:rPr>
        <w:t>2) 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 писать изученные слова;</w:t>
      </w:r>
    </w:p>
    <w:p>
      <w:pPr>
        <w:spacing w:before="0" w:after="0" w:line="264"/>
        <w:ind w:firstLine="600"/>
        <w:jc w:val="both"/>
      </w:pPr>
      <w:r>
        <w:rPr>
          <w:rFonts w:ascii="Times New Roman" w:hAnsi="Times New Roman"/>
          <w:b w:val="false"/>
          <w:i w:val="false"/>
          <w:color w:val="000000"/>
          <w:sz w:val="28"/>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 xml:space="preserve">распознавать </w:t>
      </w:r>
      <w:r>
        <w:rPr>
          <w:rFonts w:ascii="Times New Roman" w:hAnsi="Times New Roman"/>
          <w:b w:val="false"/>
          <w:i w:val="false"/>
          <w:color w:val="000000"/>
          <w:sz w:val="28"/>
        </w:rPr>
        <w:t xml:space="preserve">в устной речи и письменном тексте </w:t>
      </w:r>
      <w:r>
        <w:rPr>
          <w:rFonts w:ascii="Times New Roman" w:hAnsi="Times New Roman"/>
          <w:b w:val="false"/>
          <w:i w:val="false"/>
          <w:color w:val="000000"/>
          <w:sz w:val="28"/>
        </w:rPr>
        <w:t>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суффикса -ik, имена прилагательные при помощи суффикса -los, имена прилагательные путём соединения двух прилагательных (dunkelblau);</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многозначные слова, синонимы, антонимы, сокращения и аббревиатуры;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понимать особенности структуры простых и сложных предложений немецкого языка, различных коммуникативных типов предложений немецкого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сложноподчинённые предложения времени с союзами wenn, als;</w:t>
      </w:r>
    </w:p>
    <w:p>
      <w:pPr>
        <w:spacing w:before="0" w:after="0" w:line="264"/>
        <w:ind w:firstLine="600"/>
        <w:jc w:val="both"/>
      </w:pPr>
      <w:r>
        <w:rPr>
          <w:rFonts w:ascii="Times New Roman" w:hAnsi="Times New Roman"/>
          <w:b w:val="false"/>
          <w:i w:val="false"/>
          <w:color w:val="000000"/>
          <w:sz w:val="28"/>
        </w:rPr>
        <w:t>глаголы в видовременных формах страдательного залога (Präsens, Prästeritum);</w:t>
      </w:r>
    </w:p>
    <w:p>
      <w:pPr>
        <w:spacing w:before="0" w:after="0" w:line="264"/>
        <w:ind w:firstLine="600"/>
        <w:jc w:val="both"/>
      </w:pPr>
      <w:r>
        <w:rPr>
          <w:rFonts w:ascii="Times New Roman" w:hAnsi="Times New Roman"/>
          <w:b w:val="false"/>
          <w:i w:val="false"/>
          <w:color w:val="000000"/>
          <w:sz w:val="28"/>
        </w:rPr>
        <w:t>наиболее распространённые глаголы с управлением и местоимённые наречия;</w:t>
      </w:r>
    </w:p>
    <w:p>
      <w:pPr>
        <w:spacing w:before="0" w:after="0" w:line="264"/>
        <w:ind w:firstLine="600"/>
        <w:jc w:val="both"/>
      </w:pPr>
      <w:r>
        <w:rPr>
          <w:rFonts w:ascii="Times New Roman" w:hAnsi="Times New Roman"/>
          <w:b w:val="false"/>
          <w:i w:val="false"/>
          <w:color w:val="000000"/>
          <w:sz w:val="28"/>
        </w:rPr>
        <w:t>склонение прилагательных;</w:t>
      </w:r>
    </w:p>
    <w:p>
      <w:pPr>
        <w:spacing w:before="0" w:after="0" w:line="264"/>
        <w:ind w:firstLine="600"/>
        <w:jc w:val="both"/>
      </w:pPr>
      <w:r>
        <w:rPr>
          <w:rFonts w:ascii="Times New Roman" w:hAnsi="Times New Roman"/>
          <w:b w:val="false"/>
          <w:i w:val="false"/>
          <w:color w:val="000000"/>
          <w:sz w:val="28"/>
        </w:rPr>
        <w:t>предлоги, используемые с дательным падежом;</w:t>
      </w:r>
    </w:p>
    <w:p>
      <w:pPr>
        <w:spacing w:before="0" w:after="0" w:line="264"/>
        <w:ind w:firstLine="600"/>
        <w:jc w:val="both"/>
      </w:pPr>
      <w:r>
        <w:rPr>
          <w:rFonts w:ascii="Times New Roman" w:hAnsi="Times New Roman"/>
          <w:b w:val="false"/>
          <w:i w:val="false"/>
          <w:color w:val="000000"/>
          <w:sz w:val="28"/>
        </w:rPr>
        <w:t>предлоги, используемые с винительным падежом.</w:t>
      </w:r>
    </w:p>
    <w:p>
      <w:pPr>
        <w:spacing w:before="0" w:after="0" w:line="264"/>
        <w:ind w:firstLine="600"/>
        <w:jc w:val="both"/>
      </w:pPr>
      <w:r>
        <w:rPr>
          <w:rFonts w:ascii="Times New Roman" w:hAnsi="Times New Roman"/>
          <w:b w:val="false"/>
          <w:i w:val="false"/>
          <w:color w:val="000000"/>
          <w:sz w:val="28"/>
        </w:rPr>
        <w:t>3) Социокультурные знания:</w:t>
      </w:r>
    </w:p>
    <w:p>
      <w:pPr>
        <w:spacing w:before="0" w:after="0" w:line="264"/>
        <w:ind w:firstLine="600"/>
        <w:jc w:val="both"/>
      </w:pPr>
      <w:r>
        <w:rPr>
          <w:rFonts w:ascii="Times New Roman" w:hAnsi="Times New Roman"/>
          <w:b w:val="false"/>
          <w:i w:val="false"/>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pPr>
        <w:spacing w:before="0" w:after="0" w:line="264"/>
        <w:ind w:firstLine="600"/>
        <w:jc w:val="both"/>
      </w:pPr>
      <w:r>
        <w:rPr>
          <w:rFonts w:ascii="Times New Roman" w:hAnsi="Times New Roman"/>
          <w:b w:val="false"/>
          <w:i w:val="false"/>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других ситуациях).</w:t>
      </w:r>
    </w:p>
    <w:p>
      <w:pPr>
        <w:spacing w:before="0" w:after="0" w:line="264"/>
        <w:ind w:firstLine="600"/>
        <w:jc w:val="both"/>
      </w:pPr>
      <w:r>
        <w:rPr>
          <w:rFonts w:ascii="Times New Roman" w:hAnsi="Times New Roman"/>
          <w:b w:val="false"/>
          <w:i w:val="false"/>
          <w:color w:val="000000"/>
          <w:sz w:val="28"/>
        </w:rPr>
        <w:t>4) Компенсаторные умения:</w:t>
      </w:r>
    </w:p>
    <w:p>
      <w:pPr>
        <w:spacing w:before="0" w:after="0" w:line="264"/>
        <w:ind w:firstLine="600"/>
        <w:jc w:val="both"/>
      </w:pPr>
      <w:r>
        <w:rPr>
          <w:rFonts w:ascii="Times New Roman" w:hAnsi="Times New Roman"/>
          <w:b w:val="false"/>
          <w:i w:val="false"/>
          <w:color w:val="000000"/>
          <w:sz w:val="28"/>
        </w:rPr>
        <w:t>использовать при чтении и аудировании языковую, в том числе контекстуальную, догадку,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pPr>
        <w:spacing w:before="0" w:after="0" w:line="264"/>
        <w:ind w:firstLine="600"/>
        <w:jc w:val="both"/>
      </w:pPr>
      <w:r>
        <w:rPr>
          <w:rFonts w:ascii="Times New Roman" w:hAnsi="Times New Roman"/>
          <w:b w:val="false"/>
          <w:i w:val="false"/>
          <w:color w:val="000000"/>
          <w:sz w:val="28"/>
        </w:rPr>
        <w:t>рассматривать несколько вариантов решения коммуникативной задачи в продуктивных видах речевой деятельности (говорении и письменной речи);</w:t>
      </w:r>
    </w:p>
    <w:p>
      <w:pPr>
        <w:spacing w:before="0" w:after="0" w:line="264"/>
        <w:ind w:firstLine="600"/>
        <w:jc w:val="both"/>
      </w:pPr>
      <w:r>
        <w:rPr>
          <w:rFonts w:ascii="Times New Roman" w:hAnsi="Times New Roman"/>
          <w:b w:val="false"/>
          <w:i w:val="false"/>
          <w:color w:val="000000"/>
          <w:sz w:val="28"/>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достигать взаимопонимания в процессе устного и письменного общения с носителями иностранного языка, людьми другой культуры;</w:t>
      </w:r>
    </w:p>
    <w:p>
      <w:pPr>
        <w:spacing w:before="0" w:after="0" w:line="264"/>
        <w:ind w:firstLine="600"/>
        <w:jc w:val="both"/>
      </w:pPr>
      <w:r>
        <w:rPr>
          <w:rFonts w:ascii="Times New Roman" w:hAnsi="Times New Roman"/>
          <w:b w:val="false"/>
          <w:i w:val="false"/>
          <w:color w:val="000000"/>
          <w:sz w:val="28"/>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(немецкому) языку к концу обучения </w:t>
      </w:r>
      <w:r>
        <w:rPr>
          <w:rFonts w:ascii="Times New Roman" w:hAnsi="Times New Roman"/>
          <w:b/>
          <w:i/>
          <w:color w:val="000000"/>
          <w:sz w:val="28"/>
        </w:rPr>
        <w:t>в 9 классе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1) Коммуникативные умения.</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вести комбинированный диалог, включающий различные виды диалогов (диалог этикетного характера, диалог-побуждение к действию, диалог-расспрос), диалог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или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pPr>
        <w:spacing w:before="0" w:after="0" w:line="264"/>
        <w:ind w:firstLine="600"/>
        <w:jc w:val="both"/>
      </w:pPr>
      <w:r>
        <w:rPr>
          <w:rFonts w:ascii="Times New Roman" w:hAnsi="Times New Roman"/>
          <w:b w:val="false"/>
          <w:i/>
          <w:color w:val="000000"/>
          <w:sz w:val="28"/>
        </w:rPr>
        <w:t xml:space="preserve">Смысловое чтение: </w:t>
      </w:r>
    </w:p>
    <w:p>
      <w:pPr>
        <w:spacing w:before="0" w:after="0" w:line="264"/>
        <w:ind w:firstLine="600"/>
        <w:jc w:val="both"/>
      </w:pPr>
      <w:r>
        <w:rPr>
          <w:rFonts w:ascii="Times New Roman" w:hAnsi="Times New Roman"/>
          <w:b w:val="false"/>
          <w:i w:val="false"/>
          <w:color w:val="000000"/>
          <w:sz w:val="28"/>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100– 120 слов).</w:t>
      </w:r>
    </w:p>
    <w:p>
      <w:pPr>
        <w:spacing w:before="0" w:after="0" w:line="264"/>
        <w:ind w:firstLine="600"/>
        <w:jc w:val="both"/>
      </w:pPr>
      <w:r>
        <w:rPr>
          <w:rFonts w:ascii="Times New Roman" w:hAnsi="Times New Roman"/>
          <w:b w:val="false"/>
          <w:i w:val="false"/>
          <w:color w:val="000000"/>
          <w:sz w:val="28"/>
        </w:rPr>
        <w:t>2) 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w:t>
      </w:r>
    </w:p>
    <w:p>
      <w:pPr>
        <w:spacing w:before="0" w:after="0" w:line="264"/>
        <w:ind w:firstLine="600"/>
        <w:jc w:val="both"/>
      </w:pPr>
      <w:r>
        <w:rPr>
          <w:rFonts w:ascii="Times New Roman" w:hAnsi="Times New Roman"/>
          <w:b w:val="false"/>
          <w:i w:val="false"/>
          <w:color w:val="000000"/>
          <w:sz w:val="28"/>
        </w:rPr>
        <w:t>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w:t>
      </w:r>
    </w:p>
    <w:p>
      <w:pPr>
        <w:spacing w:before="0" w:after="0" w:line="264"/>
        <w:ind w:firstLine="600"/>
        <w:jc w:val="both"/>
      </w:pPr>
      <w:r>
        <w:rPr>
          <w:rFonts w:ascii="Times New Roman" w:hAnsi="Times New Roman"/>
          <w:b w:val="false"/>
          <w:i w:val="false"/>
          <w:color w:val="000000"/>
          <w:sz w:val="28"/>
        </w:rPr>
        <w:t>читать новые слова согласно основным правилам чтения.</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 писать изученные слова;</w:t>
      </w:r>
    </w:p>
    <w:p>
      <w:pPr>
        <w:spacing w:before="0" w:after="0" w:line="264"/>
        <w:ind w:firstLine="600"/>
        <w:jc w:val="both"/>
      </w:pPr>
      <w:r>
        <w:rPr>
          <w:rFonts w:ascii="Times New Roman" w:hAnsi="Times New Roman"/>
          <w:b w:val="false"/>
          <w:i w:val="false"/>
          <w:color w:val="000000"/>
          <w:sz w:val="28"/>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 xml:space="preserve">распознавать </w:t>
      </w:r>
      <w:r>
        <w:rPr>
          <w:rFonts w:ascii="Times New Roman" w:hAnsi="Times New Roman"/>
          <w:b w:val="false"/>
          <w:i w:val="false"/>
          <w:color w:val="000000"/>
          <w:sz w:val="28"/>
        </w:rPr>
        <w:t xml:space="preserve">в устной речи и письменном тексте </w:t>
      </w:r>
      <w:r>
        <w:rPr>
          <w:rFonts w:ascii="Times New Roman" w:hAnsi="Times New Roman"/>
          <w:b w:val="false"/>
          <w:i w:val="false"/>
          <w:color w:val="000000"/>
          <w:sz w:val="28"/>
        </w:rPr>
        <w:t>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-ie, -um, имена прилагательные при помощи суффиксов -sam, -bar;</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синонимы, антонимы, сокращения и аббревиатуры, распознавать и употреблять в устной и письменной речи различные средства связи в тексте для обеспечения логичности и целостности высказывания.</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понимать особенности структуры простых и сложных предложений и различных коммуникативных типов предложений немецкого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сложносочинённые предложения с наречием deshalb;</w:t>
      </w:r>
    </w:p>
    <w:p>
      <w:pPr>
        <w:spacing w:before="0" w:after="0" w:line="264"/>
        <w:ind w:firstLine="600"/>
        <w:jc w:val="both"/>
      </w:pPr>
      <w:r>
        <w:rPr>
          <w:rFonts w:ascii="Times New Roman" w:hAnsi="Times New Roman"/>
          <w:b w:val="false"/>
          <w:i w:val="false"/>
          <w:color w:val="000000"/>
          <w:sz w:val="28"/>
        </w:rPr>
        <w:t>сложноподчинённые предложения: времени с союзом nachdem, цели с союзом damit;</w:t>
      </w:r>
    </w:p>
    <w:p>
      <w:pPr>
        <w:spacing w:before="0" w:after="0" w:line="264"/>
        <w:ind w:firstLine="600"/>
        <w:jc w:val="both"/>
      </w:pPr>
      <w:r>
        <w:rPr>
          <w:rFonts w:ascii="Times New Roman" w:hAnsi="Times New Roman"/>
          <w:b w:val="false"/>
          <w:i w:val="false"/>
          <w:color w:val="000000"/>
          <w:sz w:val="28"/>
        </w:rPr>
        <w:t>формы сослагательного наклонения от глаголов haben, sein, werden, können, mögen, сочетание würde + Infinitiv.</w:t>
      </w:r>
    </w:p>
    <w:p>
      <w:pPr>
        <w:spacing w:before="0" w:after="0" w:line="264"/>
        <w:ind w:firstLine="600"/>
        <w:jc w:val="both"/>
      </w:pPr>
      <w:r>
        <w:rPr>
          <w:rFonts w:ascii="Times New Roman" w:hAnsi="Times New Roman"/>
          <w:b w:val="false"/>
          <w:i w:val="false"/>
          <w:color w:val="000000"/>
          <w:sz w:val="28"/>
        </w:rPr>
        <w:t>3) Социокультурные знания и умения:</w:t>
      </w:r>
    </w:p>
    <w:p>
      <w:pPr>
        <w:spacing w:before="0" w:after="0" w:line="264"/>
        <w:ind w:firstLine="600"/>
        <w:jc w:val="both"/>
      </w:pPr>
      <w:r>
        <w:rPr>
          <w:rFonts w:ascii="Times New Roman" w:hAnsi="Times New Roman"/>
          <w:b w:val="false"/>
          <w:i w:val="false"/>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pPr>
        <w:spacing w:before="0" w:after="0" w:line="264"/>
        <w:ind w:firstLine="600"/>
        <w:jc w:val="both"/>
      </w:pPr>
      <w:r>
        <w:rPr>
          <w:rFonts w:ascii="Times New Roman" w:hAnsi="Times New Roman"/>
          <w:b w:val="false"/>
          <w:i w:val="false"/>
          <w:color w:val="000000"/>
          <w:sz w:val="28"/>
        </w:rPr>
        <w:t>иметь элементарные представления о различных вариантах немецкого языка;</w:t>
      </w:r>
    </w:p>
    <w:p>
      <w:pPr>
        <w:spacing w:before="0" w:after="0" w:line="264"/>
        <w:ind w:firstLine="600"/>
        <w:jc w:val="both"/>
      </w:pPr>
      <w:r>
        <w:rPr>
          <w:rFonts w:ascii="Times New Roman" w:hAnsi="Times New Roman"/>
          <w:b w:val="false"/>
          <w:i w:val="false"/>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pPr>
        <w:spacing w:before="0" w:after="0" w:line="264"/>
        <w:ind w:firstLine="600"/>
        <w:jc w:val="both"/>
      </w:pPr>
      <w:r>
        <w:rPr>
          <w:rFonts w:ascii="Times New Roman" w:hAnsi="Times New Roman"/>
          <w:b w:val="false"/>
          <w:i w:val="false"/>
          <w:color w:val="000000"/>
          <w:sz w:val="28"/>
        </w:rPr>
        <w:t>4) Компенсаторные умения:</w:t>
      </w:r>
    </w:p>
    <w:p>
      <w:pPr>
        <w:spacing w:before="0" w:after="0" w:line="264"/>
        <w:ind w:firstLine="600"/>
        <w:jc w:val="both"/>
      </w:pPr>
      <w:r>
        <w:rPr>
          <w:rFonts w:ascii="Times New Roman" w:hAnsi="Times New Roman"/>
          <w:b w:val="false"/>
          <w:i w:val="false"/>
          <w:color w:val="000000"/>
          <w:sz w:val="28"/>
        </w:rPr>
        <w:t>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pPr>
        <w:spacing w:before="0" w:after="0" w:line="264"/>
        <w:ind w:firstLine="600"/>
        <w:jc w:val="both"/>
      </w:pPr>
      <w:r>
        <w:rPr>
          <w:rFonts w:ascii="Times New Roman" w:hAnsi="Times New Roman"/>
          <w:b w:val="false"/>
          <w:i w:val="false"/>
          <w:color w:val="000000"/>
          <w:sz w:val="28"/>
        </w:rPr>
        <w:t>рассматривать несколько вариантов решения коммуникативной задачи в продуктивных видах речевой деятельности (говорении и письменной речи);</w:t>
      </w:r>
    </w:p>
    <w:p>
      <w:pPr>
        <w:spacing w:before="0" w:after="0" w:line="264"/>
        <w:ind w:firstLine="600"/>
        <w:jc w:val="both"/>
      </w:pPr>
      <w:r>
        <w:rPr>
          <w:rFonts w:ascii="Times New Roman" w:hAnsi="Times New Roman"/>
          <w:b w:val="false"/>
          <w:i w:val="false"/>
          <w:color w:val="000000"/>
          <w:sz w:val="28"/>
        </w:rPr>
        <w:t>участвовать в несложных учебных проектах с использованием материалов на иностранном языке с применением информационно-технологических технологий,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достигать взаимопонимания в процессе устного и письменного общения с носителями иностранного языка, людьми другой культуры;</w:t>
      </w:r>
    </w:p>
    <w:p>
      <w:pPr>
        <w:spacing w:before="0" w:after="0" w:line="264"/>
        <w:ind w:firstLine="600"/>
        <w:jc w:val="both"/>
      </w:pPr>
      <w:r>
        <w:rPr>
          <w:rFonts w:ascii="Times New Roman" w:hAnsi="Times New Roman"/>
          <w:b w:val="false"/>
          <w:i w:val="false"/>
          <w:color w:val="000000"/>
          <w:sz w:val="28"/>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bookmarkStart w:name="block-78638481" w:id="8"/>
    <w:p>
      <w:pPr>
        <w:sectPr>
          <w:pgSz w:w="11906" w:h="16383" w:orient="portrait"/>
        </w:sectPr>
      </w:pPr>
    </w:p>
    <w:bookmarkEnd w:id="8"/>
    <w:bookmarkEnd w:id="7"/>
    <w:bookmarkStart w:name="block-78638482" w:id="9"/>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Мои друзья. Семейные праздники: день рождения, Новый год</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30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здоровое питание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55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63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школьная форма, изучаемые предметы. Переписка с иностранными сверстниками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55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Виды отдыха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Погода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55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Транспорт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21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71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поэты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Семейные праздники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театр, 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фитнес, сбалансированное питание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55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90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изучаемые предметы, любимый предмет, правила поведения в школе. Переписка с иностранными сверстниками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Виды отдыха. Путешествия по России и иностранным странам</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Климат, погода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Описание родного города (села). Транспорт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324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поэты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24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Семейные праздники. Обязанности по дому</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театр, музей, спорт, музыка)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63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фитнес, сбалансированное питание. Посещение врача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55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90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изучаемые предметы, любимый предмет, правила поведения в школе. Переписка с иностранными сверстниками.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Виды отдыха. Путешествия по России и иностранным странам</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Проблемы экологии. Климат, погода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Описание родного города (села). Транспорт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журналы, Интернет)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324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60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учёные, писатели, поэты, спортсмены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театр, музей, спорт, музыка)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63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фитнес, сбалансированное питание. Посещение врача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Карманные деньги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44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иностранным странам</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55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Климат, погода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 (сельской) местности. Транспорт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328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художники, музыканты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решения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17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63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фитнес, сбалансированное питание. Посещение врача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Карманные деньги. Молодёжная мода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19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иностранным странам. Транспорт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Проблемы экологии. Защита окружающей среды. Климат, погода. Стихийные бедствия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405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71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bookmarkStart w:name="block-78638482" w:id="10"/>
    <w:p>
      <w:pPr>
        <w:sectPr>
          <w:pgSz w:w="16383" w:h="11906" w:orient="landscape"/>
        </w:sectPr>
      </w:pPr>
    </w:p>
    <w:bookmarkEnd w:id="10"/>
    <w:bookmarkEnd w:id="9"/>
    <w:bookmarkStart w:name="block-78638483" w:id="11"/>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95"/>
        <w:gridCol w:w="3654"/>
        <w:gridCol w:w="1032"/>
        <w:gridCol w:w="2004"/>
        <w:gridCol w:w="2158"/>
        <w:gridCol w:w="1507"/>
        <w:gridCol w:w="2644"/>
      </w:tblGrid>
      <w:tr>
        <w:trPr>
          <w:trHeight w:val="300" w:hRule="atLeast"/>
          <w:trHeight w:val="144" w:hRule="atLeast"/>
        </w:trPr>
        <w:tc>
          <w:tcPr>
            <w:tcW w:w="4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1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5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(члены семьи, описание внешности и характера)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Мои друзья (знакомство с новыми друзьями)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5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Мои друзья (мои новые друзья, какие они?)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Мои друзья (совместные занятия)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Мои друзья (в гостях у друзей)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(семейные праздники. Новый год)</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(летние каникулы)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друзья (карманные деньги)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друзья (в зоопарке и в цирке)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(описание)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моих друзей и одноклассников (описание)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литературного персонажа (описание)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моего учителя / моей учительницы (описание)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(мои хобби)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моих друзей и одноклассников)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(какие книги мне нравится читать)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(какие книги читают мои друзья)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(поход в кино с друзьями и одноклассниками)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(мои занятия спортом)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7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Мой распорядок дня (будний день)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Мой распорядок дня (выходной день)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(распорядок дня моего друга / моей подруги)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Здоровое питание (что я ем)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Здоровое питание (день здорового питания в школе)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(названия магазинов)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(поход за покупками с семьёй)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(поход за покупками самостоятельно)</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(поход за покупками с друзьями)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(моя школа)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(мои одноклассники)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(школьные принадлежности)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(время, проведённое после школы)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(выбор профессии)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(школьный кружок)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(школьный праздник)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(мои каникулы)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(каникулы моих друзей)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(каникулы на море)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(каникулы в деревне, на даче)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(мои занятия в каникулы)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в моём городе/ селе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в моём городе (охрана природы)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в моём городе (что можно сделать для природы в моём городе/ селе)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в моём городе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Домашние животные (перечисление)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Домашние животные (характеристика)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(животные дома)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Погода (в моём городе/ селе)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Погода (в разное время года)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Погода.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Погода.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51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(строения в городе/ селе)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(виды домов)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(мой дом)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(моя комната)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(профессии)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(описание)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(здания в городе)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Родноое село (описание)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(ориентация в городе/ селе)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(правила поведения на дороге)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(достопримечательности)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(центр города)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(интересные места в городе)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(куда пойти в городе?)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(траспорт в городе)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(города в России и Германии)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(что я могу сделать для своего города?)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(город моей мечты)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(cтолицы, достопримечательности)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47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(праздники родной страны)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(праздники страны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(написание поздравительной открытки)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(мой любимый праздник)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(любимый праздник моих друзей)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(сказки, рассказы)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(рассказываем сказку)</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Контроль по теме / Всероссийская проверочная работа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изучаемого языка (поэты)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изучаемого языка. (писатели)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изучаемого языка (народный фольклор)</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изучаемого языка. (учёные)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4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изучаемого языка.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изучаемого языка.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95"/>
        <w:gridCol w:w="3654"/>
        <w:gridCol w:w="1032"/>
        <w:gridCol w:w="2004"/>
        <w:gridCol w:w="2158"/>
        <w:gridCol w:w="1507"/>
        <w:gridCol w:w="2644"/>
      </w:tblGrid>
      <w:tr>
        <w:trPr>
          <w:trHeight w:val="300" w:hRule="atLeast"/>
          <w:trHeight w:val="144" w:hRule="atLeast"/>
        </w:trPr>
        <w:tc>
          <w:tcPr>
            <w:tcW w:w="4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1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5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(члены семьи, описание внешности и характера)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Мои друзья (описание внешности и характера)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Мои друзья (во дворе, в школе)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Мои друзья (совместные занятия)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Мои друзья (сколько у тебя друзей)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(мои внешность и характер)</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(внешность и характер моих друзей)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(внешность и характер литературного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5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(мои увлечения)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(увлечения моих друзей)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(идём в кино или в театр)</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(идём в музей)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(виды спорта)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(выходной день с друзьями)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(зоопарк)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(фрукты и овощи осенью)</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(мой будний день)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(будний день моих друзей)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(что я делаю каждый день, описание)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(порядок в комнате)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(мой здоровый образ жизни)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(как оставаться здоровым и бодрым?)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97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(биопродукты)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(сбалансированное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(перечисление продуктов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(в супермаркете)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(в био-магазине)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(на рынке)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(едим дома)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(осень - моё любимое время года)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(начало учебного года в моей школе)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(начало учебного года у моих друзей)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(изучаемые предметы)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(мой любимый предмет)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(переписка с иностранными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(начало учебного года в разных странах)</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(здание моей школы)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(школьные фото)</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(классная комната, описание)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(расписание уроков)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(оценки)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(мне нравится учиться в школе)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(расписание моей мечты)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(изучение иностранного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(школа моей мечты)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разное время года (летние каникулы)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разное время года (чем заняться в осенние каникулы)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разное время года (советы путешественникам)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Путешествия по России и иностранным странам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по стране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Путешествия по России и иностранным странам (путешествия по России)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Путешествия по России и иностранным странам (праздник урожая)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Путешествия по России и иностранным странам (прогулка по городу)</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Путешествия по России и иностранным странам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Путешествия по России и иностранным странам.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Путешествия по России и иностранным странам.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(животные в лесу)</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(животные и птицы)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23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(животные в городе)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Климат. Погода в моём городе / селе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Климат. Погода.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Климат. Погода.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(жизнь в городе)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(жизнь в сельской местности, мой дом)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(жизнь в сельской местности. Воспитание домашнего животного)</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(за и против)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(транспорт на улицах города)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(транспорт. улицы и переулки)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(транспорт. как добраться до …?)</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(общая информация о Германии)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(общая информация о России)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Страны изучаемого языка (достопримечательности)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57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Страны изучаемого языка (традиции 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Страны изучаемого языка (интересная информация)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(музеи)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(транспорт для путешествий)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(праздники)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Контроль по теме / Всероссийская проверочная работа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изучаемого языка: (великие писатели Германии)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изучаемого языка (великие поэты Германии)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изучаемого языка (читаем отрывок из художественного произведения)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изучаемого языка (читаем стихи и поём песни)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изучаемого языка (краткая биография, ищем информацию в интернете)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5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изучаемого языка.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изучаемого языка.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98"/>
        <w:gridCol w:w="3627"/>
        <w:gridCol w:w="1036"/>
        <w:gridCol w:w="2009"/>
        <w:gridCol w:w="2163"/>
        <w:gridCol w:w="1511"/>
        <w:gridCol w:w="2650"/>
      </w:tblGrid>
      <w:tr>
        <w:trPr>
          <w:trHeight w:val="300" w:hRule="atLeast"/>
          <w:trHeight w:val="144" w:hRule="atLeast"/>
        </w:trPr>
        <w:tc>
          <w:tcPr>
            <w:tcW w:w="41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0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(знакомьтесь - моя семья)</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Мои друзья (распределение обязанностей по дому)</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(моя семья и я)</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Мои друзья (по переписке)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Мои друзья (мои друзья и я)</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Обобщение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Контроль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36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внешности друзей)</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36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(черты характера)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36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Обобщение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350"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(спорт в моей жизни)</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(спортивные соревнования)</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(популярные виды спорта)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(идём в кино/музей/театр)</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(мои хобби и увлечения)</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(хобби и увлечения моих друзей)</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Обобщение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Контроль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(бодрое начало дня)</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(у меня болит …)</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(посещение врача)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(сбалансированное питание)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(я занимаюсь спортом)</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(Олимпийские игры)</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Обобщение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Контроль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(в магазин за покупками)</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24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(различные виды магазинов)</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(в магазине одежды)</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Обобщение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 Контроль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300"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(снова в школу)</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(моя школьная жизнь)</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(мой класс)</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(предметы в школе)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(друзья по переписке)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(будущая профессия)</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300"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Обобщение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300"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Контроль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(мои каникулы)</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(путешествуем на каникулах)</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(виды отдыха)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(каникулы в спортивном лагере)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(путешествуем по нашей стране)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(путешествуем по стране изучаемого языка)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(делимся впечатлениями о путешествии)</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Обобщение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3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Контроль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(домашние животные в деревне)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(уход за домашними животными в деревне)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(подготовка и реализация проекта)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(проблемы экологии)</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(сортировка мусора)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(защита природы)</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Защита природы (национальные парки)</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Защита природы (экологические организации)</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Климат. Погода (проблемы загрязнения воздуха и воды)</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(подготовка и реализация проекта)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Климат. Погода. Обобщение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Климат. Погода. Контроль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(что такое Родина?)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(плюсы жизни в сельской местности)</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(минусы жизни в сельской местности)</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(плюсы жизни в городе)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(минусы жизни в городе)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9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(город/село, в котором я живу, описание)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(подготовка и реализация проекта)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(транспорт в мегаполисе и в сельской местности)</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(правила поведения на дороге)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(ориентирование в незнакомом городе)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(в магазин за покупками)</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(природа моего региона)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(подготовка и реализация проекта)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Обобщение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82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Контроль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36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журналы, Интернет). (переписка с друзьями)</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36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журналы, Интернет). (поиск информации в Интернете)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63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журналы, Интернет). (телевидение. За и против)</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48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журналы, Интернет). Обобщение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(географическое положение. Столицы)</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(природа, ландшафт)</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(подготовка и реализация проекта)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(немецко-говорящие страны)</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(наша большая страна)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36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(достопримечательности нашей страны)</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36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(достопримечательности стран изучаемого языка)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(памятники культуры)</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(песни, стихи, фолклор)</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(народные промыслы)</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(подготовка и реализация проекта)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(праздники, традиции)</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21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Обобщение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36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Контроль по теме / Всероссийская проверочная работа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(учёные)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(спортсмены)</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36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(подготовка и реализация проекта)</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(музыканты)</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(поэты)</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(художники)</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Обобщение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1095" w:hRule="atLeast"/>
          <w:trHeight w:val="144" w:hRule="atLeast"/>
        </w:trPr>
        <w:tc>
          <w:tcPr>
            <w:tcW w:w="41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98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Контроль по теме</w:t>
            </w:r>
          </w:p>
        </w:tc>
        <w:tc>
          <w:tcPr>
            <w:tcW w:w="7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4" w:type="dxa"/>
            <w:tcBorders/>
            <w:tcMar>
              <w:top w:w="50" w:type="dxa"/>
              <w:left w:w="100" w:type="dxa"/>
            </w:tcMar>
            <w:vAlign w:val="center"/>
          </w:tcPr>
          <w:p>
            <w:pPr>
              <w:spacing w:before="0" w:after="0" w:line="276"/>
              <w:ind w:left="135"/>
              <w:jc w:val="center"/>
            </w:pPr>
          </w:p>
        </w:tc>
        <w:tc>
          <w:tcPr>
            <w:tcW w:w="1057" w:type="dxa"/>
            <w:tcBorders/>
            <w:tcMar>
              <w:top w:w="50" w:type="dxa"/>
              <w:left w:w="100" w:type="dxa"/>
            </w:tcMar>
            <w:vAlign w:val="center"/>
          </w:tcPr>
          <w:p>
            <w:pPr>
              <w:spacing w:before="0" w:after="0"/>
              <w:ind w:left="135"/>
              <w:jc w:val="left"/>
            </w:pPr>
          </w:p>
        </w:tc>
        <w:tc>
          <w:tcPr>
            <w:tcW w:w="185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95"/>
        <w:gridCol w:w="3654"/>
        <w:gridCol w:w="1032"/>
        <w:gridCol w:w="2004"/>
        <w:gridCol w:w="2158"/>
        <w:gridCol w:w="1507"/>
        <w:gridCol w:w="2644"/>
      </w:tblGrid>
      <w:tr>
        <w:trPr>
          <w:trHeight w:val="300" w:hRule="atLeast"/>
          <w:trHeight w:val="144" w:hRule="atLeast"/>
        </w:trPr>
        <w:tc>
          <w:tcPr>
            <w:tcW w:w="4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1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5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41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(моя семья)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(взаимоотношения с друзьями)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(моя семья и 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(как описать внешность человека?)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(что можно рассказать о друге / подруге?)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(интересы современного подростка)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(любимые занятия)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(чем увлекаются мои друзья?)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(выбор хобби)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(мир моих книг)</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(театр или кино?)</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(музей, который мне нравится)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8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(музеи мира)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(всемирно известные музеи и галереи)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(спорт на свежем водухе)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(какая музыка мне нравится?)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(музыка и подростки)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(что нужно, чтобы быть здоровым?)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(часто ли вы болеете?)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(правильно ли я питаюсь?)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(урок физкультуры в школе)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правильное питание (за и против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(одежда)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(в магазине одежды с родителями)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(беседа с продавцом)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(выбор продуктов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Карманные деньги.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Карманные деньги.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(виды школ в стране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(система образования в стране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и система оценивания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(мне нравится моя школа)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(моя школа и мои учителя)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(предметы в школе)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(предметы в моей школе)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(посещение школьной библиотеки)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(переписка с иностранными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форма)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(встреча одноклассников после каникул)</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(правила поведения)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72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(моё классное лето)</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(лето моих друзей)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(планируем путешествие)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(куда я хотел/ а бы поехать отдыхать?)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(отпуск)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(куда в отпуск?)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(путешествие по стране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(знакомимся со страной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(программа путешествия)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(собираем чемодан)</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(путешествие по России, подготовка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(мои впечатления от путешествия)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(что я делаю в путешествии?)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(крупные города)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2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иностранным странам.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иностранным странам.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(климат, погода. Погода в моём регионе)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(описание карты с погодой)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(животные дома)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(растения и животные в городе)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Климат, погода.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 (сельской) местности (жизнь в большом городе)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 (сельской) местности (жизнь в сельской местности)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 (сельской) местности (транспорт в большом городе)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 (сельской) местности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 (сельской) местности. Транспорт.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 (сельской) местности. Транспорт.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 (интернет в современной жизни)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 (учащиеся и компьютер)</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 (смартфоны в школе: за и против)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(достопримечательности)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(интересные места)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(путешествие по Германии)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(праздники страны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(национальные праздники в России)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(традиции немецкоязычных стран)</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Контроль по теме / Всероссийская проверочная работа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07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художники, музыканты (известные писатели страны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17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художники, музыканты (известные писатели страны изучаемого языка и их произведения)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художники, музыканты (всемирно известные художники)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художники, музыканты (великие художники и их картины)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17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художники, музыканты (всемирно известные учёные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17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художники, музыканты (всемирно известные музыканты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художники, музыканты.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художники, музыканты.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95"/>
        <w:gridCol w:w="3654"/>
        <w:gridCol w:w="1032"/>
        <w:gridCol w:w="2004"/>
        <w:gridCol w:w="2158"/>
        <w:gridCol w:w="1507"/>
        <w:gridCol w:w="2644"/>
      </w:tblGrid>
      <w:tr>
        <w:trPr>
          <w:trHeight w:val="300" w:hRule="atLeast"/>
          <w:trHeight w:val="144" w:hRule="atLeast"/>
        </w:trPr>
        <w:tc>
          <w:tcPr>
            <w:tcW w:w="4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1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5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решения (здороваемся и прощаемся в различных ситуациях)</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решения (семья в России)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решения (семья в Германии)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решения (почему семья - это важно?)</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решения (конфликты в семье)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решения (конфликты в семье и пути их решения)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решения (моя будущая семья)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решения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решения.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решения.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0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(как выгляжу 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(как выглят мои друзья?)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(черты характера)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литературного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Интересы современного подростка. Роль книги в жизни подростка (культура чтения)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17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Интересы современного подростка. Роль книги в жизни подростка (современный подросток - интересы и увлечения)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4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Интересы современного подростка. Роль книги в жизни подростка (современный подросток. Описание книг, какие они)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Интересы современного подростка. Роль книги в жизни подростка (я люблю читать)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4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Интересы современного подростка (cтили в музыке)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Интересы современного подростка (музыка в жизни современного подростка)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Интересы современного подростка (на экскурсии в музее)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Интересы современного подростка (занятия спортом)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Интересы современного подростка (живопись и рисование)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Интересы современного подростка (компьютерные игры)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Интересы современного подростка (компьютер)</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(что полезно для здоровья?)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(движение – жизнь: за и против)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(занятия спортом)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5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(правильно и вовремя питаться – важно)</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(идём к врачу?)</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Карманные деньги (мои покупки)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Карманные деньги (покупки моих друзей)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Карманные деньги (как правильно обращаться с карманными деньгами?)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Карманные деньги (размер суммы карманных денег)</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Карманные деньги Родители. (за или против карманных денег?)</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Карманные деньги (молодёжная мода)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Карманные деньги.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Карманные деньги.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(система школьного и высшего образования)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(школьные друзья)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(школьные проекты)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(изучаемые предметы и моё отношение к ним)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(отношение к школе)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(мои друзья по переписке)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(школы в России и в странах изучаемого языка: сравнение, проект)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(возможности продолжения образования)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(куда пойти учиться после школы?)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(иностранный язык и будущая профессия)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(моя будущая профессия)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библиотека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иностранным странам (отдых на море)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иностранным странам (отдых в стране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иностранным странам (отдых в большом городе)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иностранным странам (путешествие автостопом)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иностранным странам (выбор транспорта для путешествия)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иностранным странам.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иностранным странам.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Проблемы экологии. Защита окружающей среды (климат, погода. стихийные бедствия)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Проблемы экологии. Защита окружающей среды.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Проблемы экологии. Защита окружающей среды (зачем сажать деревья?)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Проблемы экологии. Стихийные бедствия (участие в проектах по защите окружающей среды)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Проблемы экологии. Стихийные бедствия (что я могу сделать для защиты окружающей среды?)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Проблемы экологии. Защита окружающей среды. Климат, погода. Стихийные бедствия.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Проблемы экологии. Защита окружающей среды. Климат, погода. Стихийные бедствия.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 (зачем нужны средства массовой информации?)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 (интернет)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 (интернет или книги)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 (телевидение: за и против)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(высказываем своё мнение)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(газеты и журналы)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 (интернет или телевидение)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 (интернет-безопасность)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 (радио)</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(достопримечательности)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(путешествие по родной стране)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(традиции родной страны)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(традиции стран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(крупные города)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(подготовка и реализация проекта)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17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их вклад в мировую науку и культуру (государственные деятели, писатели, поэты)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их вклад в мировую науку и культуру (музыканты, спортсмены)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81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их вклад в мировую науку и культуру (великие музыканты)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их вклад в мировую науку и культуру (известные спортсмены и их достижения)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их вклад в мировую науку и культуру (великие учёные родной страны и их вклад в науку)</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их вклад в мировую науку и культуру (великие поэты)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их вклад в мировую науку и культуру (классики немецкой и русской литературы)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17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их вклад в мировую науку и культуру (классики немецкой и русской литературы (подготовка и реализация проектат)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71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 Обобщение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9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 Контроль по теме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78638483" w:id="12"/>
    <w:p>
      <w:pPr>
        <w:sectPr>
          <w:pgSz w:w="16383" w:h="11906" w:orient="landscape"/>
        </w:sectPr>
      </w:pPr>
    </w:p>
    <w:bookmarkEnd w:id="12"/>
    <w:bookmarkEnd w:id="11"/>
    <w:bookmarkStart w:name="block-78638484" w:id="13"/>
    <w:p>
      <w:pPr>
        <w:spacing w:before="199" w:after="199" w:line="336"/>
        <w:ind w:left="120"/>
        <w:jc w:val="left"/>
      </w:pPr>
      <w:r>
        <w:rPr>
          <w:rFonts w:ascii="Times New Roman" w:hAnsi="Times New Roman"/>
          <w:b/>
          <w:i w:val="false"/>
          <w:color w:val="000000"/>
          <w:sz w:val="28"/>
        </w:rPr>
        <w:t>ПРОВЕРЯЕМЫЕ ТРЕБОВАНИЯ К РЕЗУЛЬТАТАМ ОСВОЕНИЯ ОСНОВНОЙ ОБРАЗОВАТЕЛЬНОЙ ПРОГРАММЫ</w:t>
      </w:r>
    </w:p>
    <w:p>
      <w:pPr>
        <w:spacing w:before="199" w:after="199" w:line="336"/>
        <w:ind w:left="120"/>
        <w:jc w:val="left"/>
      </w:pPr>
    </w:p>
    <w:p>
      <w:pPr>
        <w:spacing w:before="199" w:after="199" w:line="336"/>
        <w:ind w:left="120"/>
        <w:jc w:val="left"/>
      </w:pPr>
      <w:r>
        <w:rPr>
          <w:rFonts w:ascii="Times New Roman" w:hAnsi="Times New Roman"/>
          <w:b/>
          <w:i w:val="false"/>
          <w:color w:val="000000"/>
          <w:sz w:val="28"/>
        </w:rPr>
        <w:t>5 КЛАСС</w:t>
      </w:r>
    </w:p>
    <w:p>
      <w:pPr>
        <w:spacing w:before="0" w:after="0"/>
        <w:ind w:left="120"/>
        <w:jc w:val="left"/>
      </w:pPr>
    </w:p>
    <w:tbl>
      <w:tblPr>
        <w:tblW w:w="0" w:type="auto"/>
        <w:tblCellSpacing w:w="0" w:type="nil"/>
        <w:tblBorders>
          <w:top w:val="single"/>
          <w:left w:val="single"/>
          <w:bottom w:val="single"/>
          <w:right w:val="single"/>
          <w:insideH w:val="single"/>
          <w:insideV w:val="single"/>
        </w:tblBorders>
      </w:tblPr>
      <w:tblGrid>
        <w:gridCol w:w="2524"/>
        <w:gridCol w:w="11228"/>
      </w:tblGrid>
      <w:tr>
        <w:trPr>
          <w:trHeight w:val="795" w:hRule="atLeast"/>
          <w:trHeight w:val="144" w:hRule="atLeast"/>
        </w:trPr>
        <w:tc>
          <w:tcPr>
            <w:tcW w:w="17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w:t>
            </w:r>
            <w:r>
              <w:rPr>
                <w:rFonts w:ascii="Times New Roman" w:hAnsi="Times New Roman"/>
                <w:b/>
                <w:i w:val="false"/>
                <w:color w:val="000000"/>
                <w:sz w:val="24"/>
              </w:rPr>
              <w:t>Код проверяемого результата</w:t>
            </w:r>
            <w:r>
              <w:rPr>
                <w:rFonts w:ascii="Times New Roman" w:hAnsi="Times New Roman"/>
                <w:b/>
                <w:i w:val="false"/>
                <w:color w:val="000000"/>
                <w:sz w:val="24"/>
              </w:rPr>
              <w:t xml:space="preserve"> </w:t>
            </w:r>
          </w:p>
        </w:tc>
        <w:tc>
          <w:tcPr>
            <w:tcW w:w="123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w:t>
            </w:r>
            <w:r>
              <w:rPr>
                <w:rFonts w:ascii="Times New Roman" w:hAnsi="Times New Roman"/>
                <w:b/>
                <w:i w:val="false"/>
                <w:color w:val="000000"/>
                <w:sz w:val="24"/>
              </w:rPr>
              <w:t>Проверяемые предметные результаты освоения основной образовательной программы основного общего образования</w:t>
            </w:r>
            <w:r>
              <w:rPr>
                <w:rFonts w:ascii="Times New Roman" w:hAnsi="Times New Roman"/>
                <w:b/>
                <w:i w:val="false"/>
                <w:color w:val="000000"/>
                <w:sz w:val="24"/>
              </w:rPr>
              <w:t xml:space="preserve"> </w:t>
            </w:r>
          </w:p>
        </w:tc>
      </w:tr>
      <w:tr>
        <w:trPr>
          <w:trHeight w:val="465" w:hRule="atLeast"/>
          <w:trHeight w:val="144" w:hRule="atLeast"/>
        </w:trPr>
        <w:tc>
          <w:tcPr>
            <w:tcW w:w="176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w:t>
            </w:r>
          </w:p>
        </w:tc>
        <w:tc>
          <w:tcPr>
            <w:tcW w:w="123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Коммуникативные умения</w:t>
            </w:r>
          </w:p>
        </w:tc>
      </w:tr>
      <w:tr>
        <w:trPr>
          <w:trHeight w:val="465" w:hRule="atLeast"/>
          <w:trHeight w:val="144" w:hRule="atLeast"/>
        </w:trPr>
        <w:tc>
          <w:tcPr>
            <w:tcW w:w="176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w:t>
            </w:r>
          </w:p>
        </w:tc>
        <w:tc>
          <w:tcPr>
            <w:tcW w:w="12350"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Говорение</w:t>
            </w:r>
          </w:p>
        </w:tc>
      </w:tr>
      <w:tr>
        <w:trPr>
          <w:trHeight w:val="2340" w:hRule="atLeast"/>
          <w:trHeight w:val="144" w:hRule="atLeast"/>
        </w:trPr>
        <w:tc>
          <w:tcPr>
            <w:tcW w:w="176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w:t>
            </w:r>
          </w:p>
        </w:tc>
        <w:tc>
          <w:tcPr>
            <w:tcW w:w="123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Вести разные виды диалогов (диалог этикетного характера, диалог – побуждение к действию, диалог-расспрос) в рамках тематического содержания речи для 5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trPr>
          <w:trHeight w:val="1875" w:hRule="atLeast"/>
          <w:trHeight w:val="144" w:hRule="atLeast"/>
        </w:trPr>
        <w:tc>
          <w:tcPr>
            <w:tcW w:w="176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w:t>
            </w:r>
          </w:p>
        </w:tc>
        <w:tc>
          <w:tcPr>
            <w:tcW w:w="123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для 5 класса (объём монологического высказывания – 5 – 6 фраз)</w:t>
            </w:r>
          </w:p>
        </w:tc>
      </w:tr>
      <w:tr>
        <w:trPr>
          <w:trHeight w:val="930" w:hRule="atLeast"/>
          <w:trHeight w:val="144" w:hRule="atLeast"/>
        </w:trPr>
        <w:tc>
          <w:tcPr>
            <w:tcW w:w="176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1.1.3</w:t>
            </w:r>
          </w:p>
        </w:tc>
        <w:tc>
          <w:tcPr>
            <w:tcW w:w="123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Излагать основное содержание прочитанного текста с вербальными и (или) зрительными опорами (объём – 5-6 фраз)</w:t>
            </w:r>
          </w:p>
        </w:tc>
      </w:tr>
      <w:tr>
        <w:trPr>
          <w:trHeight w:val="465" w:hRule="atLeast"/>
          <w:trHeight w:val="144" w:hRule="atLeast"/>
        </w:trPr>
        <w:tc>
          <w:tcPr>
            <w:tcW w:w="176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1.1.4</w:t>
            </w:r>
          </w:p>
        </w:tc>
        <w:tc>
          <w:tcPr>
            <w:tcW w:w="123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Кратко излагать результаты выполненной проектной работы (объём – до 6 фраз)</w:t>
            </w:r>
          </w:p>
        </w:tc>
      </w:tr>
      <w:tr>
        <w:trPr>
          <w:trHeight w:val="465" w:hRule="atLeast"/>
          <w:trHeight w:val="144" w:hRule="atLeast"/>
        </w:trPr>
        <w:tc>
          <w:tcPr>
            <w:tcW w:w="1766"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1.2</w:t>
            </w:r>
          </w:p>
        </w:tc>
        <w:tc>
          <w:tcPr>
            <w:tcW w:w="12350"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Аудирование</w:t>
            </w:r>
          </w:p>
        </w:tc>
      </w:tr>
      <w:tr>
        <w:trPr>
          <w:trHeight w:val="1875" w:hRule="atLeast"/>
          <w:trHeight w:val="144" w:hRule="atLeast"/>
        </w:trPr>
        <w:tc>
          <w:tcPr>
            <w:tcW w:w="176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1.2.1</w:t>
            </w:r>
          </w:p>
        </w:tc>
        <w:tc>
          <w:tcPr>
            <w:tcW w:w="123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аудирования – до 1 минуты)</w:t>
            </w:r>
          </w:p>
        </w:tc>
      </w:tr>
      <w:tr>
        <w:trPr>
          <w:trHeight w:val="1875" w:hRule="atLeast"/>
          <w:trHeight w:val="144" w:hRule="atLeast"/>
        </w:trPr>
        <w:tc>
          <w:tcPr>
            <w:tcW w:w="176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1.2.2</w:t>
            </w:r>
          </w:p>
        </w:tc>
        <w:tc>
          <w:tcPr>
            <w:tcW w:w="123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аудирования – до 1 минуты)</w:t>
            </w:r>
          </w:p>
        </w:tc>
      </w:tr>
      <w:tr>
        <w:trPr>
          <w:trHeight w:val="660" w:hRule="atLeast"/>
          <w:trHeight w:val="144" w:hRule="atLeast"/>
        </w:trPr>
        <w:tc>
          <w:tcPr>
            <w:tcW w:w="1766"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1.3</w:t>
            </w:r>
          </w:p>
        </w:tc>
        <w:tc>
          <w:tcPr>
            <w:tcW w:w="12350"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Смысловое чтение</w:t>
            </w:r>
          </w:p>
        </w:tc>
      </w:tr>
      <w:tr>
        <w:trPr>
          <w:trHeight w:val="1410" w:hRule="atLeast"/>
          <w:trHeight w:val="144" w:hRule="atLeast"/>
        </w:trPr>
        <w:tc>
          <w:tcPr>
            <w:tcW w:w="176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1.3.1</w:t>
            </w:r>
          </w:p>
        </w:tc>
        <w:tc>
          <w:tcPr>
            <w:tcW w:w="123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(объём текста (текстов) для чтения – 180 – 200 слов)</w:t>
            </w:r>
          </w:p>
        </w:tc>
      </w:tr>
      <w:tr>
        <w:trPr>
          <w:trHeight w:val="1410" w:hRule="atLeast"/>
          <w:trHeight w:val="144" w:hRule="atLeast"/>
        </w:trPr>
        <w:tc>
          <w:tcPr>
            <w:tcW w:w="176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1.3.2</w:t>
            </w:r>
          </w:p>
        </w:tc>
        <w:tc>
          <w:tcPr>
            <w:tcW w:w="123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(объём текста (текстов) для чтения – 180 – 200 слов)</w:t>
            </w:r>
          </w:p>
        </w:tc>
      </w:tr>
      <w:tr>
        <w:trPr>
          <w:trHeight w:val="930" w:hRule="atLeast"/>
          <w:trHeight w:val="144" w:hRule="atLeast"/>
        </w:trPr>
        <w:tc>
          <w:tcPr>
            <w:tcW w:w="176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1.3.3</w:t>
            </w:r>
          </w:p>
        </w:tc>
        <w:tc>
          <w:tcPr>
            <w:tcW w:w="123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Читать про себя несплошные тексты (таблицы) и понимать представленную в них информацию</w:t>
            </w:r>
          </w:p>
        </w:tc>
      </w:tr>
      <w:tr>
        <w:trPr>
          <w:trHeight w:val="465" w:hRule="atLeast"/>
          <w:trHeight w:val="144" w:hRule="atLeast"/>
        </w:trPr>
        <w:tc>
          <w:tcPr>
            <w:tcW w:w="1766"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1.4</w:t>
            </w:r>
          </w:p>
        </w:tc>
        <w:tc>
          <w:tcPr>
            <w:tcW w:w="12350"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Письменная речь</w:t>
            </w:r>
          </w:p>
        </w:tc>
      </w:tr>
      <w:tr>
        <w:trPr>
          <w:trHeight w:val="465" w:hRule="atLeast"/>
          <w:trHeight w:val="144" w:hRule="atLeast"/>
        </w:trPr>
        <w:tc>
          <w:tcPr>
            <w:tcW w:w="176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1.4.1</w:t>
            </w:r>
          </w:p>
        </w:tc>
        <w:tc>
          <w:tcPr>
            <w:tcW w:w="123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Писать короткие поздравления с праздниками </w:t>
            </w:r>
          </w:p>
        </w:tc>
      </w:tr>
      <w:tr>
        <w:trPr>
          <w:trHeight w:val="930" w:hRule="atLeast"/>
          <w:trHeight w:val="144" w:hRule="atLeast"/>
        </w:trPr>
        <w:tc>
          <w:tcPr>
            <w:tcW w:w="176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1.4.2</w:t>
            </w:r>
          </w:p>
        </w:tc>
        <w:tc>
          <w:tcPr>
            <w:tcW w:w="123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Заполнять анкеты и формуляры, сообщая о себе основные сведения, в соответствии с нормами, принятыми в стране (странах) изучаемого языка</w:t>
            </w:r>
          </w:p>
        </w:tc>
      </w:tr>
      <w:tr>
        <w:trPr>
          <w:trHeight w:val="930" w:hRule="atLeast"/>
          <w:trHeight w:val="144" w:hRule="atLeast"/>
        </w:trPr>
        <w:tc>
          <w:tcPr>
            <w:tcW w:w="176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1.4.3</w:t>
            </w:r>
          </w:p>
        </w:tc>
        <w:tc>
          <w:tcPr>
            <w:tcW w:w="123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Писать электронное сообщение личного характера, соблюдая речевой этикет, принятый в стране (странах) изучаемого языка (объём сообщения – до 60 слов)</w:t>
            </w:r>
          </w:p>
        </w:tc>
      </w:tr>
      <w:tr>
        <w:trPr>
          <w:trHeight w:val="465" w:hRule="atLeast"/>
          <w:trHeight w:val="144" w:hRule="atLeast"/>
        </w:trPr>
        <w:tc>
          <w:tcPr>
            <w:tcW w:w="176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w:t>
            </w:r>
          </w:p>
        </w:tc>
        <w:tc>
          <w:tcPr>
            <w:tcW w:w="12350" w:type="dxa"/>
            <w:tcBorders/>
            <w:tcMar>
              <w:top w:w="50" w:type="dxa"/>
              <w:left w:w="100" w:type="dxa"/>
            </w:tcMar>
            <w:vAlign w:val="center"/>
          </w:tcPr>
          <w:p>
            <w:pPr>
              <w:spacing w:before="0" w:after="0" w:line="336"/>
              <w:ind w:left="228"/>
              <w:jc w:val="left"/>
            </w:pPr>
            <w:r>
              <w:rPr>
                <w:rFonts w:ascii="Times New Roman" w:hAnsi="Times New Roman"/>
                <w:b w:val="false"/>
                <w:i w:val="false"/>
                <w:color w:val="000000"/>
                <w:sz w:val="24"/>
              </w:rPr>
              <w:t>Языковые знания и навыки</w:t>
            </w:r>
          </w:p>
        </w:tc>
      </w:tr>
      <w:tr>
        <w:trPr>
          <w:trHeight w:val="465" w:hRule="atLeast"/>
          <w:trHeight w:val="144" w:hRule="atLeast"/>
        </w:trPr>
        <w:tc>
          <w:tcPr>
            <w:tcW w:w="1766"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2.1</w:t>
            </w:r>
          </w:p>
        </w:tc>
        <w:tc>
          <w:tcPr>
            <w:tcW w:w="12350" w:type="dxa"/>
            <w:tcBorders/>
            <w:tcMar>
              <w:top w:w="50" w:type="dxa"/>
              <w:left w:w="100" w:type="dxa"/>
            </w:tcMar>
            <w:vAlign w:val="center"/>
          </w:tcPr>
          <w:p>
            <w:pPr>
              <w:spacing w:before="0" w:after="0" w:line="336"/>
              <w:ind w:left="228"/>
              <w:jc w:val="left"/>
            </w:pPr>
            <w:r>
              <w:rPr>
                <w:rFonts w:ascii="Times New Roman" w:hAnsi="Times New Roman"/>
                <w:b w:val="false"/>
                <w:i/>
                <w:color w:val="000000"/>
                <w:sz w:val="24"/>
              </w:rPr>
              <w:t>Фонетическая сторона речи</w:t>
            </w:r>
          </w:p>
        </w:tc>
      </w:tr>
      <w:tr>
        <w:trPr>
          <w:trHeight w:val="1410" w:hRule="atLeast"/>
          <w:trHeight w:val="144" w:hRule="atLeast"/>
        </w:trPr>
        <w:tc>
          <w:tcPr>
            <w:tcW w:w="176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2.1.1</w:t>
            </w:r>
          </w:p>
        </w:tc>
        <w:tc>
          <w:tcPr>
            <w:tcW w:w="123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Различать на слух и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trPr>
          <w:trHeight w:val="1410" w:hRule="atLeast"/>
          <w:trHeight w:val="144" w:hRule="atLeast"/>
        </w:trPr>
        <w:tc>
          <w:tcPr>
            <w:tcW w:w="176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2.1.2</w:t>
            </w:r>
          </w:p>
        </w:tc>
        <w:tc>
          <w:tcPr>
            <w:tcW w:w="123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w:t>
            </w:r>
          </w:p>
        </w:tc>
      </w:tr>
      <w:tr>
        <w:trPr>
          <w:trHeight w:val="465" w:hRule="atLeast"/>
          <w:trHeight w:val="144" w:hRule="atLeast"/>
        </w:trPr>
        <w:tc>
          <w:tcPr>
            <w:tcW w:w="176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2.1.3</w:t>
            </w:r>
          </w:p>
        </w:tc>
        <w:tc>
          <w:tcPr>
            <w:tcW w:w="123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Читать новые слова согласно основным правилам чтения</w:t>
            </w:r>
          </w:p>
        </w:tc>
      </w:tr>
      <w:tr>
        <w:trPr>
          <w:trHeight w:val="465" w:hRule="atLeast"/>
          <w:trHeight w:val="144" w:hRule="atLeast"/>
        </w:trPr>
        <w:tc>
          <w:tcPr>
            <w:tcW w:w="1766"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2.2</w:t>
            </w:r>
          </w:p>
        </w:tc>
        <w:tc>
          <w:tcPr>
            <w:tcW w:w="12350"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Орфография и пунктуация</w:t>
            </w:r>
          </w:p>
        </w:tc>
      </w:tr>
      <w:tr>
        <w:trPr>
          <w:trHeight w:val="465" w:hRule="atLeast"/>
          <w:trHeight w:val="144" w:hRule="atLeast"/>
        </w:trPr>
        <w:tc>
          <w:tcPr>
            <w:tcW w:w="176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2.2.1</w:t>
            </w:r>
          </w:p>
        </w:tc>
        <w:tc>
          <w:tcPr>
            <w:tcW w:w="123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Правильно писать изученные слова</w:t>
            </w:r>
          </w:p>
        </w:tc>
      </w:tr>
      <w:tr>
        <w:trPr>
          <w:trHeight w:val="930" w:hRule="atLeast"/>
          <w:trHeight w:val="144" w:hRule="atLeast"/>
        </w:trPr>
        <w:tc>
          <w:tcPr>
            <w:tcW w:w="176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2.2.2</w:t>
            </w:r>
          </w:p>
        </w:tc>
        <w:tc>
          <w:tcPr>
            <w:tcW w:w="123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Использовать точку, вопросительный и восклицательный знаки в конце предложения, запятую при перечислении</w:t>
            </w:r>
          </w:p>
        </w:tc>
      </w:tr>
      <w:tr>
        <w:trPr>
          <w:trHeight w:val="465" w:hRule="atLeast"/>
          <w:trHeight w:val="144" w:hRule="atLeast"/>
        </w:trPr>
        <w:tc>
          <w:tcPr>
            <w:tcW w:w="176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2.2.3</w:t>
            </w:r>
          </w:p>
        </w:tc>
        <w:tc>
          <w:tcPr>
            <w:tcW w:w="123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Пунктуационно правильно оформлять электронное сообщение личного характера</w:t>
            </w:r>
          </w:p>
        </w:tc>
      </w:tr>
      <w:tr>
        <w:trPr>
          <w:trHeight w:val="465" w:hRule="atLeast"/>
          <w:trHeight w:val="144" w:hRule="atLeast"/>
        </w:trPr>
        <w:tc>
          <w:tcPr>
            <w:tcW w:w="1766"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2.3</w:t>
            </w:r>
          </w:p>
        </w:tc>
        <w:tc>
          <w:tcPr>
            <w:tcW w:w="12350"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Лексическая сторона речи</w:t>
            </w:r>
          </w:p>
        </w:tc>
      </w:tr>
      <w:tr>
        <w:trPr>
          <w:trHeight w:val="3165" w:hRule="atLeast"/>
          <w:trHeight w:val="144" w:hRule="atLeast"/>
        </w:trPr>
        <w:tc>
          <w:tcPr>
            <w:tcW w:w="176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2.3.1</w:t>
            </w:r>
          </w:p>
        </w:tc>
        <w:tc>
          <w:tcPr>
            <w:tcW w:w="123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tc>
      </w:tr>
      <w:tr>
        <w:trPr>
          <w:trHeight w:val="1410" w:hRule="atLeast"/>
          <w:trHeight w:val="144" w:hRule="atLeast"/>
        </w:trPr>
        <w:tc>
          <w:tcPr>
            <w:tcW w:w="176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2.3.2</w:t>
            </w:r>
          </w:p>
        </w:tc>
        <w:tc>
          <w:tcPr>
            <w:tcW w:w="123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b w:val="false"/>
                <w:i/>
                <w:color w:val="000000"/>
                <w:sz w:val="24"/>
              </w:rPr>
              <w:t>-er</w:t>
            </w:r>
            <w:r>
              <w:rPr>
                <w:rFonts w:ascii="Times New Roman" w:hAnsi="Times New Roman"/>
                <w:b w:val="false"/>
                <w:i w:val="false"/>
                <w:color w:val="000000"/>
                <w:sz w:val="24"/>
              </w:rPr>
              <w:t xml:space="preserve">, </w:t>
            </w:r>
            <w:r>
              <w:rPr>
                <w:rFonts w:ascii="Times New Roman" w:hAnsi="Times New Roman"/>
                <w:b w:val="false"/>
                <w:i/>
                <w:color w:val="000000"/>
                <w:sz w:val="24"/>
              </w:rPr>
              <w:t>-ler</w:t>
            </w:r>
            <w:r>
              <w:rPr>
                <w:rFonts w:ascii="Times New Roman" w:hAnsi="Times New Roman"/>
                <w:b w:val="false"/>
                <w:i w:val="false"/>
                <w:color w:val="000000"/>
                <w:sz w:val="24"/>
              </w:rPr>
              <w:t xml:space="preserve">, </w:t>
            </w:r>
            <w:r>
              <w:rPr>
                <w:rFonts w:ascii="Times New Roman" w:hAnsi="Times New Roman"/>
                <w:b w:val="false"/>
                <w:i/>
                <w:color w:val="000000"/>
                <w:sz w:val="24"/>
              </w:rPr>
              <w:t>-in</w:t>
            </w:r>
            <w:r>
              <w:rPr>
                <w:rFonts w:ascii="Times New Roman" w:hAnsi="Times New Roman"/>
                <w:b w:val="false"/>
                <w:i w:val="false"/>
                <w:color w:val="000000"/>
                <w:sz w:val="24"/>
              </w:rPr>
              <w:t xml:space="preserve">, </w:t>
            </w:r>
            <w:r>
              <w:rPr>
                <w:rFonts w:ascii="Times New Roman" w:hAnsi="Times New Roman"/>
                <w:b w:val="false"/>
                <w:i/>
                <w:color w:val="000000"/>
                <w:sz w:val="24"/>
              </w:rPr>
              <w:t>-chen</w:t>
            </w:r>
          </w:p>
        </w:tc>
      </w:tr>
      <w:tr>
        <w:trPr>
          <w:trHeight w:val="1410" w:hRule="atLeast"/>
          <w:trHeight w:val="144" w:hRule="atLeast"/>
        </w:trPr>
        <w:tc>
          <w:tcPr>
            <w:tcW w:w="176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2.3.3</w:t>
            </w:r>
          </w:p>
        </w:tc>
        <w:tc>
          <w:tcPr>
            <w:tcW w:w="123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с суффиксами </w:t>
            </w:r>
            <w:r>
              <w:rPr>
                <w:rFonts w:ascii="Times New Roman" w:hAnsi="Times New Roman"/>
                <w:b w:val="false"/>
                <w:i/>
                <w:color w:val="000000"/>
                <w:sz w:val="24"/>
              </w:rPr>
              <w:t>-ig</w:t>
            </w:r>
            <w:r>
              <w:rPr>
                <w:rFonts w:ascii="Times New Roman" w:hAnsi="Times New Roman"/>
                <w:b w:val="false"/>
                <w:i w:val="false"/>
                <w:color w:val="000000"/>
                <w:sz w:val="24"/>
              </w:rPr>
              <w:t xml:space="preserve">, </w:t>
            </w:r>
            <w:r>
              <w:rPr>
                <w:rFonts w:ascii="Times New Roman" w:hAnsi="Times New Roman"/>
                <w:b w:val="false"/>
                <w:i/>
                <w:color w:val="000000"/>
                <w:sz w:val="24"/>
              </w:rPr>
              <w:t>-lich</w:t>
            </w:r>
          </w:p>
        </w:tc>
      </w:tr>
      <w:tr>
        <w:trPr>
          <w:trHeight w:val="1410" w:hRule="atLeast"/>
          <w:trHeight w:val="144" w:hRule="atLeast"/>
        </w:trPr>
        <w:tc>
          <w:tcPr>
            <w:tcW w:w="176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2.3.4</w:t>
            </w:r>
          </w:p>
        </w:tc>
        <w:tc>
          <w:tcPr>
            <w:tcW w:w="123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числительные, образованные при помощи суффиксов </w:t>
            </w:r>
            <w:r>
              <w:rPr>
                <w:rFonts w:ascii="Times New Roman" w:hAnsi="Times New Roman"/>
                <w:b w:val="false"/>
                <w:i/>
                <w:color w:val="000000"/>
                <w:sz w:val="24"/>
              </w:rPr>
              <w:t>-zehn</w:t>
            </w:r>
            <w:r>
              <w:rPr>
                <w:rFonts w:ascii="Times New Roman" w:hAnsi="Times New Roman"/>
                <w:b w:val="false"/>
                <w:i w:val="false"/>
                <w:color w:val="000000"/>
                <w:sz w:val="24"/>
              </w:rPr>
              <w:t xml:space="preserve">, </w:t>
            </w:r>
            <w:r>
              <w:rPr>
                <w:rFonts w:ascii="Times New Roman" w:hAnsi="Times New Roman"/>
                <w:b w:val="false"/>
                <w:i/>
                <w:color w:val="000000"/>
                <w:sz w:val="24"/>
              </w:rPr>
              <w:t>-zig</w:t>
            </w:r>
            <w:r>
              <w:rPr>
                <w:rFonts w:ascii="Times New Roman" w:hAnsi="Times New Roman"/>
                <w:b w:val="false"/>
                <w:i w:val="false"/>
                <w:color w:val="000000"/>
                <w:sz w:val="24"/>
              </w:rPr>
              <w:t xml:space="preserve">, </w:t>
            </w:r>
            <w:r>
              <w:rPr>
                <w:rFonts w:ascii="Times New Roman" w:hAnsi="Times New Roman"/>
                <w:b w:val="false"/>
                <w:i/>
                <w:color w:val="000000"/>
                <w:sz w:val="24"/>
              </w:rPr>
              <w:t>-te</w:t>
            </w:r>
            <w:r>
              <w:rPr>
                <w:rFonts w:ascii="Times New Roman" w:hAnsi="Times New Roman"/>
                <w:b w:val="false"/>
                <w:i w:val="false"/>
                <w:color w:val="000000"/>
                <w:sz w:val="24"/>
              </w:rPr>
              <w:t xml:space="preserve">, </w:t>
            </w:r>
            <w:r>
              <w:rPr>
                <w:rFonts w:ascii="Times New Roman" w:hAnsi="Times New Roman"/>
                <w:b w:val="false"/>
                <w:i/>
                <w:color w:val="000000"/>
                <w:sz w:val="24"/>
              </w:rPr>
              <w:t>-ste</w:t>
            </w:r>
          </w:p>
        </w:tc>
      </w:tr>
      <w:tr>
        <w:trPr>
          <w:trHeight w:val="930" w:hRule="atLeast"/>
          <w:trHeight w:val="144" w:hRule="atLeast"/>
        </w:trPr>
        <w:tc>
          <w:tcPr>
            <w:tcW w:w="176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2.3.5</w:t>
            </w:r>
          </w:p>
        </w:tc>
        <w:tc>
          <w:tcPr>
            <w:tcW w:w="123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Распознавать и употреблять в устной и письменной речи имена существительные, образованные путём соединения основ существительных (</w:t>
            </w:r>
            <w:r>
              <w:rPr>
                <w:rFonts w:ascii="Times New Roman" w:hAnsi="Times New Roman"/>
                <w:b w:val="false"/>
                <w:i/>
                <w:color w:val="000000"/>
                <w:sz w:val="24"/>
              </w:rPr>
              <w:t>das</w:t>
            </w:r>
            <w:r>
              <w:rPr>
                <w:rFonts w:ascii="Times New Roman" w:hAnsi="Times New Roman"/>
                <w:b w:val="false"/>
                <w:i w:val="false"/>
                <w:color w:val="000000"/>
                <w:sz w:val="24"/>
              </w:rPr>
              <w:t xml:space="preserve"> </w:t>
            </w:r>
            <w:r>
              <w:rPr>
                <w:rFonts w:ascii="Times New Roman" w:hAnsi="Times New Roman"/>
                <w:b w:val="false"/>
                <w:i/>
                <w:color w:val="000000"/>
                <w:sz w:val="24"/>
              </w:rPr>
              <w:t>Klassenzimmer</w:t>
            </w:r>
            <w:r>
              <w:rPr>
                <w:rFonts w:ascii="Times New Roman" w:hAnsi="Times New Roman"/>
                <w:b w:val="false"/>
                <w:i w:val="false"/>
                <w:color w:val="000000"/>
                <w:sz w:val="24"/>
              </w:rPr>
              <w:t>)</w:t>
            </w:r>
          </w:p>
        </w:tc>
      </w:tr>
      <w:tr>
        <w:trPr>
          <w:trHeight w:val="465" w:hRule="atLeast"/>
          <w:trHeight w:val="144" w:hRule="atLeast"/>
        </w:trPr>
        <w:tc>
          <w:tcPr>
            <w:tcW w:w="176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2.3.6</w:t>
            </w:r>
          </w:p>
        </w:tc>
        <w:tc>
          <w:tcPr>
            <w:tcW w:w="123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w:t>
            </w:r>
            <w:r>
              <w:rPr>
                <w:rFonts w:ascii="Times New Roman" w:hAnsi="Times New Roman"/>
                <w:b w:val="false"/>
                <w:i w:val="false"/>
                <w:color w:val="000000"/>
                <w:sz w:val="24"/>
              </w:rPr>
              <w:t xml:space="preserve">и употреблять в устной и письменной речи изученные синонимы </w:t>
            </w:r>
          </w:p>
        </w:tc>
      </w:tr>
      <w:tr>
        <w:trPr>
          <w:trHeight w:val="930" w:hRule="atLeast"/>
          <w:trHeight w:val="144" w:hRule="atLeast"/>
        </w:trPr>
        <w:tc>
          <w:tcPr>
            <w:tcW w:w="176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2.3.7</w:t>
            </w:r>
          </w:p>
        </w:tc>
        <w:tc>
          <w:tcPr>
            <w:tcW w:w="123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w:t>
            </w:r>
            <w:r>
              <w:rPr>
                <w:rFonts w:ascii="Times New Roman" w:hAnsi="Times New Roman"/>
                <w:b w:val="false"/>
                <w:i w:val="false"/>
                <w:color w:val="000000"/>
                <w:sz w:val="24"/>
              </w:rPr>
              <w:t>и употреблять в устной и письменной речи изученные интернациональные слова</w:t>
            </w:r>
          </w:p>
        </w:tc>
      </w:tr>
      <w:tr>
        <w:trPr>
          <w:trHeight w:val="465" w:hRule="atLeast"/>
          <w:trHeight w:val="144" w:hRule="atLeast"/>
        </w:trPr>
        <w:tc>
          <w:tcPr>
            <w:tcW w:w="1766"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2.4</w:t>
            </w:r>
          </w:p>
        </w:tc>
        <w:tc>
          <w:tcPr>
            <w:tcW w:w="12350"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Грамматическая сторона речи</w:t>
            </w:r>
          </w:p>
        </w:tc>
      </w:tr>
      <w:tr>
        <w:trPr>
          <w:trHeight w:val="930" w:hRule="atLeast"/>
          <w:trHeight w:val="144" w:hRule="atLeast"/>
        </w:trPr>
        <w:tc>
          <w:tcPr>
            <w:tcW w:w="176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w:t>
            </w:r>
          </w:p>
        </w:tc>
        <w:tc>
          <w:tcPr>
            <w:tcW w:w="123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Понимать особенности структуры простых и сложных предложений немецкого языка, различных коммуникативных типов предложений немецкого языка</w:t>
            </w:r>
          </w:p>
        </w:tc>
      </w:tr>
      <w:tr>
        <w:trPr>
          <w:trHeight w:val="1875" w:hRule="atLeast"/>
          <w:trHeight w:val="144" w:hRule="atLeast"/>
        </w:trPr>
        <w:tc>
          <w:tcPr>
            <w:tcW w:w="176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w:t>
            </w:r>
          </w:p>
        </w:tc>
        <w:tc>
          <w:tcPr>
            <w:tcW w:w="123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w:t>
            </w:r>
            <w:r>
              <w:rPr>
                <w:rFonts w:ascii="Times New Roman" w:hAnsi="Times New Roman"/>
                <w:b w:val="false"/>
                <w:i w:val="false"/>
                <w:color w:val="000000"/>
                <w:sz w:val="24"/>
              </w:rPr>
              <w:t>нераспространённые и распространённые простые предложения (с простым и составным глагольным сказуемым, с составным именным сказуемым), в том числе с дополнениями в дательном и винительном падежах</w:t>
            </w:r>
          </w:p>
        </w:tc>
      </w:tr>
      <w:tr>
        <w:trPr>
          <w:trHeight w:val="930" w:hRule="atLeast"/>
          <w:trHeight w:val="144" w:hRule="atLeast"/>
        </w:trPr>
        <w:tc>
          <w:tcPr>
            <w:tcW w:w="176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w:t>
            </w:r>
          </w:p>
        </w:tc>
        <w:tc>
          <w:tcPr>
            <w:tcW w:w="123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w:t>
            </w:r>
            <w:r>
              <w:rPr>
                <w:rFonts w:ascii="Times New Roman" w:hAnsi="Times New Roman"/>
                <w:b w:val="false"/>
                <w:i w:val="false"/>
                <w:color w:val="000000"/>
                <w:sz w:val="24"/>
              </w:rPr>
              <w:t>побудительные предложения (в том числе в отрицательной форме)</w:t>
            </w:r>
          </w:p>
        </w:tc>
      </w:tr>
      <w:tr>
        <w:trPr>
          <w:trHeight w:val="930" w:hRule="atLeast"/>
          <w:trHeight w:val="144" w:hRule="atLeast"/>
        </w:trPr>
        <w:tc>
          <w:tcPr>
            <w:tcW w:w="176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2.4.4</w:t>
            </w:r>
          </w:p>
        </w:tc>
        <w:tc>
          <w:tcPr>
            <w:tcW w:w="123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w:t>
            </w:r>
            <w:r>
              <w:rPr>
                <w:rFonts w:ascii="Times New Roman" w:hAnsi="Times New Roman"/>
                <w:b w:val="false"/>
                <w:i w:val="false"/>
                <w:color w:val="000000"/>
                <w:sz w:val="24"/>
              </w:rPr>
              <w:t>глаголы в видовременных формах действительного залога в изъявительном наклонении в Futur I</w:t>
            </w:r>
          </w:p>
        </w:tc>
      </w:tr>
      <w:tr>
        <w:trPr>
          <w:trHeight w:val="930" w:hRule="atLeast"/>
          <w:trHeight w:val="144" w:hRule="atLeast"/>
        </w:trPr>
        <w:tc>
          <w:tcPr>
            <w:tcW w:w="176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2.4.5</w:t>
            </w:r>
          </w:p>
        </w:tc>
        <w:tc>
          <w:tcPr>
            <w:tcW w:w="123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w:t>
            </w:r>
            <w:r>
              <w:rPr>
                <w:rFonts w:ascii="Times New Roman" w:hAnsi="Times New Roman"/>
                <w:b w:val="false"/>
                <w:i w:val="false"/>
                <w:color w:val="000000"/>
                <w:sz w:val="24"/>
              </w:rPr>
              <w:t xml:space="preserve">модальный глагол </w:t>
            </w:r>
            <w:r>
              <w:rPr>
                <w:rFonts w:ascii="Times New Roman" w:hAnsi="Times New Roman"/>
                <w:b w:val="false"/>
                <w:i/>
                <w:color w:val="000000"/>
                <w:sz w:val="24"/>
              </w:rPr>
              <w:t>dürfen</w:t>
            </w:r>
            <w:r>
              <w:rPr>
                <w:rFonts w:ascii="Times New Roman" w:hAnsi="Times New Roman"/>
                <w:b w:val="false"/>
                <w:i w:val="false"/>
                <w:color w:val="000000"/>
                <w:sz w:val="24"/>
              </w:rPr>
              <w:t xml:space="preserve"> (в Präsens)</w:t>
            </w:r>
          </w:p>
        </w:tc>
      </w:tr>
      <w:tr>
        <w:trPr>
          <w:trHeight w:val="2220" w:hRule="atLeast"/>
          <w:trHeight w:val="144" w:hRule="atLeast"/>
        </w:trPr>
        <w:tc>
          <w:tcPr>
            <w:tcW w:w="176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2.4.6</w:t>
            </w:r>
          </w:p>
        </w:tc>
        <w:tc>
          <w:tcPr>
            <w:tcW w:w="123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w:t>
            </w:r>
            <w:r>
              <w:rPr>
                <w:rFonts w:ascii="Times New Roman" w:hAnsi="Times New Roman"/>
                <w:b w:val="false"/>
                <w:i w:val="false"/>
                <w:color w:val="000000"/>
                <w:sz w:val="24"/>
              </w:rPr>
              <w:t>наречия в положительной, сравнительной и превосходной степенях сравнения, образованные по правилу и исключения</w:t>
            </w:r>
          </w:p>
        </w:tc>
      </w:tr>
      <w:tr>
        <w:trPr>
          <w:trHeight w:val="465" w:hRule="atLeast"/>
          <w:trHeight w:val="144" w:hRule="atLeast"/>
        </w:trPr>
        <w:tc>
          <w:tcPr>
            <w:tcW w:w="176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2.4.7</w:t>
            </w:r>
          </w:p>
        </w:tc>
        <w:tc>
          <w:tcPr>
            <w:tcW w:w="123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w:t>
            </w:r>
            <w:r>
              <w:rPr>
                <w:rFonts w:ascii="Times New Roman" w:hAnsi="Times New Roman"/>
                <w:b w:val="false"/>
                <w:i w:val="false"/>
                <w:color w:val="000000"/>
                <w:sz w:val="24"/>
              </w:rPr>
              <w:t xml:space="preserve">указательное местоимение </w:t>
            </w:r>
            <w:r>
              <w:rPr>
                <w:rFonts w:ascii="Times New Roman" w:hAnsi="Times New Roman"/>
                <w:b w:val="false"/>
                <w:i/>
                <w:color w:val="000000"/>
                <w:sz w:val="24"/>
              </w:rPr>
              <w:t>jener</w:t>
            </w:r>
          </w:p>
        </w:tc>
      </w:tr>
      <w:tr>
        <w:trPr>
          <w:trHeight w:val="930" w:hRule="atLeast"/>
          <w:trHeight w:val="144" w:hRule="atLeast"/>
        </w:trPr>
        <w:tc>
          <w:tcPr>
            <w:tcW w:w="176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2.4.8</w:t>
            </w:r>
          </w:p>
        </w:tc>
        <w:tc>
          <w:tcPr>
            <w:tcW w:w="123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w:t>
            </w:r>
            <w:r>
              <w:rPr>
                <w:rFonts w:ascii="Times New Roman" w:hAnsi="Times New Roman"/>
                <w:b w:val="false"/>
                <w:i w:val="false"/>
                <w:color w:val="000000"/>
                <w:sz w:val="24"/>
              </w:rPr>
              <w:t>вопросительные местоимения (</w:t>
            </w:r>
            <w:r>
              <w:rPr>
                <w:rFonts w:ascii="Times New Roman" w:hAnsi="Times New Roman"/>
                <w:b w:val="false"/>
                <w:i/>
                <w:color w:val="000000"/>
                <w:sz w:val="24"/>
              </w:rPr>
              <w:t>wer</w:t>
            </w:r>
            <w:r>
              <w:rPr>
                <w:rFonts w:ascii="Times New Roman" w:hAnsi="Times New Roman"/>
                <w:b w:val="false"/>
                <w:i w:val="false"/>
                <w:color w:val="000000"/>
                <w:sz w:val="24"/>
              </w:rPr>
              <w:t xml:space="preserve">, </w:t>
            </w:r>
            <w:r>
              <w:rPr>
                <w:rFonts w:ascii="Times New Roman" w:hAnsi="Times New Roman"/>
                <w:b w:val="false"/>
                <w:i/>
                <w:color w:val="000000"/>
                <w:sz w:val="24"/>
              </w:rPr>
              <w:t>was</w:t>
            </w:r>
            <w:r>
              <w:rPr>
                <w:rFonts w:ascii="Times New Roman" w:hAnsi="Times New Roman"/>
                <w:b w:val="false"/>
                <w:i w:val="false"/>
                <w:color w:val="000000"/>
                <w:sz w:val="24"/>
              </w:rPr>
              <w:t xml:space="preserve">, </w:t>
            </w:r>
            <w:r>
              <w:rPr>
                <w:rFonts w:ascii="Times New Roman" w:hAnsi="Times New Roman"/>
                <w:b w:val="false"/>
                <w:i/>
                <w:color w:val="000000"/>
                <w:sz w:val="24"/>
              </w:rPr>
              <w:t>wohin</w:t>
            </w:r>
            <w:r>
              <w:rPr>
                <w:rFonts w:ascii="Times New Roman" w:hAnsi="Times New Roman"/>
                <w:b w:val="false"/>
                <w:i w:val="false"/>
                <w:color w:val="000000"/>
                <w:sz w:val="24"/>
              </w:rPr>
              <w:t xml:space="preserve">, </w:t>
            </w:r>
            <w:r>
              <w:rPr>
                <w:rFonts w:ascii="Times New Roman" w:hAnsi="Times New Roman"/>
                <w:b w:val="false"/>
                <w:i/>
                <w:color w:val="000000"/>
                <w:sz w:val="24"/>
              </w:rPr>
              <w:t>wo</w:t>
            </w:r>
            <w:r>
              <w:rPr>
                <w:rFonts w:ascii="Times New Roman" w:hAnsi="Times New Roman"/>
                <w:b w:val="false"/>
                <w:i w:val="false"/>
                <w:color w:val="000000"/>
                <w:sz w:val="24"/>
              </w:rPr>
              <w:t xml:space="preserve">, </w:t>
            </w:r>
            <w:r>
              <w:rPr>
                <w:rFonts w:ascii="Times New Roman" w:hAnsi="Times New Roman"/>
                <w:b w:val="false"/>
                <w:i/>
                <w:color w:val="000000"/>
                <w:sz w:val="24"/>
              </w:rPr>
              <w:t>warum</w:t>
            </w:r>
            <w:r>
              <w:rPr>
                <w:rFonts w:ascii="Times New Roman" w:hAnsi="Times New Roman"/>
                <w:b w:val="false"/>
                <w:i w:val="false"/>
                <w:color w:val="000000"/>
                <w:sz w:val="24"/>
              </w:rPr>
              <w:t>)</w:t>
            </w:r>
          </w:p>
        </w:tc>
      </w:tr>
      <w:tr>
        <w:trPr>
          <w:trHeight w:val="930" w:hRule="atLeast"/>
          <w:trHeight w:val="144" w:hRule="atLeast"/>
        </w:trPr>
        <w:tc>
          <w:tcPr>
            <w:tcW w:w="176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2.4.9</w:t>
            </w:r>
          </w:p>
        </w:tc>
        <w:tc>
          <w:tcPr>
            <w:tcW w:w="123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pacing w:val="-4"/>
                <w:sz w:val="24"/>
              </w:rPr>
              <w:t xml:space="preserve">Распознавать и употреблять в устной и письменной речи </w:t>
            </w:r>
            <w:r>
              <w:rPr>
                <w:rFonts w:ascii="Times New Roman" w:hAnsi="Times New Roman"/>
                <w:b w:val="false"/>
                <w:i w:val="false"/>
                <w:color w:val="000000"/>
                <w:spacing w:val="-4"/>
                <w:sz w:val="24"/>
              </w:rPr>
              <w:t>количественные и порядковые числительные (до 100)</w:t>
            </w:r>
          </w:p>
        </w:tc>
      </w:tr>
      <w:tr>
        <w:trPr>
          <w:trHeight w:val="465" w:hRule="atLeast"/>
          <w:trHeight w:val="144" w:hRule="atLeast"/>
        </w:trPr>
        <w:tc>
          <w:tcPr>
            <w:tcW w:w="176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w:t>
            </w:r>
          </w:p>
        </w:tc>
        <w:tc>
          <w:tcPr>
            <w:tcW w:w="123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Социокультурные знания и умения</w:t>
            </w:r>
          </w:p>
        </w:tc>
      </w:tr>
      <w:tr>
        <w:trPr>
          <w:trHeight w:val="930" w:hRule="atLeast"/>
          <w:trHeight w:val="144" w:hRule="atLeast"/>
        </w:trPr>
        <w:tc>
          <w:tcPr>
            <w:tcW w:w="176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3.1</w:t>
            </w:r>
          </w:p>
        </w:tc>
        <w:tc>
          <w:tcPr>
            <w:tcW w:w="123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w:t>
            </w:r>
            <w:r>
              <w:rPr>
                <w:rFonts w:ascii="Times New Roman" w:hAnsi="Times New Roman"/>
                <w:b w:val="false"/>
                <w:i w:val="false"/>
                <w:color w:val="000000"/>
                <w:sz w:val="24"/>
              </w:rPr>
              <w:t>спользовать отдельные социокультурные эле</w:t>
            </w:r>
            <w:r>
              <w:rPr>
                <w:rFonts w:ascii="Times New Roman" w:hAnsi="Times New Roman"/>
                <w:b w:val="false"/>
                <w:i w:val="false"/>
                <w:color w:val="000000"/>
                <w:sz w:val="24"/>
              </w:rPr>
              <w:t>менты речевого поведенческого этикета в стра</w:t>
            </w:r>
            <w:r>
              <w:rPr>
                <w:rFonts w:ascii="Times New Roman" w:hAnsi="Times New Roman"/>
                <w:b w:val="false"/>
                <w:i w:val="false"/>
                <w:color w:val="000000"/>
                <w:sz w:val="24"/>
              </w:rPr>
              <w:t>не (странах) изучаемого языка в рамках тематического содержания</w:t>
            </w:r>
          </w:p>
        </w:tc>
      </w:tr>
      <w:tr>
        <w:trPr>
          <w:trHeight w:val="1410" w:hRule="atLeast"/>
          <w:trHeight w:val="144" w:hRule="atLeast"/>
        </w:trPr>
        <w:tc>
          <w:tcPr>
            <w:tcW w:w="176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3.2</w:t>
            </w:r>
          </w:p>
        </w:tc>
        <w:tc>
          <w:tcPr>
            <w:tcW w:w="123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tc>
      </w:tr>
      <w:tr>
        <w:trPr>
          <w:trHeight w:val="930" w:hRule="atLeast"/>
          <w:trHeight w:val="144" w:hRule="atLeast"/>
        </w:trPr>
        <w:tc>
          <w:tcPr>
            <w:tcW w:w="176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3.3</w:t>
            </w:r>
          </w:p>
        </w:tc>
        <w:tc>
          <w:tcPr>
            <w:tcW w:w="123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w:t>
            </w:r>
            <w:r>
              <w:rPr>
                <w:rFonts w:ascii="Times New Roman" w:hAnsi="Times New Roman"/>
                <w:b w:val="false"/>
                <w:i w:val="false"/>
                <w:color w:val="000000"/>
                <w:sz w:val="24"/>
              </w:rPr>
              <w:t>равильно оформлять адрес, писать фамилии и</w:t>
            </w: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имена (свои, родственников и друзей) на </w:t>
            </w:r>
            <w:r>
              <w:rPr>
                <w:rFonts w:ascii="Times New Roman" w:hAnsi="Times New Roman"/>
                <w:b w:val="false"/>
                <w:i w:val="false"/>
                <w:color w:val="000000"/>
                <w:sz w:val="24"/>
              </w:rPr>
              <w:t>немецк</w:t>
            </w:r>
            <w:r>
              <w:rPr>
                <w:rFonts w:ascii="Times New Roman" w:hAnsi="Times New Roman"/>
                <w:b w:val="false"/>
                <w:i w:val="false"/>
                <w:color w:val="000000"/>
                <w:sz w:val="24"/>
              </w:rPr>
              <w:t>ом языке (в анкете, формуляре)</w:t>
            </w:r>
          </w:p>
        </w:tc>
      </w:tr>
      <w:tr>
        <w:trPr>
          <w:trHeight w:val="930" w:hRule="atLeast"/>
          <w:trHeight w:val="144" w:hRule="atLeast"/>
        </w:trPr>
        <w:tc>
          <w:tcPr>
            <w:tcW w:w="176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3.4</w:t>
            </w:r>
          </w:p>
        </w:tc>
        <w:tc>
          <w:tcPr>
            <w:tcW w:w="123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w:t>
            </w:r>
            <w:r>
              <w:rPr>
                <w:rFonts w:ascii="Times New Roman" w:hAnsi="Times New Roman"/>
                <w:b w:val="false"/>
                <w:i w:val="false"/>
                <w:color w:val="000000"/>
                <w:sz w:val="24"/>
              </w:rPr>
              <w:t>бладать базовыми знаниями о социокуль</w:t>
            </w:r>
            <w:r>
              <w:rPr>
                <w:rFonts w:ascii="Times New Roman" w:hAnsi="Times New Roman"/>
                <w:b w:val="false"/>
                <w:i w:val="false"/>
                <w:color w:val="000000"/>
                <w:sz w:val="24"/>
              </w:rPr>
              <w:t>турном портрете родной страны и страны (стран) изучаемого языка</w:t>
            </w:r>
          </w:p>
        </w:tc>
      </w:tr>
      <w:tr>
        <w:trPr>
          <w:trHeight w:val="465" w:hRule="atLeast"/>
          <w:trHeight w:val="144" w:hRule="atLeast"/>
        </w:trPr>
        <w:tc>
          <w:tcPr>
            <w:tcW w:w="176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3.5</w:t>
            </w:r>
          </w:p>
        </w:tc>
        <w:tc>
          <w:tcPr>
            <w:tcW w:w="123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w:t>
            </w:r>
            <w:r>
              <w:rPr>
                <w:rFonts w:ascii="Times New Roman" w:hAnsi="Times New Roman"/>
                <w:b w:val="false"/>
                <w:i w:val="false"/>
                <w:color w:val="000000"/>
                <w:sz w:val="24"/>
              </w:rPr>
              <w:t>ратко представлять Ро</w:t>
            </w:r>
            <w:r>
              <w:rPr>
                <w:rFonts w:ascii="Times New Roman" w:hAnsi="Times New Roman"/>
                <w:b w:val="false"/>
                <w:i w:val="false"/>
                <w:color w:val="000000"/>
                <w:sz w:val="24"/>
              </w:rPr>
              <w:t>ссию и страну (страны) изучаемого языка</w:t>
            </w:r>
          </w:p>
        </w:tc>
      </w:tr>
      <w:tr>
        <w:trPr>
          <w:trHeight w:val="2340" w:hRule="atLeast"/>
          <w:trHeight w:val="144" w:hRule="atLeast"/>
        </w:trPr>
        <w:tc>
          <w:tcPr>
            <w:tcW w:w="176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w:t>
            </w:r>
          </w:p>
        </w:tc>
        <w:tc>
          <w:tcPr>
            <w:tcW w:w="123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Компенсаторные умения</w:t>
            </w:r>
          </w:p>
          <w:p>
            <w:pPr>
              <w:spacing w:before="0" w:after="0" w:line="336"/>
              <w:ind w:left="228"/>
              <w:jc w:val="both"/>
            </w:pPr>
            <w:r>
              <w:rPr>
                <w:rFonts w:ascii="Times New Roman" w:hAnsi="Times New Roman"/>
                <w:b w:val="false"/>
                <w:i w:val="false"/>
                <w:color w:val="000000"/>
                <w:sz w:val="24"/>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trPr>
          <w:trHeight w:val="1410" w:hRule="atLeast"/>
          <w:trHeight w:val="144" w:hRule="atLeast"/>
        </w:trPr>
        <w:tc>
          <w:tcPr>
            <w:tcW w:w="176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5</w:t>
            </w:r>
          </w:p>
        </w:tc>
        <w:tc>
          <w:tcPr>
            <w:tcW w:w="123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tc>
      </w:tr>
      <w:tr>
        <w:trPr>
          <w:trHeight w:val="930" w:hRule="atLeast"/>
          <w:trHeight w:val="144" w:hRule="atLeast"/>
        </w:trPr>
        <w:tc>
          <w:tcPr>
            <w:tcW w:w="176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6</w:t>
            </w:r>
          </w:p>
        </w:tc>
        <w:tc>
          <w:tcPr>
            <w:tcW w:w="123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Использовать иноязычные словари и справочники, в том числе информационно-справочные системы в электронной форме</w:t>
            </w:r>
          </w:p>
        </w:tc>
      </w:tr>
    </w:tbl>
    <w:p>
      <w:pPr>
        <w:spacing w:before="0" w:after="0"/>
        <w:ind w:left="120"/>
        <w:jc w:val="left"/>
      </w:pPr>
    </w:p>
    <w:p>
      <w:pPr>
        <w:spacing w:before="199" w:after="199"/>
        <w:ind w:left="120"/>
        <w:jc w:val="left"/>
      </w:pPr>
      <w:r>
        <w:rPr>
          <w:rFonts w:ascii="Times New Roman" w:hAnsi="Times New Roman"/>
          <w:b/>
          <w:i w:val="false"/>
          <w:color w:val="000000"/>
          <w:sz w:val="28"/>
        </w:rPr>
        <w:t>6 КЛАСС</w:t>
      </w:r>
    </w:p>
    <w:p>
      <w:pPr>
        <w:spacing w:before="0" w:after="0"/>
        <w:ind w:left="120"/>
        <w:jc w:val="left"/>
      </w:pPr>
    </w:p>
    <w:tbl>
      <w:tblPr>
        <w:tblW w:w="0" w:type="auto"/>
        <w:tblCellSpacing w:w="0" w:type="nil"/>
        <w:tblBorders>
          <w:top w:val="single"/>
          <w:left w:val="single"/>
          <w:bottom w:val="single"/>
          <w:right w:val="single"/>
          <w:insideH w:val="single"/>
          <w:insideV w:val="single"/>
        </w:tblBorders>
      </w:tblPr>
      <w:tblGrid>
        <w:gridCol w:w="2647"/>
        <w:gridCol w:w="11113"/>
      </w:tblGrid>
      <w:tr>
        <w:trPr>
          <w:trHeight w:val="1440" w:hRule="atLeast"/>
          <w:trHeight w:val="144" w:hRule="atLeast"/>
        </w:trPr>
        <w:tc>
          <w:tcPr>
            <w:tcW w:w="185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w:t>
            </w:r>
            <w:r>
              <w:rPr>
                <w:rFonts w:ascii="Times New Roman" w:hAnsi="Times New Roman"/>
                <w:b/>
                <w:i w:val="false"/>
                <w:color w:val="000000"/>
                <w:sz w:val="24"/>
              </w:rPr>
              <w:t>Код проверяемого результата</w:t>
            </w:r>
            <w:r>
              <w:rPr>
                <w:rFonts w:ascii="Times New Roman" w:hAnsi="Times New Roman"/>
                <w:b/>
                <w:i w:val="false"/>
                <w:color w:val="000000"/>
                <w:sz w:val="24"/>
              </w:rPr>
              <w:t xml:space="preserve"> </w:t>
            </w:r>
          </w:p>
        </w:tc>
        <w:tc>
          <w:tcPr>
            <w:tcW w:w="1222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w:t>
            </w:r>
            <w:r>
              <w:rPr>
                <w:rFonts w:ascii="Times New Roman" w:hAnsi="Times New Roman"/>
                <w:b/>
                <w:i w:val="false"/>
                <w:color w:val="000000"/>
                <w:sz w:val="24"/>
              </w:rPr>
              <w:t>Проверяемые предметные результаты освоения основной образовательной программы основного общего образования</w:t>
            </w:r>
            <w:r>
              <w:rPr>
                <w:rFonts w:ascii="Times New Roman" w:hAnsi="Times New Roman"/>
                <w:b/>
                <w:i w:val="false"/>
                <w:color w:val="000000"/>
                <w:sz w:val="24"/>
              </w:rPr>
              <w:t xml:space="preserve"> </w:t>
            </w:r>
          </w:p>
        </w:tc>
      </w:tr>
      <w:tr>
        <w:trPr>
          <w:trHeight w:val="465"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w:t>
            </w:r>
          </w:p>
        </w:tc>
        <w:tc>
          <w:tcPr>
            <w:tcW w:w="12224"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Коммуникативные умения</w:t>
            </w:r>
          </w:p>
        </w:tc>
      </w:tr>
      <w:tr>
        <w:trPr>
          <w:trHeight w:val="465"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w:t>
            </w:r>
          </w:p>
        </w:tc>
        <w:tc>
          <w:tcPr>
            <w:tcW w:w="12224"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Говорение</w:t>
            </w:r>
          </w:p>
        </w:tc>
      </w:tr>
      <w:tr>
        <w:trPr>
          <w:trHeight w:val="2340"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w:t>
            </w:r>
          </w:p>
        </w:tc>
        <w:tc>
          <w:tcPr>
            <w:tcW w:w="12224"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Вести разные виды диалогов (диалог этикетного характера, диалог – 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trPr>
          <w:trHeight w:val="1875"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w:t>
            </w:r>
          </w:p>
        </w:tc>
        <w:tc>
          <w:tcPr>
            <w:tcW w:w="12224"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7 – 8 фраз)</w:t>
            </w:r>
          </w:p>
        </w:tc>
      </w:tr>
      <w:tr>
        <w:trPr>
          <w:trHeight w:val="930"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1.1.3</w:t>
            </w:r>
          </w:p>
        </w:tc>
        <w:tc>
          <w:tcPr>
            <w:tcW w:w="12224"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Излагать основное содержание прочитанного текста с вербальными и (или) зрительными опорами (объём – 7 – 8 фраз)</w:t>
            </w:r>
          </w:p>
        </w:tc>
      </w:tr>
      <w:tr>
        <w:trPr>
          <w:trHeight w:val="465"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1.1.4</w:t>
            </w:r>
          </w:p>
        </w:tc>
        <w:tc>
          <w:tcPr>
            <w:tcW w:w="12224"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Кратко излагать результаты выполненной проектной работы (объём – 7 – 8 фраз)</w:t>
            </w:r>
          </w:p>
        </w:tc>
      </w:tr>
      <w:tr>
        <w:trPr>
          <w:trHeight w:val="465"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1.2</w:t>
            </w:r>
          </w:p>
        </w:tc>
        <w:tc>
          <w:tcPr>
            <w:tcW w:w="12224"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Аудирование</w:t>
            </w:r>
          </w:p>
        </w:tc>
      </w:tr>
      <w:tr>
        <w:trPr>
          <w:trHeight w:val="1875"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1.2.1</w:t>
            </w:r>
          </w:p>
        </w:tc>
        <w:tc>
          <w:tcPr>
            <w:tcW w:w="12224"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аудирования – до 1 минуты)</w:t>
            </w:r>
          </w:p>
        </w:tc>
      </w:tr>
      <w:tr>
        <w:trPr>
          <w:trHeight w:val="1875"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1.2.2</w:t>
            </w:r>
          </w:p>
        </w:tc>
        <w:tc>
          <w:tcPr>
            <w:tcW w:w="12224"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pacing w:val="-2"/>
                <w:sz w:val="24"/>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аудирования – до 1 минуты)</w:t>
            </w:r>
          </w:p>
        </w:tc>
      </w:tr>
      <w:tr>
        <w:trPr>
          <w:trHeight w:val="465"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1.3</w:t>
            </w:r>
          </w:p>
        </w:tc>
        <w:tc>
          <w:tcPr>
            <w:tcW w:w="12224"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Смысловое чтение</w:t>
            </w:r>
          </w:p>
        </w:tc>
      </w:tr>
      <w:tr>
        <w:trPr>
          <w:trHeight w:val="1410"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1.3.1</w:t>
            </w:r>
          </w:p>
        </w:tc>
        <w:tc>
          <w:tcPr>
            <w:tcW w:w="12224"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(объём текста (текстов) для чтения – 250 – 300 слов)</w:t>
            </w:r>
          </w:p>
        </w:tc>
      </w:tr>
      <w:tr>
        <w:trPr>
          <w:trHeight w:val="1410"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1.3.2</w:t>
            </w:r>
          </w:p>
        </w:tc>
        <w:tc>
          <w:tcPr>
            <w:tcW w:w="12224"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(объём текста (текстов) для чтения – 250 – 300 слов)</w:t>
            </w:r>
          </w:p>
        </w:tc>
      </w:tr>
      <w:tr>
        <w:trPr>
          <w:trHeight w:val="1440"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1.3.3</w:t>
            </w:r>
          </w:p>
        </w:tc>
        <w:tc>
          <w:tcPr>
            <w:tcW w:w="12224"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pacing w:val="-2"/>
                <w:sz w:val="24"/>
              </w:rPr>
              <w:t>Читать про себя несплошные тексты (таблицы) и понимать представленную в них информацию</w:t>
            </w:r>
          </w:p>
        </w:tc>
      </w:tr>
      <w:tr>
        <w:trPr>
          <w:trHeight w:val="465"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1.4</w:t>
            </w:r>
          </w:p>
        </w:tc>
        <w:tc>
          <w:tcPr>
            <w:tcW w:w="12224"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Письменная речь</w:t>
            </w:r>
          </w:p>
        </w:tc>
      </w:tr>
      <w:tr>
        <w:trPr>
          <w:trHeight w:val="930"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1.4.1</w:t>
            </w:r>
          </w:p>
        </w:tc>
        <w:tc>
          <w:tcPr>
            <w:tcW w:w="12224"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Заполнять анкеты и формуляры, </w:t>
            </w:r>
            <w:r>
              <w:rPr>
                <w:rFonts w:ascii="Times New Roman" w:hAnsi="Times New Roman"/>
                <w:b w:val="false"/>
                <w:i w:val="false"/>
                <w:color w:val="000000"/>
                <w:sz w:val="24"/>
              </w:rPr>
              <w:t xml:space="preserve">сообщая о себе основные сведения, </w:t>
            </w:r>
            <w:r>
              <w:rPr>
                <w:rFonts w:ascii="Times New Roman" w:hAnsi="Times New Roman"/>
                <w:b w:val="false"/>
                <w:i w:val="false"/>
                <w:color w:val="000000"/>
                <w:sz w:val="24"/>
              </w:rPr>
              <w:t>в соответствии с нормами, принятыми в стране (странах) изучаемого языка</w:t>
            </w:r>
          </w:p>
        </w:tc>
      </w:tr>
      <w:tr>
        <w:trPr>
          <w:trHeight w:val="930"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1.4.2</w:t>
            </w:r>
          </w:p>
        </w:tc>
        <w:tc>
          <w:tcPr>
            <w:tcW w:w="12224"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Писать электронное сообщение личного характера, соблюдая речевой этикет, принятый в стране (странах) изучаемого языка (объём сообщения – до 70 слов)</w:t>
            </w:r>
          </w:p>
        </w:tc>
      </w:tr>
      <w:tr>
        <w:trPr>
          <w:trHeight w:val="930"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1.4.3</w:t>
            </w:r>
          </w:p>
        </w:tc>
        <w:tc>
          <w:tcPr>
            <w:tcW w:w="12224"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Создавать небольшое письменное высказывание с использованием образца, плана, ключевых слов, картинок (объём высказывания – до 70 слов)</w:t>
            </w:r>
          </w:p>
        </w:tc>
      </w:tr>
      <w:tr>
        <w:trPr>
          <w:trHeight w:val="465"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w:t>
            </w:r>
          </w:p>
        </w:tc>
        <w:tc>
          <w:tcPr>
            <w:tcW w:w="12224" w:type="dxa"/>
            <w:tcBorders/>
            <w:tcMar>
              <w:top w:w="50" w:type="dxa"/>
              <w:left w:w="100" w:type="dxa"/>
            </w:tcMar>
            <w:vAlign w:val="center"/>
          </w:tcPr>
          <w:p>
            <w:pPr>
              <w:spacing w:before="0" w:after="0" w:line="336"/>
              <w:ind w:left="228"/>
              <w:jc w:val="left"/>
            </w:pPr>
            <w:r>
              <w:rPr>
                <w:rFonts w:ascii="Times New Roman" w:hAnsi="Times New Roman"/>
                <w:b w:val="false"/>
                <w:i w:val="false"/>
                <w:color w:val="000000"/>
                <w:sz w:val="24"/>
              </w:rPr>
              <w:t>Языковые знания и навыки</w:t>
            </w:r>
          </w:p>
        </w:tc>
      </w:tr>
      <w:tr>
        <w:trPr>
          <w:trHeight w:val="465"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2.1</w:t>
            </w:r>
          </w:p>
        </w:tc>
        <w:tc>
          <w:tcPr>
            <w:tcW w:w="12224" w:type="dxa"/>
            <w:tcBorders/>
            <w:tcMar>
              <w:top w:w="50" w:type="dxa"/>
              <w:left w:w="100" w:type="dxa"/>
            </w:tcMar>
            <w:vAlign w:val="center"/>
          </w:tcPr>
          <w:p>
            <w:pPr>
              <w:spacing w:before="0" w:after="0" w:line="336"/>
              <w:ind w:left="228"/>
              <w:jc w:val="left"/>
            </w:pPr>
            <w:r>
              <w:rPr>
                <w:rFonts w:ascii="Times New Roman" w:hAnsi="Times New Roman"/>
                <w:b w:val="false"/>
                <w:i/>
                <w:color w:val="000000"/>
                <w:sz w:val="24"/>
              </w:rPr>
              <w:t>Фонетическая сторона речи</w:t>
            </w:r>
          </w:p>
        </w:tc>
      </w:tr>
      <w:tr>
        <w:trPr>
          <w:trHeight w:val="1410"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2.1.1</w:t>
            </w:r>
          </w:p>
        </w:tc>
        <w:tc>
          <w:tcPr>
            <w:tcW w:w="12224"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Различать на слух и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trPr>
          <w:trHeight w:val="1410"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2.1.2</w:t>
            </w:r>
          </w:p>
        </w:tc>
        <w:tc>
          <w:tcPr>
            <w:tcW w:w="12224"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w:t>
            </w:r>
          </w:p>
        </w:tc>
      </w:tr>
      <w:tr>
        <w:trPr>
          <w:trHeight w:val="465"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2.1.3</w:t>
            </w:r>
          </w:p>
        </w:tc>
        <w:tc>
          <w:tcPr>
            <w:tcW w:w="12224"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Читать новые слова согласно основным правилам чтения</w:t>
            </w:r>
          </w:p>
        </w:tc>
      </w:tr>
      <w:tr>
        <w:trPr>
          <w:trHeight w:val="465"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2.2</w:t>
            </w:r>
          </w:p>
        </w:tc>
        <w:tc>
          <w:tcPr>
            <w:tcW w:w="12224"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Орфография и пунктуация</w:t>
            </w:r>
          </w:p>
        </w:tc>
      </w:tr>
      <w:tr>
        <w:trPr>
          <w:trHeight w:val="465"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2.2.1</w:t>
            </w:r>
          </w:p>
        </w:tc>
        <w:tc>
          <w:tcPr>
            <w:tcW w:w="12224"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Правильно писать изученные слова</w:t>
            </w:r>
          </w:p>
        </w:tc>
      </w:tr>
      <w:tr>
        <w:trPr>
          <w:trHeight w:val="930"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2.2.2</w:t>
            </w:r>
          </w:p>
        </w:tc>
        <w:tc>
          <w:tcPr>
            <w:tcW w:w="12224"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Использовать точку, вопросительный и восклицательный знаки в конце предложения, запятую при перечислении</w:t>
            </w:r>
          </w:p>
        </w:tc>
      </w:tr>
      <w:tr>
        <w:trPr>
          <w:trHeight w:val="465"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2.2.3</w:t>
            </w:r>
          </w:p>
        </w:tc>
        <w:tc>
          <w:tcPr>
            <w:tcW w:w="12224"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Пунктуационно правильно оформлять электронное сообщение личного характера</w:t>
            </w:r>
          </w:p>
        </w:tc>
      </w:tr>
      <w:tr>
        <w:trPr>
          <w:trHeight w:val="465"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2.3</w:t>
            </w:r>
          </w:p>
        </w:tc>
        <w:tc>
          <w:tcPr>
            <w:tcW w:w="12224"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Лексическая сторона речи</w:t>
            </w:r>
          </w:p>
        </w:tc>
      </w:tr>
      <w:tr>
        <w:trPr>
          <w:trHeight w:val="2340"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2.3.1</w:t>
            </w:r>
          </w:p>
        </w:tc>
        <w:tc>
          <w:tcPr>
            <w:tcW w:w="12224"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tc>
      </w:tr>
      <w:tr>
        <w:trPr>
          <w:trHeight w:val="1410"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2.3.2</w:t>
            </w:r>
          </w:p>
        </w:tc>
        <w:tc>
          <w:tcPr>
            <w:tcW w:w="12224"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при помощи суффиксов </w:t>
            </w:r>
            <w:r>
              <w:rPr>
                <w:rFonts w:ascii="Times New Roman" w:hAnsi="Times New Roman"/>
                <w:b w:val="false"/>
                <w:i/>
                <w:color w:val="000000"/>
                <w:sz w:val="24"/>
              </w:rPr>
              <w:t>-keit</w:t>
            </w:r>
            <w:r>
              <w:rPr>
                <w:rFonts w:ascii="Times New Roman" w:hAnsi="Times New Roman"/>
                <w:b w:val="false"/>
                <w:i w:val="false"/>
                <w:color w:val="000000"/>
                <w:sz w:val="24"/>
              </w:rPr>
              <w:t xml:space="preserve">, </w:t>
            </w:r>
            <w:r>
              <w:rPr>
                <w:rFonts w:ascii="Times New Roman" w:hAnsi="Times New Roman"/>
                <w:b w:val="false"/>
                <w:i/>
                <w:color w:val="000000"/>
                <w:sz w:val="24"/>
              </w:rPr>
              <w:t>-heit</w:t>
            </w:r>
            <w:r>
              <w:rPr>
                <w:rFonts w:ascii="Times New Roman" w:hAnsi="Times New Roman"/>
                <w:b w:val="false"/>
                <w:i w:val="false"/>
                <w:color w:val="000000"/>
                <w:sz w:val="24"/>
              </w:rPr>
              <w:t xml:space="preserve">, </w:t>
            </w:r>
            <w:r>
              <w:rPr>
                <w:rFonts w:ascii="Times New Roman" w:hAnsi="Times New Roman"/>
                <w:b w:val="false"/>
                <w:i/>
                <w:color w:val="000000"/>
                <w:sz w:val="24"/>
              </w:rPr>
              <w:t>-ung</w:t>
            </w:r>
          </w:p>
        </w:tc>
      </w:tr>
      <w:tr>
        <w:trPr>
          <w:trHeight w:val="1755"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2.3.3</w:t>
            </w:r>
          </w:p>
        </w:tc>
        <w:tc>
          <w:tcPr>
            <w:tcW w:w="12224"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 при помощи суффикса </w:t>
            </w:r>
            <w:r>
              <w:rPr>
                <w:rFonts w:ascii="Times New Roman" w:hAnsi="Times New Roman"/>
                <w:b w:val="false"/>
                <w:i/>
                <w:color w:val="000000"/>
                <w:sz w:val="24"/>
              </w:rPr>
              <w:t>-isch</w:t>
            </w:r>
          </w:p>
        </w:tc>
      </w:tr>
      <w:tr>
        <w:trPr>
          <w:trHeight w:val="1410"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2.3.4</w:t>
            </w:r>
          </w:p>
        </w:tc>
        <w:tc>
          <w:tcPr>
            <w:tcW w:w="12224"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и наречия – при помощи отрицательного префикса </w:t>
            </w:r>
            <w:r>
              <w:rPr>
                <w:rFonts w:ascii="Times New Roman" w:hAnsi="Times New Roman"/>
                <w:b w:val="false"/>
                <w:i/>
                <w:color w:val="000000"/>
                <w:sz w:val="24"/>
              </w:rPr>
              <w:t>un-</w:t>
            </w:r>
          </w:p>
        </w:tc>
      </w:tr>
      <w:tr>
        <w:trPr>
          <w:trHeight w:val="930"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2.3.5</w:t>
            </w:r>
          </w:p>
        </w:tc>
        <w:tc>
          <w:tcPr>
            <w:tcW w:w="12224"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Распознавать и употреблять в устной и письменной речи родственные слова, образованные при помощи конверсии: имена существительные от глагола (</w:t>
            </w:r>
            <w:r>
              <w:rPr>
                <w:rFonts w:ascii="Times New Roman" w:hAnsi="Times New Roman"/>
                <w:b w:val="false"/>
                <w:i/>
                <w:color w:val="000000"/>
                <w:sz w:val="24"/>
              </w:rPr>
              <w:t>das Lesen</w:t>
            </w:r>
            <w:r>
              <w:rPr>
                <w:rFonts w:ascii="Times New Roman" w:hAnsi="Times New Roman"/>
                <w:b w:val="false"/>
                <w:i w:val="false"/>
                <w:color w:val="000000"/>
                <w:sz w:val="24"/>
              </w:rPr>
              <w:t>)</w:t>
            </w:r>
          </w:p>
        </w:tc>
      </w:tr>
      <w:tr>
        <w:trPr>
          <w:trHeight w:val="1410"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2.3.6</w:t>
            </w:r>
          </w:p>
        </w:tc>
        <w:tc>
          <w:tcPr>
            <w:tcW w:w="12224"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Распознавать и употреблять в устной и письменной речи родственные слова, образованные при помощи словосложения: соединения основ глагола и существительного (</w:t>
            </w:r>
            <w:r>
              <w:rPr>
                <w:rFonts w:ascii="Times New Roman" w:hAnsi="Times New Roman"/>
                <w:b w:val="false"/>
                <w:i/>
                <w:color w:val="000000"/>
                <w:sz w:val="24"/>
              </w:rPr>
              <w:t>der Schreibtisch</w:t>
            </w:r>
            <w:r>
              <w:rPr>
                <w:rFonts w:ascii="Times New Roman" w:hAnsi="Times New Roman"/>
                <w:b w:val="false"/>
                <w:i w:val="false"/>
                <w:color w:val="000000"/>
                <w:sz w:val="24"/>
              </w:rPr>
              <w:t>)</w:t>
            </w:r>
          </w:p>
        </w:tc>
      </w:tr>
      <w:tr>
        <w:trPr>
          <w:trHeight w:val="930"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2.3.7</w:t>
            </w:r>
          </w:p>
        </w:tc>
        <w:tc>
          <w:tcPr>
            <w:tcW w:w="12224"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w:t>
            </w:r>
            <w:r>
              <w:rPr>
                <w:rFonts w:ascii="Times New Roman" w:hAnsi="Times New Roman"/>
                <w:b w:val="false"/>
                <w:i w:val="false"/>
                <w:color w:val="000000"/>
                <w:sz w:val="24"/>
              </w:rPr>
              <w:t xml:space="preserve">и употреблять в устной и письменной речи изученные синонимы и антонимы </w:t>
            </w:r>
          </w:p>
        </w:tc>
      </w:tr>
      <w:tr>
        <w:trPr>
          <w:trHeight w:val="465"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2.3.8</w:t>
            </w:r>
          </w:p>
        </w:tc>
        <w:tc>
          <w:tcPr>
            <w:tcW w:w="12224"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w:t>
            </w:r>
            <w:r>
              <w:rPr>
                <w:rFonts w:ascii="Times New Roman" w:hAnsi="Times New Roman"/>
                <w:b w:val="false"/>
                <w:i w:val="false"/>
                <w:color w:val="000000"/>
                <w:sz w:val="24"/>
              </w:rPr>
              <w:t>и употреблять в устной и письменной речи интернациональные слова</w:t>
            </w:r>
          </w:p>
        </w:tc>
      </w:tr>
      <w:tr>
        <w:trPr>
          <w:trHeight w:val="930"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2.3.9</w:t>
            </w:r>
          </w:p>
        </w:tc>
        <w:tc>
          <w:tcPr>
            <w:tcW w:w="12224"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w:t>
            </w:r>
            <w:r>
              <w:rPr>
                <w:rFonts w:ascii="Times New Roman" w:hAnsi="Times New Roman"/>
                <w:b w:val="false"/>
                <w:i w:val="false"/>
                <w:color w:val="000000"/>
                <w:sz w:val="24"/>
              </w:rPr>
              <w:t>и употреблять в устной и письменной речи различные средства связи в тексте для обеспечения целостности высказывания</w:t>
            </w:r>
          </w:p>
        </w:tc>
      </w:tr>
      <w:tr>
        <w:trPr>
          <w:trHeight w:val="465"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2.4</w:t>
            </w:r>
          </w:p>
        </w:tc>
        <w:tc>
          <w:tcPr>
            <w:tcW w:w="12224"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Грамматическая сторона речи</w:t>
            </w:r>
          </w:p>
        </w:tc>
      </w:tr>
      <w:tr>
        <w:trPr>
          <w:trHeight w:val="930"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w:t>
            </w:r>
          </w:p>
        </w:tc>
        <w:tc>
          <w:tcPr>
            <w:tcW w:w="12224"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Понимать особенности структуры простых и сложных предложений немецкого языка, различных коммуникативных типов предложений немецкого языка</w:t>
            </w:r>
          </w:p>
        </w:tc>
      </w:tr>
      <w:tr>
        <w:trPr>
          <w:trHeight w:val="930"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w:t>
            </w:r>
          </w:p>
        </w:tc>
        <w:tc>
          <w:tcPr>
            <w:tcW w:w="12224"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pacing w:val="-4"/>
                <w:sz w:val="24"/>
              </w:rPr>
              <w:t xml:space="preserve">Распознавать и употреблять в устной и письменной речи </w:t>
            </w:r>
            <w:r>
              <w:rPr>
                <w:rFonts w:ascii="Times New Roman" w:hAnsi="Times New Roman"/>
                <w:b w:val="false"/>
                <w:i w:val="false"/>
                <w:color w:val="000000"/>
                <w:spacing w:val="-4"/>
                <w:sz w:val="24"/>
              </w:rPr>
              <w:t xml:space="preserve">сложносочинённые предложения с союзом </w:t>
            </w:r>
            <w:r>
              <w:rPr>
                <w:rFonts w:ascii="Times New Roman" w:hAnsi="Times New Roman"/>
                <w:b w:val="false"/>
                <w:i/>
                <w:color w:val="000000"/>
                <w:spacing w:val="-4"/>
                <w:sz w:val="24"/>
              </w:rPr>
              <w:t>denn</w:t>
            </w:r>
          </w:p>
        </w:tc>
      </w:tr>
      <w:tr>
        <w:trPr>
          <w:trHeight w:val="930"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w:t>
            </w:r>
          </w:p>
        </w:tc>
        <w:tc>
          <w:tcPr>
            <w:tcW w:w="12224"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w:t>
            </w:r>
            <w:r>
              <w:rPr>
                <w:rFonts w:ascii="Times New Roman" w:hAnsi="Times New Roman"/>
                <w:b w:val="false"/>
                <w:i w:val="false"/>
                <w:color w:val="000000"/>
                <w:sz w:val="24"/>
              </w:rPr>
              <w:t>глаголы в видовременных формах действительного залога в изъявительном наклонении в Präteritum</w:t>
            </w:r>
          </w:p>
        </w:tc>
      </w:tr>
      <w:tr>
        <w:trPr>
          <w:trHeight w:val="930"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2.4.4</w:t>
            </w:r>
          </w:p>
        </w:tc>
        <w:tc>
          <w:tcPr>
            <w:tcW w:w="12224"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w:t>
            </w:r>
            <w:r>
              <w:rPr>
                <w:rFonts w:ascii="Times New Roman" w:hAnsi="Times New Roman"/>
                <w:b w:val="false"/>
                <w:i w:val="false"/>
                <w:color w:val="000000"/>
                <w:sz w:val="24"/>
              </w:rPr>
              <w:t>глаголы с отделяемыми и неотделяемыми приставками</w:t>
            </w:r>
          </w:p>
        </w:tc>
      </w:tr>
      <w:tr>
        <w:trPr>
          <w:trHeight w:val="930"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2.4.5</w:t>
            </w:r>
          </w:p>
        </w:tc>
        <w:tc>
          <w:tcPr>
            <w:tcW w:w="12224"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w:t>
            </w:r>
            <w:r>
              <w:rPr>
                <w:rFonts w:ascii="Times New Roman" w:hAnsi="Times New Roman"/>
                <w:b w:val="false"/>
                <w:i w:val="false"/>
                <w:color w:val="000000"/>
                <w:sz w:val="24"/>
              </w:rPr>
              <w:t xml:space="preserve">глаголы с возвратным местоимением </w:t>
            </w:r>
            <w:r>
              <w:rPr>
                <w:rFonts w:ascii="Times New Roman" w:hAnsi="Times New Roman"/>
                <w:b w:val="false"/>
                <w:i/>
                <w:color w:val="000000"/>
                <w:sz w:val="24"/>
              </w:rPr>
              <w:t>sich</w:t>
            </w:r>
          </w:p>
        </w:tc>
      </w:tr>
      <w:tr>
        <w:trPr>
          <w:trHeight w:val="930"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2.4.6</w:t>
            </w:r>
          </w:p>
        </w:tc>
        <w:tc>
          <w:tcPr>
            <w:tcW w:w="12224"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w:t>
            </w:r>
            <w:r>
              <w:rPr>
                <w:rFonts w:ascii="Times New Roman" w:hAnsi="Times New Roman"/>
                <w:b w:val="false"/>
                <w:i w:val="false"/>
                <w:color w:val="000000"/>
                <w:sz w:val="24"/>
              </w:rPr>
              <w:t xml:space="preserve">глаголы </w:t>
            </w:r>
            <w:r>
              <w:rPr>
                <w:rFonts w:ascii="Times New Roman" w:hAnsi="Times New Roman"/>
                <w:b w:val="false"/>
                <w:i/>
                <w:color w:val="000000"/>
                <w:sz w:val="24"/>
              </w:rPr>
              <w:t>sitzen – setzen</w:t>
            </w:r>
            <w:r>
              <w:rPr>
                <w:rFonts w:ascii="Times New Roman" w:hAnsi="Times New Roman"/>
                <w:b w:val="false"/>
                <w:i w:val="false"/>
                <w:color w:val="000000"/>
                <w:sz w:val="24"/>
              </w:rPr>
              <w:t xml:space="preserve">, </w:t>
            </w:r>
            <w:r>
              <w:rPr>
                <w:rFonts w:ascii="Times New Roman" w:hAnsi="Times New Roman"/>
                <w:b w:val="false"/>
                <w:i/>
                <w:color w:val="000000"/>
                <w:sz w:val="24"/>
              </w:rPr>
              <w:t>liegen – legen</w:t>
            </w:r>
            <w:r>
              <w:rPr>
                <w:rFonts w:ascii="Times New Roman" w:hAnsi="Times New Roman"/>
                <w:b w:val="false"/>
                <w:i w:val="false"/>
                <w:color w:val="000000"/>
                <w:sz w:val="24"/>
              </w:rPr>
              <w:t xml:space="preserve">, </w:t>
            </w:r>
            <w:r>
              <w:rPr>
                <w:rFonts w:ascii="Times New Roman" w:hAnsi="Times New Roman"/>
                <w:b w:val="false"/>
                <w:i/>
                <w:color w:val="000000"/>
                <w:sz w:val="24"/>
              </w:rPr>
              <w:t>stehen</w:t>
            </w:r>
            <w:r>
              <w:rPr>
                <w:rFonts w:ascii="Times New Roman" w:hAnsi="Times New Roman"/>
                <w:b w:val="false"/>
                <w:i w:val="false"/>
                <w:color w:val="000000"/>
                <w:sz w:val="24"/>
              </w:rPr>
              <w:t xml:space="preserve"> – </w:t>
            </w:r>
            <w:r>
              <w:rPr>
                <w:rFonts w:ascii="Times New Roman" w:hAnsi="Times New Roman"/>
                <w:b w:val="false"/>
                <w:i/>
                <w:color w:val="000000"/>
                <w:sz w:val="24"/>
              </w:rPr>
              <w:t>stellen</w:t>
            </w:r>
            <w:r>
              <w:rPr>
                <w:rFonts w:ascii="Times New Roman" w:hAnsi="Times New Roman"/>
                <w:b w:val="false"/>
                <w:i w:val="false"/>
                <w:color w:val="000000"/>
                <w:sz w:val="24"/>
              </w:rPr>
              <w:t xml:space="preserve">, </w:t>
            </w:r>
            <w:r>
              <w:rPr>
                <w:rFonts w:ascii="Times New Roman" w:hAnsi="Times New Roman"/>
                <w:b w:val="false"/>
                <w:i/>
                <w:color w:val="000000"/>
                <w:sz w:val="24"/>
              </w:rPr>
              <w:t>hängen</w:t>
            </w:r>
          </w:p>
        </w:tc>
      </w:tr>
      <w:tr>
        <w:trPr>
          <w:trHeight w:val="930"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2.4.7</w:t>
            </w:r>
          </w:p>
        </w:tc>
        <w:tc>
          <w:tcPr>
            <w:tcW w:w="12224"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w:t>
            </w:r>
            <w:r>
              <w:rPr>
                <w:rFonts w:ascii="Times New Roman" w:hAnsi="Times New Roman"/>
                <w:b w:val="false"/>
                <w:i w:val="false"/>
                <w:color w:val="000000"/>
                <w:sz w:val="24"/>
              </w:rPr>
              <w:t xml:space="preserve">модальный глагол </w:t>
            </w:r>
            <w:r>
              <w:rPr>
                <w:rFonts w:ascii="Times New Roman" w:hAnsi="Times New Roman"/>
                <w:b w:val="false"/>
                <w:i/>
                <w:color w:val="000000"/>
                <w:sz w:val="24"/>
              </w:rPr>
              <w:t>sollen</w:t>
            </w:r>
            <w:r>
              <w:rPr>
                <w:rFonts w:ascii="Times New Roman" w:hAnsi="Times New Roman"/>
                <w:b w:val="false"/>
                <w:i w:val="false"/>
                <w:color w:val="000000"/>
                <w:sz w:val="24"/>
              </w:rPr>
              <w:t xml:space="preserve"> (в Präsens)</w:t>
            </w:r>
          </w:p>
        </w:tc>
      </w:tr>
      <w:tr>
        <w:trPr>
          <w:trHeight w:val="1755"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2.4.8</w:t>
            </w:r>
          </w:p>
        </w:tc>
        <w:tc>
          <w:tcPr>
            <w:tcW w:w="12224"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w:t>
            </w:r>
            <w:r>
              <w:rPr>
                <w:rFonts w:ascii="Times New Roman" w:hAnsi="Times New Roman"/>
                <w:b w:val="false"/>
                <w:i w:val="false"/>
                <w:color w:val="000000"/>
                <w:sz w:val="24"/>
              </w:rPr>
              <w:t>имена существительные в единственном и множественном числе в родительном падеже</w:t>
            </w:r>
          </w:p>
        </w:tc>
      </w:tr>
      <w:tr>
        <w:trPr>
          <w:trHeight w:val="930"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2.4.9</w:t>
            </w:r>
          </w:p>
        </w:tc>
        <w:tc>
          <w:tcPr>
            <w:tcW w:w="12224"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w:t>
            </w:r>
            <w:r>
              <w:rPr>
                <w:rFonts w:ascii="Times New Roman" w:hAnsi="Times New Roman"/>
                <w:b w:val="false"/>
                <w:i w:val="false"/>
                <w:color w:val="000000"/>
                <w:sz w:val="24"/>
              </w:rPr>
              <w:t>личные местоимения в винительном и дательном падежах</w:t>
            </w:r>
          </w:p>
        </w:tc>
      </w:tr>
      <w:tr>
        <w:trPr>
          <w:trHeight w:val="930"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2.4.10</w:t>
            </w:r>
          </w:p>
        </w:tc>
        <w:tc>
          <w:tcPr>
            <w:tcW w:w="12224"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w:t>
            </w:r>
            <w:r>
              <w:rPr>
                <w:rFonts w:ascii="Times New Roman" w:hAnsi="Times New Roman"/>
                <w:b w:val="false"/>
                <w:i w:val="false"/>
                <w:color w:val="000000"/>
                <w:sz w:val="24"/>
              </w:rPr>
              <w:t xml:space="preserve">вопросительное местоимение </w:t>
            </w:r>
            <w:r>
              <w:rPr>
                <w:rFonts w:ascii="Times New Roman" w:hAnsi="Times New Roman"/>
                <w:b w:val="false"/>
                <w:i/>
                <w:color w:val="000000"/>
                <w:sz w:val="24"/>
              </w:rPr>
              <w:t>welch-</w:t>
            </w:r>
          </w:p>
        </w:tc>
      </w:tr>
      <w:tr>
        <w:trPr>
          <w:trHeight w:val="930"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2.4.11</w:t>
            </w:r>
          </w:p>
        </w:tc>
        <w:tc>
          <w:tcPr>
            <w:tcW w:w="12224"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w:t>
            </w:r>
            <w:r>
              <w:rPr>
                <w:rFonts w:ascii="Times New Roman" w:hAnsi="Times New Roman"/>
                <w:b w:val="false"/>
                <w:i w:val="false"/>
                <w:color w:val="000000"/>
                <w:sz w:val="24"/>
              </w:rPr>
              <w:t>числительные для обозначения дат и больших чисел (100 – 1000)</w:t>
            </w:r>
          </w:p>
        </w:tc>
      </w:tr>
      <w:tr>
        <w:trPr>
          <w:trHeight w:val="1410"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2.4.12</w:t>
            </w:r>
          </w:p>
        </w:tc>
        <w:tc>
          <w:tcPr>
            <w:tcW w:w="12224"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w:t>
            </w:r>
            <w:r>
              <w:rPr>
                <w:rFonts w:ascii="Times New Roman" w:hAnsi="Times New Roman"/>
                <w:b w:val="false"/>
                <w:i w:val="false"/>
                <w:color w:val="000000"/>
                <w:sz w:val="24"/>
              </w:rPr>
              <w:t xml:space="preserve">предлоги, требующие дательного падежа при ответе на вопрос </w:t>
            </w:r>
            <w:r>
              <w:rPr>
                <w:rFonts w:ascii="Times New Roman" w:hAnsi="Times New Roman"/>
                <w:b w:val="false"/>
                <w:i/>
                <w:color w:val="000000"/>
                <w:sz w:val="24"/>
              </w:rPr>
              <w:t xml:space="preserve">Wo? </w:t>
            </w:r>
            <w:r>
              <w:rPr>
                <w:rFonts w:ascii="Times New Roman" w:hAnsi="Times New Roman"/>
                <w:b w:val="false"/>
                <w:i w:val="false"/>
                <w:color w:val="000000"/>
                <w:sz w:val="24"/>
              </w:rPr>
              <w:t xml:space="preserve">и винительного при ответе на вопрос </w:t>
            </w:r>
            <w:r>
              <w:rPr>
                <w:rFonts w:ascii="Times New Roman" w:hAnsi="Times New Roman"/>
                <w:b w:val="false"/>
                <w:i/>
                <w:color w:val="000000"/>
                <w:sz w:val="24"/>
              </w:rPr>
              <w:t>Wohin?</w:t>
            </w:r>
          </w:p>
        </w:tc>
      </w:tr>
      <w:tr>
        <w:trPr>
          <w:trHeight w:val="465"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w:t>
            </w:r>
          </w:p>
        </w:tc>
        <w:tc>
          <w:tcPr>
            <w:tcW w:w="12224"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Социокультурные знания и умения</w:t>
            </w:r>
          </w:p>
        </w:tc>
      </w:tr>
      <w:tr>
        <w:trPr>
          <w:trHeight w:val="930"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3.1</w:t>
            </w:r>
          </w:p>
        </w:tc>
        <w:tc>
          <w:tcPr>
            <w:tcW w:w="12224"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w:t>
            </w:r>
            <w:r>
              <w:rPr>
                <w:rFonts w:ascii="Times New Roman" w:hAnsi="Times New Roman"/>
                <w:b w:val="false"/>
                <w:i w:val="false"/>
                <w:color w:val="000000"/>
                <w:sz w:val="24"/>
              </w:rPr>
              <w:t>спользовать отдельные социокультурные эле</w:t>
            </w:r>
            <w:r>
              <w:rPr>
                <w:rFonts w:ascii="Times New Roman" w:hAnsi="Times New Roman"/>
                <w:b w:val="false"/>
                <w:i w:val="false"/>
                <w:color w:val="000000"/>
                <w:sz w:val="24"/>
              </w:rPr>
              <w:t>менты речевого поведенческого этикета в стра</w:t>
            </w:r>
            <w:r>
              <w:rPr>
                <w:rFonts w:ascii="Times New Roman" w:hAnsi="Times New Roman"/>
                <w:b w:val="false"/>
                <w:i w:val="false"/>
                <w:color w:val="000000"/>
                <w:sz w:val="24"/>
              </w:rPr>
              <w:t>не (странах) изучаемого языка в рамках тематического содержания</w:t>
            </w:r>
          </w:p>
        </w:tc>
      </w:tr>
      <w:tr>
        <w:trPr>
          <w:trHeight w:val="930"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3.2</w:t>
            </w:r>
          </w:p>
        </w:tc>
        <w:tc>
          <w:tcPr>
            <w:tcW w:w="12224"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tc>
      </w:tr>
      <w:tr>
        <w:trPr>
          <w:trHeight w:val="930"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3.3</w:t>
            </w:r>
          </w:p>
        </w:tc>
        <w:tc>
          <w:tcPr>
            <w:tcW w:w="12224"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w:t>
            </w:r>
            <w:r>
              <w:rPr>
                <w:rFonts w:ascii="Times New Roman" w:hAnsi="Times New Roman"/>
                <w:b w:val="false"/>
                <w:i w:val="false"/>
                <w:color w:val="000000"/>
                <w:sz w:val="24"/>
              </w:rPr>
              <w:t>бладать базовыми знаниями о социокуль</w:t>
            </w:r>
            <w:r>
              <w:rPr>
                <w:rFonts w:ascii="Times New Roman" w:hAnsi="Times New Roman"/>
                <w:b w:val="false"/>
                <w:i w:val="false"/>
                <w:color w:val="000000"/>
                <w:sz w:val="24"/>
              </w:rPr>
              <w:t>турном портрете родной страны и страны (стран) изучаемого языка</w:t>
            </w:r>
          </w:p>
        </w:tc>
      </w:tr>
      <w:tr>
        <w:trPr>
          <w:trHeight w:val="465"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3.4</w:t>
            </w:r>
          </w:p>
        </w:tc>
        <w:tc>
          <w:tcPr>
            <w:tcW w:w="12224"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w:t>
            </w:r>
            <w:r>
              <w:rPr>
                <w:rFonts w:ascii="Times New Roman" w:hAnsi="Times New Roman"/>
                <w:b w:val="false"/>
                <w:i w:val="false"/>
                <w:color w:val="000000"/>
                <w:sz w:val="24"/>
              </w:rPr>
              <w:t>ратко представлять Ро</w:t>
            </w:r>
            <w:r>
              <w:rPr>
                <w:rFonts w:ascii="Times New Roman" w:hAnsi="Times New Roman"/>
                <w:b w:val="false"/>
                <w:i w:val="false"/>
                <w:color w:val="000000"/>
                <w:sz w:val="24"/>
              </w:rPr>
              <w:t>ссию и страну (страны) изучаемого языка</w:t>
            </w:r>
          </w:p>
        </w:tc>
      </w:tr>
      <w:tr>
        <w:trPr>
          <w:trHeight w:val="2340"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w:t>
            </w:r>
          </w:p>
        </w:tc>
        <w:tc>
          <w:tcPr>
            <w:tcW w:w="12224"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Компенсаторные умения</w:t>
            </w:r>
          </w:p>
          <w:p>
            <w:pPr>
              <w:spacing w:before="0" w:after="0" w:line="336"/>
              <w:ind w:left="228"/>
              <w:jc w:val="both"/>
            </w:pPr>
            <w:r>
              <w:rPr>
                <w:rFonts w:ascii="Times New Roman" w:hAnsi="Times New Roman"/>
                <w:b w:val="false"/>
                <w:i w:val="false"/>
                <w:color w:val="000000"/>
                <w:sz w:val="24"/>
              </w:rPr>
              <w:t>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trPr>
          <w:trHeight w:val="1410"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5</w:t>
            </w:r>
          </w:p>
        </w:tc>
        <w:tc>
          <w:tcPr>
            <w:tcW w:w="12224"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tc>
      </w:tr>
      <w:tr>
        <w:trPr>
          <w:trHeight w:val="930"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6</w:t>
            </w:r>
          </w:p>
        </w:tc>
        <w:tc>
          <w:tcPr>
            <w:tcW w:w="12224"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Использовать иноязычные словари и справочники, в том числе информационно-справочные системы в электронной форме</w:t>
            </w:r>
          </w:p>
        </w:tc>
      </w:tr>
      <w:tr>
        <w:trPr>
          <w:trHeight w:val="930" w:hRule="atLeast"/>
          <w:trHeight w:val="144" w:hRule="atLeast"/>
        </w:trPr>
        <w:tc>
          <w:tcPr>
            <w:tcW w:w="1852"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7</w:t>
            </w:r>
          </w:p>
        </w:tc>
        <w:tc>
          <w:tcPr>
            <w:tcW w:w="12224"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Достигать взаимопонимания в процессе устного и письменного общения с носителями иностранного языка, с людьми другой культуры</w:t>
            </w:r>
          </w:p>
        </w:tc>
      </w:tr>
    </w:tbl>
    <w:p>
      <w:pPr>
        <w:spacing w:before="0" w:after="0"/>
        <w:ind w:left="120"/>
        <w:jc w:val="left"/>
      </w:pPr>
    </w:p>
    <w:p>
      <w:pPr>
        <w:spacing w:before="199" w:after="199"/>
        <w:ind w:left="120"/>
        <w:jc w:val="left"/>
      </w:pPr>
      <w:r>
        <w:rPr>
          <w:rFonts w:ascii="Times New Roman" w:hAnsi="Times New Roman"/>
          <w:b/>
          <w:i w:val="false"/>
          <w:color w:val="000000"/>
          <w:sz w:val="28"/>
        </w:rPr>
        <w:t>7 КЛАСС</w:t>
      </w:r>
    </w:p>
    <w:p>
      <w:pPr>
        <w:spacing w:before="0" w:after="0"/>
        <w:ind w:left="120"/>
        <w:jc w:val="left"/>
      </w:pPr>
    </w:p>
    <w:tbl>
      <w:tblPr>
        <w:tblW w:w="0" w:type="auto"/>
        <w:tblCellSpacing w:w="0" w:type="nil"/>
        <w:tblBorders>
          <w:top w:val="single"/>
          <w:left w:val="single"/>
          <w:bottom w:val="single"/>
          <w:right w:val="single"/>
          <w:insideH w:val="single"/>
          <w:insideV w:val="single"/>
        </w:tblBorders>
      </w:tblPr>
      <w:tblGrid>
        <w:gridCol w:w="2683"/>
        <w:gridCol w:w="11069"/>
      </w:tblGrid>
      <w:tr>
        <w:trPr>
          <w:trHeight w:val="795" w:hRule="atLeast"/>
          <w:trHeight w:val="144" w:hRule="atLeast"/>
        </w:trPr>
        <w:tc>
          <w:tcPr>
            <w:tcW w:w="187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w:t>
            </w:r>
            <w:r>
              <w:rPr>
                <w:rFonts w:ascii="Times New Roman" w:hAnsi="Times New Roman"/>
                <w:b/>
                <w:i w:val="false"/>
                <w:color w:val="000000"/>
                <w:sz w:val="24"/>
              </w:rPr>
              <w:t>Код проверяемого результата</w:t>
            </w:r>
            <w:r>
              <w:rPr>
                <w:rFonts w:ascii="Times New Roman" w:hAnsi="Times New Roman"/>
                <w:b/>
                <w:i w:val="false"/>
                <w:color w:val="000000"/>
                <w:sz w:val="24"/>
              </w:rPr>
              <w:t xml:space="preserve"> </w:t>
            </w:r>
          </w:p>
        </w:tc>
        <w:tc>
          <w:tcPr>
            <w:tcW w:w="1217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w:t>
            </w:r>
            <w:r>
              <w:rPr>
                <w:rFonts w:ascii="Times New Roman" w:hAnsi="Times New Roman"/>
                <w:b/>
                <w:i w:val="false"/>
                <w:color w:val="000000"/>
                <w:sz w:val="24"/>
              </w:rPr>
              <w:t>Проверяемые предметные результаты освоения основной образовательной программы основного общего образования</w:t>
            </w:r>
            <w:r>
              <w:rPr>
                <w:rFonts w:ascii="Times New Roman" w:hAnsi="Times New Roman"/>
                <w:b/>
                <w:i w:val="false"/>
                <w:color w:val="000000"/>
                <w:sz w:val="24"/>
              </w:rPr>
              <w:t xml:space="preserve"> </w:t>
            </w:r>
          </w:p>
        </w:tc>
      </w:tr>
      <w:tr>
        <w:trPr>
          <w:trHeight w:val="465" w:hRule="atLeast"/>
          <w:trHeight w:val="144" w:hRule="atLeast"/>
        </w:trPr>
        <w:tc>
          <w:tcPr>
            <w:tcW w:w="187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w:t>
            </w:r>
          </w:p>
        </w:tc>
        <w:tc>
          <w:tcPr>
            <w:tcW w:w="12175"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Коммуникативные умения</w:t>
            </w:r>
          </w:p>
        </w:tc>
      </w:tr>
      <w:tr>
        <w:trPr>
          <w:trHeight w:val="465" w:hRule="atLeast"/>
          <w:trHeight w:val="144" w:hRule="atLeast"/>
        </w:trPr>
        <w:tc>
          <w:tcPr>
            <w:tcW w:w="187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w:t>
            </w:r>
          </w:p>
        </w:tc>
        <w:tc>
          <w:tcPr>
            <w:tcW w:w="12175"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Говорение</w:t>
            </w:r>
          </w:p>
        </w:tc>
      </w:tr>
      <w:tr>
        <w:trPr>
          <w:trHeight w:val="2820" w:hRule="atLeast"/>
          <w:trHeight w:val="144" w:hRule="atLeast"/>
        </w:trPr>
        <w:tc>
          <w:tcPr>
            <w:tcW w:w="187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w:t>
            </w:r>
          </w:p>
        </w:tc>
        <w:tc>
          <w:tcPr>
            <w:tcW w:w="12175"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tc>
      </w:tr>
      <w:tr>
        <w:trPr>
          <w:trHeight w:val="1875" w:hRule="atLeast"/>
          <w:trHeight w:val="144" w:hRule="atLeast"/>
        </w:trPr>
        <w:tc>
          <w:tcPr>
            <w:tcW w:w="187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w:t>
            </w:r>
          </w:p>
        </w:tc>
        <w:tc>
          <w:tcPr>
            <w:tcW w:w="12175"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8 – 9 фраз)</w:t>
            </w:r>
          </w:p>
        </w:tc>
      </w:tr>
      <w:tr>
        <w:trPr>
          <w:trHeight w:val="930" w:hRule="atLeast"/>
          <w:trHeight w:val="144" w:hRule="atLeast"/>
        </w:trPr>
        <w:tc>
          <w:tcPr>
            <w:tcW w:w="187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1.1.3</w:t>
            </w:r>
          </w:p>
        </w:tc>
        <w:tc>
          <w:tcPr>
            <w:tcW w:w="12175"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Излагать основное содержание прочитанного (прослушанного) текста с вербальными и (или) зрительными опорами (объём – 8 – 9 фраз)</w:t>
            </w:r>
          </w:p>
        </w:tc>
      </w:tr>
      <w:tr>
        <w:trPr>
          <w:trHeight w:val="465" w:hRule="atLeast"/>
          <w:trHeight w:val="144" w:hRule="atLeast"/>
        </w:trPr>
        <w:tc>
          <w:tcPr>
            <w:tcW w:w="187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1.1.4</w:t>
            </w:r>
          </w:p>
        </w:tc>
        <w:tc>
          <w:tcPr>
            <w:tcW w:w="12175"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Кратко излагать результаты выполненной проектной работы (объём – 8 – 9 фраз)</w:t>
            </w:r>
          </w:p>
        </w:tc>
      </w:tr>
      <w:tr>
        <w:trPr>
          <w:trHeight w:val="465" w:hRule="atLeast"/>
          <w:trHeight w:val="144" w:hRule="atLeast"/>
        </w:trPr>
        <w:tc>
          <w:tcPr>
            <w:tcW w:w="1878"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1.2</w:t>
            </w:r>
          </w:p>
        </w:tc>
        <w:tc>
          <w:tcPr>
            <w:tcW w:w="12175"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Аудирование</w:t>
            </w:r>
          </w:p>
        </w:tc>
      </w:tr>
      <w:tr>
        <w:trPr>
          <w:trHeight w:val="1410" w:hRule="atLeast"/>
          <w:trHeight w:val="144" w:hRule="atLeast"/>
        </w:trPr>
        <w:tc>
          <w:tcPr>
            <w:tcW w:w="187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1.2.1</w:t>
            </w:r>
          </w:p>
        </w:tc>
        <w:tc>
          <w:tcPr>
            <w:tcW w:w="12175"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Воспринимать на слух и понимать несложные аутентичные тексты, содержащие отдельные незнакомые слова, с пониманием основного содержания (время звучания текста (текстов) для аудирования – до 1,5 минут)</w:t>
            </w:r>
          </w:p>
        </w:tc>
      </w:tr>
      <w:tr>
        <w:trPr>
          <w:trHeight w:val="1410" w:hRule="atLeast"/>
          <w:trHeight w:val="144" w:hRule="atLeast"/>
        </w:trPr>
        <w:tc>
          <w:tcPr>
            <w:tcW w:w="187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1.2.2</w:t>
            </w:r>
          </w:p>
        </w:tc>
        <w:tc>
          <w:tcPr>
            <w:tcW w:w="12175"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Воспринимать на слух и понимать несложные аутентичные тексты, содержащие отдельные незнакомые слова, с пониманием запрашиваемой информации (время звучания текста (текстов) для аудирования – до 1,5 минут)</w:t>
            </w:r>
          </w:p>
        </w:tc>
      </w:tr>
      <w:tr>
        <w:trPr>
          <w:trHeight w:val="465" w:hRule="atLeast"/>
          <w:trHeight w:val="144" w:hRule="atLeast"/>
        </w:trPr>
        <w:tc>
          <w:tcPr>
            <w:tcW w:w="1878"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1.3</w:t>
            </w:r>
          </w:p>
        </w:tc>
        <w:tc>
          <w:tcPr>
            <w:tcW w:w="12175"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Смысловое чтение</w:t>
            </w:r>
          </w:p>
        </w:tc>
      </w:tr>
      <w:tr>
        <w:trPr>
          <w:trHeight w:val="1410" w:hRule="atLeast"/>
          <w:trHeight w:val="144" w:hRule="atLeast"/>
        </w:trPr>
        <w:tc>
          <w:tcPr>
            <w:tcW w:w="187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1.3.1</w:t>
            </w:r>
          </w:p>
        </w:tc>
        <w:tc>
          <w:tcPr>
            <w:tcW w:w="12175"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Читать про себя и понимать несложные аутентичные тексты, содержащие отдельные незнакомые слова, с пониманием основного содержания (объём текста (текстов) для чтения – до 350 слов)</w:t>
            </w:r>
          </w:p>
        </w:tc>
      </w:tr>
      <w:tr>
        <w:trPr>
          <w:trHeight w:val="1410" w:hRule="atLeast"/>
          <w:trHeight w:val="144" w:hRule="atLeast"/>
        </w:trPr>
        <w:tc>
          <w:tcPr>
            <w:tcW w:w="187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1.3.2</w:t>
            </w:r>
          </w:p>
        </w:tc>
        <w:tc>
          <w:tcPr>
            <w:tcW w:w="12175"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Читать про себя и понимать несложные аутентичные тексты, содержащие отдельные незнакомые слова, с пониманием нужной (запрашиваемой) информации (объём текста (текстов) для чтения – до 350 слов)</w:t>
            </w:r>
          </w:p>
        </w:tc>
      </w:tr>
      <w:tr>
        <w:trPr>
          <w:trHeight w:val="2070" w:hRule="atLeast"/>
          <w:trHeight w:val="144" w:hRule="atLeast"/>
        </w:trPr>
        <w:tc>
          <w:tcPr>
            <w:tcW w:w="187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1.3.3</w:t>
            </w:r>
          </w:p>
        </w:tc>
        <w:tc>
          <w:tcPr>
            <w:tcW w:w="12175"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Читать про себя и понимать несложные аутентичные тексты, содержащие отдельные незнакомые слова, с полным пониманием информации, представленной в эксплицитном (явном) виде (объём текста (текстов) для чтения – до 350 слов)</w:t>
            </w:r>
          </w:p>
        </w:tc>
      </w:tr>
      <w:tr>
        <w:trPr>
          <w:trHeight w:val="930" w:hRule="atLeast"/>
          <w:trHeight w:val="144" w:hRule="atLeast"/>
        </w:trPr>
        <w:tc>
          <w:tcPr>
            <w:tcW w:w="187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1.3.4</w:t>
            </w:r>
          </w:p>
        </w:tc>
        <w:tc>
          <w:tcPr>
            <w:tcW w:w="12175"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Читать про себя несплошные тексты (таблицы, диаграммы) и понимать представленную в них информацию</w:t>
            </w:r>
          </w:p>
        </w:tc>
      </w:tr>
      <w:tr>
        <w:trPr>
          <w:trHeight w:val="465" w:hRule="atLeast"/>
          <w:trHeight w:val="144" w:hRule="atLeast"/>
        </w:trPr>
        <w:tc>
          <w:tcPr>
            <w:tcW w:w="1878"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1.4</w:t>
            </w:r>
          </w:p>
        </w:tc>
        <w:tc>
          <w:tcPr>
            <w:tcW w:w="12175"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Письменная речь</w:t>
            </w:r>
          </w:p>
        </w:tc>
      </w:tr>
      <w:tr>
        <w:trPr>
          <w:trHeight w:val="930" w:hRule="atLeast"/>
          <w:trHeight w:val="144" w:hRule="atLeast"/>
        </w:trPr>
        <w:tc>
          <w:tcPr>
            <w:tcW w:w="187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1.4.1</w:t>
            </w:r>
          </w:p>
        </w:tc>
        <w:tc>
          <w:tcPr>
            <w:tcW w:w="12175"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Заполнять анкеты и формуляры, сообщая о себе основные сведения, в соответствии с нормами, принятыми в стране (странах) изучаемого языка</w:t>
            </w:r>
          </w:p>
        </w:tc>
      </w:tr>
      <w:tr>
        <w:trPr>
          <w:trHeight w:val="930" w:hRule="atLeast"/>
          <w:trHeight w:val="144" w:hRule="atLeast"/>
        </w:trPr>
        <w:tc>
          <w:tcPr>
            <w:tcW w:w="187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1.4.2</w:t>
            </w:r>
          </w:p>
        </w:tc>
        <w:tc>
          <w:tcPr>
            <w:tcW w:w="12175"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Писать электронное сообщение личного характера, соблюдая речевой этикет, принятый в стране (странах) изучаемого языка (объём сообщения – до 90 слов)</w:t>
            </w:r>
          </w:p>
        </w:tc>
      </w:tr>
      <w:tr>
        <w:trPr>
          <w:trHeight w:val="930" w:hRule="atLeast"/>
          <w:trHeight w:val="144" w:hRule="atLeast"/>
        </w:trPr>
        <w:tc>
          <w:tcPr>
            <w:tcW w:w="187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1.4.3</w:t>
            </w:r>
          </w:p>
        </w:tc>
        <w:tc>
          <w:tcPr>
            <w:tcW w:w="12175"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Создавать небольшое письменное высказывание </w:t>
            </w:r>
            <w:r>
              <w:rPr>
                <w:rFonts w:ascii="Times New Roman" w:hAnsi="Times New Roman"/>
                <w:b w:val="false"/>
                <w:i w:val="false"/>
                <w:color w:val="000000"/>
                <w:sz w:val="24"/>
              </w:rPr>
              <w:t xml:space="preserve">с использованием образца, плана, ключевых слов, таблиц </w:t>
            </w:r>
            <w:r>
              <w:rPr>
                <w:rFonts w:ascii="Times New Roman" w:hAnsi="Times New Roman"/>
                <w:b w:val="false"/>
                <w:i w:val="false"/>
                <w:color w:val="000000"/>
                <w:sz w:val="24"/>
              </w:rPr>
              <w:t>(объём высказывания – до 90 слов)</w:t>
            </w:r>
          </w:p>
        </w:tc>
      </w:tr>
      <w:tr>
        <w:trPr>
          <w:trHeight w:val="465" w:hRule="atLeast"/>
          <w:trHeight w:val="144" w:hRule="atLeast"/>
        </w:trPr>
        <w:tc>
          <w:tcPr>
            <w:tcW w:w="187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w:t>
            </w:r>
          </w:p>
        </w:tc>
        <w:tc>
          <w:tcPr>
            <w:tcW w:w="12175" w:type="dxa"/>
            <w:tcBorders/>
            <w:tcMar>
              <w:top w:w="50" w:type="dxa"/>
              <w:left w:w="100" w:type="dxa"/>
            </w:tcMar>
            <w:vAlign w:val="center"/>
          </w:tcPr>
          <w:p>
            <w:pPr>
              <w:spacing w:before="0" w:after="0" w:line="336"/>
              <w:ind w:left="228"/>
              <w:jc w:val="left"/>
            </w:pPr>
            <w:r>
              <w:rPr>
                <w:rFonts w:ascii="Times New Roman" w:hAnsi="Times New Roman"/>
                <w:b w:val="false"/>
                <w:i w:val="false"/>
                <w:color w:val="000000"/>
                <w:sz w:val="24"/>
              </w:rPr>
              <w:t>Языковые знания и навыки</w:t>
            </w:r>
          </w:p>
        </w:tc>
      </w:tr>
      <w:tr>
        <w:trPr>
          <w:trHeight w:val="465" w:hRule="atLeast"/>
          <w:trHeight w:val="144" w:hRule="atLeast"/>
        </w:trPr>
        <w:tc>
          <w:tcPr>
            <w:tcW w:w="1878"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2.1</w:t>
            </w:r>
          </w:p>
        </w:tc>
        <w:tc>
          <w:tcPr>
            <w:tcW w:w="12175" w:type="dxa"/>
            <w:tcBorders/>
            <w:tcMar>
              <w:top w:w="50" w:type="dxa"/>
              <w:left w:w="100" w:type="dxa"/>
            </w:tcMar>
            <w:vAlign w:val="center"/>
          </w:tcPr>
          <w:p>
            <w:pPr>
              <w:spacing w:before="0" w:after="0" w:line="336"/>
              <w:ind w:left="228"/>
              <w:jc w:val="left"/>
            </w:pPr>
            <w:r>
              <w:rPr>
                <w:rFonts w:ascii="Times New Roman" w:hAnsi="Times New Roman"/>
                <w:b w:val="false"/>
                <w:i/>
                <w:color w:val="000000"/>
                <w:sz w:val="24"/>
              </w:rPr>
              <w:t>Фонетическая сторона речи</w:t>
            </w:r>
          </w:p>
        </w:tc>
      </w:tr>
      <w:tr>
        <w:trPr>
          <w:trHeight w:val="1410" w:hRule="atLeast"/>
          <w:trHeight w:val="144" w:hRule="atLeast"/>
        </w:trPr>
        <w:tc>
          <w:tcPr>
            <w:tcW w:w="187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2.1.1</w:t>
            </w:r>
          </w:p>
        </w:tc>
        <w:tc>
          <w:tcPr>
            <w:tcW w:w="12175"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Различать на слух и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trPr>
          <w:trHeight w:val="1410" w:hRule="atLeast"/>
          <w:trHeight w:val="144" w:hRule="atLeast"/>
        </w:trPr>
        <w:tc>
          <w:tcPr>
            <w:tcW w:w="187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2.1.2</w:t>
            </w:r>
          </w:p>
        </w:tc>
        <w:tc>
          <w:tcPr>
            <w:tcW w:w="12175"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Выразительно читать вслух небольшие адаптированные аутентичные тексты объёмом до 100 слов, построенные на изученном языковом материале, с соблюдением правил чтения и соответствующей интонацией</w:t>
            </w:r>
          </w:p>
        </w:tc>
      </w:tr>
      <w:tr>
        <w:trPr>
          <w:trHeight w:val="465" w:hRule="atLeast"/>
          <w:trHeight w:val="144" w:hRule="atLeast"/>
        </w:trPr>
        <w:tc>
          <w:tcPr>
            <w:tcW w:w="187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2.1.3</w:t>
            </w:r>
          </w:p>
        </w:tc>
        <w:tc>
          <w:tcPr>
            <w:tcW w:w="12175"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Читать новые слова согласно основным правилам чтения</w:t>
            </w:r>
          </w:p>
        </w:tc>
      </w:tr>
      <w:tr>
        <w:trPr>
          <w:trHeight w:val="465" w:hRule="atLeast"/>
          <w:trHeight w:val="144" w:hRule="atLeast"/>
        </w:trPr>
        <w:tc>
          <w:tcPr>
            <w:tcW w:w="1878"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2.2</w:t>
            </w:r>
          </w:p>
        </w:tc>
        <w:tc>
          <w:tcPr>
            <w:tcW w:w="12175"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Орфография и пунктуация</w:t>
            </w:r>
          </w:p>
        </w:tc>
      </w:tr>
      <w:tr>
        <w:trPr>
          <w:trHeight w:val="465" w:hRule="atLeast"/>
          <w:trHeight w:val="144" w:hRule="atLeast"/>
        </w:trPr>
        <w:tc>
          <w:tcPr>
            <w:tcW w:w="187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2.2.1</w:t>
            </w:r>
          </w:p>
        </w:tc>
        <w:tc>
          <w:tcPr>
            <w:tcW w:w="12175"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Правильно писать изученные слова</w:t>
            </w:r>
          </w:p>
        </w:tc>
      </w:tr>
      <w:tr>
        <w:trPr>
          <w:trHeight w:val="930" w:hRule="atLeast"/>
          <w:trHeight w:val="144" w:hRule="atLeast"/>
        </w:trPr>
        <w:tc>
          <w:tcPr>
            <w:tcW w:w="187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2.2.2</w:t>
            </w:r>
          </w:p>
        </w:tc>
        <w:tc>
          <w:tcPr>
            <w:tcW w:w="12175"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Использовать точку, вопросительный и восклицательный знаки в конце предложения, запятую при перечислении</w:t>
            </w:r>
          </w:p>
        </w:tc>
      </w:tr>
      <w:tr>
        <w:trPr>
          <w:trHeight w:val="465" w:hRule="atLeast"/>
          <w:trHeight w:val="144" w:hRule="atLeast"/>
        </w:trPr>
        <w:tc>
          <w:tcPr>
            <w:tcW w:w="187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2.2.3</w:t>
            </w:r>
          </w:p>
        </w:tc>
        <w:tc>
          <w:tcPr>
            <w:tcW w:w="12175"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Пунктуационно правильно оформлять электронное сообщение личного характера</w:t>
            </w:r>
          </w:p>
        </w:tc>
      </w:tr>
      <w:tr>
        <w:trPr>
          <w:trHeight w:val="465" w:hRule="atLeast"/>
          <w:trHeight w:val="144" w:hRule="atLeast"/>
        </w:trPr>
        <w:tc>
          <w:tcPr>
            <w:tcW w:w="1878"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2.3</w:t>
            </w:r>
          </w:p>
        </w:tc>
        <w:tc>
          <w:tcPr>
            <w:tcW w:w="12175"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Лексическая сторона речи</w:t>
            </w:r>
          </w:p>
        </w:tc>
      </w:tr>
      <w:tr>
        <w:trPr>
          <w:trHeight w:val="1875" w:hRule="atLeast"/>
          <w:trHeight w:val="144" w:hRule="atLeast"/>
        </w:trPr>
        <w:tc>
          <w:tcPr>
            <w:tcW w:w="187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2.3.1</w:t>
            </w:r>
          </w:p>
        </w:tc>
        <w:tc>
          <w:tcPr>
            <w:tcW w:w="12175"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pacing w:val="-2"/>
                <w:sz w:val="24"/>
              </w:rPr>
              <w:t>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tc>
      </w:tr>
      <w:tr>
        <w:trPr>
          <w:trHeight w:val="1755" w:hRule="atLeast"/>
          <w:trHeight w:val="144" w:hRule="atLeast"/>
        </w:trPr>
        <w:tc>
          <w:tcPr>
            <w:tcW w:w="187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2.3.2</w:t>
            </w:r>
          </w:p>
        </w:tc>
        <w:tc>
          <w:tcPr>
            <w:tcW w:w="12175"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глаголы – при помощи суффикса </w:t>
            </w:r>
            <w:r>
              <w:rPr>
                <w:rFonts w:ascii="Times New Roman" w:hAnsi="Times New Roman"/>
                <w:b w:val="false"/>
                <w:i/>
                <w:color w:val="000000"/>
                <w:sz w:val="24"/>
              </w:rPr>
              <w:t>-ieren</w:t>
            </w:r>
          </w:p>
        </w:tc>
      </w:tr>
      <w:tr>
        <w:trPr>
          <w:trHeight w:val="930" w:hRule="atLeast"/>
          <w:trHeight w:val="144" w:hRule="atLeast"/>
        </w:trPr>
        <w:tc>
          <w:tcPr>
            <w:tcW w:w="187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2.3.3</w:t>
            </w:r>
          </w:p>
        </w:tc>
        <w:tc>
          <w:tcPr>
            <w:tcW w:w="12175"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pacing w:val="-4"/>
                <w:sz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при помощи суффиксов </w:t>
            </w:r>
            <w:r>
              <w:rPr>
                <w:rFonts w:ascii="Times New Roman" w:hAnsi="Times New Roman"/>
                <w:b w:val="false"/>
                <w:i/>
                <w:color w:val="000000"/>
                <w:spacing w:val="-4"/>
                <w:sz w:val="24"/>
              </w:rPr>
              <w:t>-schaft</w:t>
            </w:r>
            <w:r>
              <w:rPr>
                <w:rFonts w:ascii="Times New Roman" w:hAnsi="Times New Roman"/>
                <w:b w:val="false"/>
                <w:i w:val="false"/>
                <w:color w:val="000000"/>
                <w:spacing w:val="-4"/>
                <w:sz w:val="24"/>
              </w:rPr>
              <w:t xml:space="preserve">, </w:t>
            </w:r>
            <w:r>
              <w:rPr>
                <w:rFonts w:ascii="Times New Roman" w:hAnsi="Times New Roman"/>
                <w:b w:val="false"/>
                <w:i/>
                <w:color w:val="000000"/>
                <w:spacing w:val="-4"/>
                <w:sz w:val="24"/>
              </w:rPr>
              <w:t>-tion</w:t>
            </w:r>
          </w:p>
        </w:tc>
      </w:tr>
      <w:tr>
        <w:trPr>
          <w:trHeight w:val="1410" w:hRule="atLeast"/>
          <w:trHeight w:val="144" w:hRule="atLeast"/>
        </w:trPr>
        <w:tc>
          <w:tcPr>
            <w:tcW w:w="187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2.3.4</w:t>
            </w:r>
          </w:p>
        </w:tc>
        <w:tc>
          <w:tcPr>
            <w:tcW w:w="12175"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при помощи префикса </w:t>
            </w:r>
            <w:r>
              <w:rPr>
                <w:rFonts w:ascii="Times New Roman" w:hAnsi="Times New Roman"/>
                <w:b w:val="false"/>
                <w:i/>
                <w:color w:val="000000"/>
                <w:sz w:val="24"/>
              </w:rPr>
              <w:t>un-</w:t>
            </w:r>
          </w:p>
        </w:tc>
      </w:tr>
      <w:tr>
        <w:trPr>
          <w:trHeight w:val="1410" w:hRule="atLeast"/>
          <w:trHeight w:val="144" w:hRule="atLeast"/>
        </w:trPr>
        <w:tc>
          <w:tcPr>
            <w:tcW w:w="187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2.3.5</w:t>
            </w:r>
          </w:p>
        </w:tc>
        <w:tc>
          <w:tcPr>
            <w:tcW w:w="12175"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Распознавать и употреблять в устной и письменной речи родственные слова, образованные при помощи конверсии: имена существительные от прилагательных (</w:t>
            </w:r>
            <w:r>
              <w:rPr>
                <w:rFonts w:ascii="Times New Roman" w:hAnsi="Times New Roman"/>
                <w:b w:val="false"/>
                <w:i/>
                <w:color w:val="000000"/>
                <w:sz w:val="24"/>
              </w:rPr>
              <w:t>das Grün</w:t>
            </w:r>
            <w:r>
              <w:rPr>
                <w:rFonts w:ascii="Times New Roman" w:hAnsi="Times New Roman"/>
                <w:b w:val="false"/>
                <w:i w:val="false"/>
                <w:color w:val="000000"/>
                <w:sz w:val="24"/>
              </w:rPr>
              <w:t>)</w:t>
            </w:r>
          </w:p>
        </w:tc>
      </w:tr>
      <w:tr>
        <w:trPr>
          <w:trHeight w:val="1410" w:hRule="atLeast"/>
          <w:trHeight w:val="144" w:hRule="atLeast"/>
        </w:trPr>
        <w:tc>
          <w:tcPr>
            <w:tcW w:w="187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w:t>
            </w:r>
            <w:r>
              <w:rPr>
                <w:rFonts w:ascii="Times New Roman" w:hAnsi="Times New Roman"/>
                <w:b w:val="false"/>
                <w:i w:val="false"/>
                <w:color w:val="000000"/>
                <w:sz w:val="24"/>
              </w:rPr>
              <w:t>6</w:t>
            </w:r>
          </w:p>
        </w:tc>
        <w:tc>
          <w:tcPr>
            <w:tcW w:w="12175"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pacing w:val="-4"/>
                <w:sz w:val="24"/>
              </w:rPr>
              <w:t>Распознавать и употреблять в устной и письменной речи родственные слова, образованные при помощи словосложения: соединения основ прилагательного и существительного (</w:t>
            </w:r>
            <w:r>
              <w:rPr>
                <w:rFonts w:ascii="Times New Roman" w:hAnsi="Times New Roman"/>
                <w:b w:val="false"/>
                <w:i/>
                <w:color w:val="000000"/>
                <w:spacing w:val="-4"/>
                <w:sz w:val="24"/>
              </w:rPr>
              <w:t>die Kleinstadt</w:t>
            </w:r>
            <w:r>
              <w:rPr>
                <w:rFonts w:ascii="Times New Roman" w:hAnsi="Times New Roman"/>
                <w:b w:val="false"/>
                <w:i w:val="false"/>
                <w:color w:val="000000"/>
                <w:spacing w:val="-4"/>
                <w:sz w:val="24"/>
              </w:rPr>
              <w:t>)</w:t>
            </w:r>
          </w:p>
        </w:tc>
      </w:tr>
      <w:tr>
        <w:trPr>
          <w:trHeight w:val="930" w:hRule="atLeast"/>
          <w:trHeight w:val="144" w:hRule="atLeast"/>
        </w:trPr>
        <w:tc>
          <w:tcPr>
            <w:tcW w:w="187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w:t>
            </w:r>
            <w:r>
              <w:rPr>
                <w:rFonts w:ascii="Times New Roman" w:hAnsi="Times New Roman"/>
                <w:b w:val="false"/>
                <w:i w:val="false"/>
                <w:color w:val="000000"/>
                <w:sz w:val="24"/>
              </w:rPr>
              <w:t>7</w:t>
            </w:r>
          </w:p>
        </w:tc>
        <w:tc>
          <w:tcPr>
            <w:tcW w:w="12175"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w:t>
            </w:r>
            <w:r>
              <w:rPr>
                <w:rFonts w:ascii="Times New Roman" w:hAnsi="Times New Roman"/>
                <w:b w:val="false"/>
                <w:i w:val="false"/>
                <w:color w:val="000000"/>
                <w:sz w:val="24"/>
              </w:rPr>
              <w:t xml:space="preserve">и употреблять в устной и письменной речи изученные синонимы и антонимы </w:t>
            </w:r>
          </w:p>
        </w:tc>
      </w:tr>
      <w:tr>
        <w:trPr>
          <w:trHeight w:val="930" w:hRule="atLeast"/>
          <w:trHeight w:val="144" w:hRule="atLeast"/>
        </w:trPr>
        <w:tc>
          <w:tcPr>
            <w:tcW w:w="187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2.3.8</w:t>
            </w:r>
          </w:p>
        </w:tc>
        <w:tc>
          <w:tcPr>
            <w:tcW w:w="12175"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w:t>
            </w:r>
            <w:r>
              <w:rPr>
                <w:rFonts w:ascii="Times New Roman" w:hAnsi="Times New Roman"/>
                <w:b w:val="false"/>
                <w:i w:val="false"/>
                <w:color w:val="000000"/>
                <w:sz w:val="24"/>
              </w:rPr>
              <w:t>и употреблять в устной и письменной речи различные средства связи в тексте для обеспечения логичности и целостности высказывания</w:t>
            </w:r>
          </w:p>
        </w:tc>
      </w:tr>
      <w:tr>
        <w:trPr>
          <w:trHeight w:val="465" w:hRule="atLeast"/>
          <w:trHeight w:val="144" w:hRule="atLeast"/>
        </w:trPr>
        <w:tc>
          <w:tcPr>
            <w:tcW w:w="1878"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2.4</w:t>
            </w:r>
          </w:p>
        </w:tc>
        <w:tc>
          <w:tcPr>
            <w:tcW w:w="12175"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Грамматическая сторона речи</w:t>
            </w:r>
          </w:p>
        </w:tc>
      </w:tr>
      <w:tr>
        <w:trPr>
          <w:trHeight w:val="930" w:hRule="atLeast"/>
          <w:trHeight w:val="144" w:hRule="atLeast"/>
        </w:trPr>
        <w:tc>
          <w:tcPr>
            <w:tcW w:w="187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w:t>
            </w:r>
          </w:p>
        </w:tc>
        <w:tc>
          <w:tcPr>
            <w:tcW w:w="12175"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Понимать особенности структуры простых и сложных предложений и различных коммуникативных типов предложений немецкого языка</w:t>
            </w:r>
          </w:p>
        </w:tc>
      </w:tr>
      <w:tr>
        <w:trPr>
          <w:trHeight w:val="930" w:hRule="atLeast"/>
          <w:trHeight w:val="144" w:hRule="atLeast"/>
        </w:trPr>
        <w:tc>
          <w:tcPr>
            <w:tcW w:w="187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w:t>
            </w:r>
          </w:p>
        </w:tc>
        <w:tc>
          <w:tcPr>
            <w:tcW w:w="12175"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w:t>
            </w:r>
            <w:r>
              <w:rPr>
                <w:rFonts w:ascii="Times New Roman" w:hAnsi="Times New Roman"/>
                <w:b w:val="false"/>
                <w:i w:val="false"/>
                <w:color w:val="000000"/>
                <w:sz w:val="24"/>
              </w:rPr>
              <w:t xml:space="preserve">сложносочинённые предложения с наречием </w:t>
            </w:r>
            <w:r>
              <w:rPr>
                <w:rFonts w:ascii="Times New Roman" w:hAnsi="Times New Roman"/>
                <w:b w:val="false"/>
                <w:i/>
                <w:color w:val="000000"/>
                <w:sz w:val="24"/>
              </w:rPr>
              <w:t>darum</w:t>
            </w:r>
          </w:p>
        </w:tc>
      </w:tr>
      <w:tr>
        <w:trPr>
          <w:trHeight w:val="930" w:hRule="atLeast"/>
          <w:trHeight w:val="144" w:hRule="atLeast"/>
        </w:trPr>
        <w:tc>
          <w:tcPr>
            <w:tcW w:w="187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w:t>
            </w:r>
          </w:p>
        </w:tc>
        <w:tc>
          <w:tcPr>
            <w:tcW w:w="12175"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w:t>
            </w:r>
            <w:r>
              <w:rPr>
                <w:rFonts w:ascii="Times New Roman" w:hAnsi="Times New Roman"/>
                <w:b w:val="false"/>
                <w:i w:val="false"/>
                <w:color w:val="000000"/>
                <w:sz w:val="24"/>
              </w:rPr>
              <w:t xml:space="preserve">сложноподчинённые предложения дополнительные (с союзом </w:t>
            </w:r>
            <w:r>
              <w:rPr>
                <w:rFonts w:ascii="Times New Roman" w:hAnsi="Times New Roman"/>
                <w:b w:val="false"/>
                <w:i/>
                <w:color w:val="000000"/>
                <w:sz w:val="24"/>
              </w:rPr>
              <w:t>dass</w:t>
            </w:r>
            <w:r>
              <w:rPr>
                <w:rFonts w:ascii="Times New Roman" w:hAnsi="Times New Roman"/>
                <w:b w:val="false"/>
                <w:i w:val="false"/>
                <w:color w:val="000000"/>
                <w:sz w:val="24"/>
              </w:rPr>
              <w:t>)</w:t>
            </w:r>
          </w:p>
        </w:tc>
      </w:tr>
      <w:tr>
        <w:trPr>
          <w:trHeight w:val="930" w:hRule="atLeast"/>
          <w:trHeight w:val="144" w:hRule="atLeast"/>
        </w:trPr>
        <w:tc>
          <w:tcPr>
            <w:tcW w:w="187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2.4.4</w:t>
            </w:r>
          </w:p>
        </w:tc>
        <w:tc>
          <w:tcPr>
            <w:tcW w:w="12175"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w:t>
            </w:r>
            <w:r>
              <w:rPr>
                <w:rFonts w:ascii="Times New Roman" w:hAnsi="Times New Roman"/>
                <w:b w:val="false"/>
                <w:i w:val="false"/>
                <w:color w:val="000000"/>
                <w:sz w:val="24"/>
              </w:rPr>
              <w:t xml:space="preserve">сложноподчинённые предложения причины (с союзом </w:t>
            </w:r>
            <w:r>
              <w:rPr>
                <w:rFonts w:ascii="Times New Roman" w:hAnsi="Times New Roman"/>
                <w:b w:val="false"/>
                <w:i/>
                <w:color w:val="000000"/>
                <w:sz w:val="24"/>
              </w:rPr>
              <w:t>weil</w:t>
            </w:r>
            <w:r>
              <w:rPr>
                <w:rFonts w:ascii="Times New Roman" w:hAnsi="Times New Roman"/>
                <w:b w:val="false"/>
                <w:i w:val="false"/>
                <w:color w:val="000000"/>
                <w:sz w:val="24"/>
              </w:rPr>
              <w:t>)</w:t>
            </w:r>
          </w:p>
        </w:tc>
      </w:tr>
      <w:tr>
        <w:trPr>
          <w:trHeight w:val="930" w:hRule="atLeast"/>
          <w:trHeight w:val="144" w:hRule="atLeast"/>
        </w:trPr>
        <w:tc>
          <w:tcPr>
            <w:tcW w:w="187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2.4.5</w:t>
            </w:r>
          </w:p>
        </w:tc>
        <w:tc>
          <w:tcPr>
            <w:tcW w:w="12175"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w:t>
            </w:r>
            <w:r>
              <w:rPr>
                <w:rFonts w:ascii="Times New Roman" w:hAnsi="Times New Roman"/>
                <w:b w:val="false"/>
                <w:i w:val="false"/>
                <w:color w:val="000000"/>
                <w:sz w:val="24"/>
              </w:rPr>
              <w:t xml:space="preserve">сложноподчинённые предложения условия (с союзом </w:t>
            </w:r>
            <w:r>
              <w:rPr>
                <w:rFonts w:ascii="Times New Roman" w:hAnsi="Times New Roman"/>
                <w:b w:val="false"/>
                <w:i/>
                <w:color w:val="000000"/>
                <w:sz w:val="24"/>
              </w:rPr>
              <w:t>wenn</w:t>
            </w:r>
            <w:r>
              <w:rPr>
                <w:rFonts w:ascii="Times New Roman" w:hAnsi="Times New Roman"/>
                <w:b w:val="false"/>
                <w:i w:val="false"/>
                <w:color w:val="000000"/>
                <w:sz w:val="24"/>
              </w:rPr>
              <w:t>)</w:t>
            </w:r>
          </w:p>
        </w:tc>
      </w:tr>
      <w:tr>
        <w:trPr>
          <w:trHeight w:val="930" w:hRule="atLeast"/>
          <w:trHeight w:val="144" w:hRule="atLeast"/>
        </w:trPr>
        <w:tc>
          <w:tcPr>
            <w:tcW w:w="187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2.4.6</w:t>
            </w:r>
          </w:p>
        </w:tc>
        <w:tc>
          <w:tcPr>
            <w:tcW w:w="12175"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w:t>
            </w:r>
            <w:r>
              <w:rPr>
                <w:rFonts w:ascii="Times New Roman" w:hAnsi="Times New Roman"/>
                <w:b w:val="false"/>
                <w:i w:val="false"/>
                <w:color w:val="000000"/>
                <w:sz w:val="24"/>
              </w:rPr>
              <w:t xml:space="preserve">предложения с глаголами, требующими употребления после них частицы </w:t>
            </w:r>
            <w:r>
              <w:rPr>
                <w:rFonts w:ascii="Times New Roman" w:hAnsi="Times New Roman"/>
                <w:b w:val="false"/>
                <w:i/>
                <w:color w:val="000000"/>
                <w:sz w:val="24"/>
              </w:rPr>
              <w:t>zu</w:t>
            </w:r>
            <w:r>
              <w:rPr>
                <w:rFonts w:ascii="Times New Roman" w:hAnsi="Times New Roman"/>
                <w:b w:val="false"/>
                <w:i w:val="false"/>
                <w:color w:val="000000"/>
                <w:sz w:val="24"/>
              </w:rPr>
              <w:t xml:space="preserve"> и инфинитива</w:t>
            </w:r>
          </w:p>
        </w:tc>
      </w:tr>
      <w:tr>
        <w:trPr>
          <w:trHeight w:val="930" w:hRule="atLeast"/>
          <w:trHeight w:val="144" w:hRule="atLeast"/>
        </w:trPr>
        <w:tc>
          <w:tcPr>
            <w:tcW w:w="187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2.4.7</w:t>
            </w:r>
          </w:p>
        </w:tc>
        <w:tc>
          <w:tcPr>
            <w:tcW w:w="12175"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w:t>
            </w:r>
            <w:r>
              <w:rPr>
                <w:rFonts w:ascii="Times New Roman" w:hAnsi="Times New Roman"/>
                <w:b w:val="false"/>
                <w:i w:val="false"/>
                <w:color w:val="000000"/>
                <w:sz w:val="24"/>
              </w:rPr>
              <w:t xml:space="preserve">предложения с неопределённо-личным местоимением </w:t>
            </w:r>
            <w:r>
              <w:rPr>
                <w:rFonts w:ascii="Times New Roman" w:hAnsi="Times New Roman"/>
                <w:b w:val="false"/>
                <w:i/>
                <w:color w:val="000000"/>
                <w:sz w:val="24"/>
              </w:rPr>
              <w:t>man</w:t>
            </w:r>
            <w:r>
              <w:rPr>
                <w:rFonts w:ascii="Times New Roman" w:hAnsi="Times New Roman"/>
                <w:b w:val="false"/>
                <w:i w:val="false"/>
                <w:color w:val="000000"/>
                <w:sz w:val="24"/>
              </w:rPr>
              <w:t>, в том числе с модальными глаголами</w:t>
            </w:r>
          </w:p>
        </w:tc>
      </w:tr>
      <w:tr>
        <w:trPr>
          <w:trHeight w:val="810" w:hRule="atLeast"/>
          <w:trHeight w:val="144" w:hRule="atLeast"/>
        </w:trPr>
        <w:tc>
          <w:tcPr>
            <w:tcW w:w="187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2.4.8</w:t>
            </w:r>
          </w:p>
        </w:tc>
        <w:tc>
          <w:tcPr>
            <w:tcW w:w="12175"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w:t>
            </w:r>
            <w:r>
              <w:rPr>
                <w:rFonts w:ascii="Times New Roman" w:hAnsi="Times New Roman"/>
                <w:b w:val="false"/>
                <w:i w:val="false"/>
                <w:color w:val="000000"/>
                <w:sz w:val="24"/>
              </w:rPr>
              <w:t>модальные глаголы в Präteritum</w:t>
            </w:r>
          </w:p>
        </w:tc>
      </w:tr>
      <w:tr>
        <w:trPr>
          <w:trHeight w:val="465" w:hRule="atLeast"/>
          <w:trHeight w:val="144" w:hRule="atLeast"/>
        </w:trPr>
        <w:tc>
          <w:tcPr>
            <w:tcW w:w="187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2.4.9</w:t>
            </w:r>
          </w:p>
        </w:tc>
        <w:tc>
          <w:tcPr>
            <w:tcW w:w="12175"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w:t>
            </w:r>
            <w:r>
              <w:rPr>
                <w:rFonts w:ascii="Times New Roman" w:hAnsi="Times New Roman"/>
                <w:b w:val="false"/>
                <w:i w:val="false"/>
                <w:color w:val="000000"/>
                <w:sz w:val="24"/>
              </w:rPr>
              <w:t xml:space="preserve">отрицания </w:t>
            </w:r>
            <w:r>
              <w:rPr>
                <w:rFonts w:ascii="Times New Roman" w:hAnsi="Times New Roman"/>
                <w:b w:val="false"/>
                <w:i/>
                <w:color w:val="000000"/>
                <w:sz w:val="24"/>
              </w:rPr>
              <w:t>kein</w:t>
            </w:r>
            <w:r>
              <w:rPr>
                <w:rFonts w:ascii="Times New Roman" w:hAnsi="Times New Roman"/>
                <w:b w:val="false"/>
                <w:i w:val="false"/>
                <w:color w:val="000000"/>
                <w:sz w:val="24"/>
              </w:rPr>
              <w:t xml:space="preserve">, </w:t>
            </w:r>
            <w:r>
              <w:rPr>
                <w:rFonts w:ascii="Times New Roman" w:hAnsi="Times New Roman"/>
                <w:b w:val="false"/>
                <w:i/>
                <w:color w:val="000000"/>
                <w:sz w:val="24"/>
              </w:rPr>
              <w:t>nicht</w:t>
            </w:r>
            <w:r>
              <w:rPr>
                <w:rFonts w:ascii="Times New Roman" w:hAnsi="Times New Roman"/>
                <w:b w:val="false"/>
                <w:i w:val="false"/>
                <w:color w:val="000000"/>
                <w:sz w:val="24"/>
              </w:rPr>
              <w:t xml:space="preserve">, </w:t>
            </w:r>
            <w:r>
              <w:rPr>
                <w:rFonts w:ascii="Times New Roman" w:hAnsi="Times New Roman"/>
                <w:b w:val="false"/>
                <w:i/>
                <w:color w:val="000000"/>
                <w:sz w:val="24"/>
              </w:rPr>
              <w:t>doch</w:t>
            </w:r>
          </w:p>
        </w:tc>
      </w:tr>
      <w:tr>
        <w:trPr>
          <w:trHeight w:val="930" w:hRule="atLeast"/>
          <w:trHeight w:val="144" w:hRule="atLeast"/>
        </w:trPr>
        <w:tc>
          <w:tcPr>
            <w:tcW w:w="187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2.4.10</w:t>
            </w:r>
          </w:p>
        </w:tc>
        <w:tc>
          <w:tcPr>
            <w:tcW w:w="12175"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w:t>
            </w:r>
            <w:r>
              <w:rPr>
                <w:rFonts w:ascii="Times New Roman" w:hAnsi="Times New Roman"/>
                <w:b w:val="false"/>
                <w:i w:val="false"/>
                <w:color w:val="000000"/>
                <w:sz w:val="24"/>
              </w:rPr>
              <w:t>числительные для обозначения дат и больших чисел (до 1 000 000)</w:t>
            </w:r>
          </w:p>
        </w:tc>
      </w:tr>
      <w:tr>
        <w:trPr>
          <w:trHeight w:val="465" w:hRule="atLeast"/>
          <w:trHeight w:val="144" w:hRule="atLeast"/>
        </w:trPr>
        <w:tc>
          <w:tcPr>
            <w:tcW w:w="187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w:t>
            </w:r>
          </w:p>
        </w:tc>
        <w:tc>
          <w:tcPr>
            <w:tcW w:w="12175"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Социокультурные знания и умения</w:t>
            </w:r>
          </w:p>
        </w:tc>
      </w:tr>
      <w:tr>
        <w:trPr>
          <w:trHeight w:val="930" w:hRule="atLeast"/>
          <w:trHeight w:val="144" w:hRule="atLeast"/>
        </w:trPr>
        <w:tc>
          <w:tcPr>
            <w:tcW w:w="187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3.1</w:t>
            </w:r>
          </w:p>
        </w:tc>
        <w:tc>
          <w:tcPr>
            <w:tcW w:w="12175"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tc>
      </w:tr>
      <w:tr>
        <w:trPr>
          <w:trHeight w:val="1410" w:hRule="atLeast"/>
          <w:trHeight w:val="144" w:hRule="atLeast"/>
        </w:trPr>
        <w:tc>
          <w:tcPr>
            <w:tcW w:w="187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3.2</w:t>
            </w:r>
          </w:p>
        </w:tc>
        <w:tc>
          <w:tcPr>
            <w:tcW w:w="12175"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tc>
      </w:tr>
      <w:tr>
        <w:trPr>
          <w:trHeight w:val="930" w:hRule="atLeast"/>
          <w:trHeight w:val="144" w:hRule="atLeast"/>
        </w:trPr>
        <w:tc>
          <w:tcPr>
            <w:tcW w:w="187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3.3</w:t>
            </w:r>
          </w:p>
        </w:tc>
        <w:tc>
          <w:tcPr>
            <w:tcW w:w="12175"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pacing w:val="-2"/>
                <w:sz w:val="24"/>
              </w:rPr>
              <w:t>О</w:t>
            </w:r>
            <w:r>
              <w:rPr>
                <w:rFonts w:ascii="Times New Roman" w:hAnsi="Times New Roman"/>
                <w:b w:val="false"/>
                <w:i w:val="false"/>
                <w:color w:val="000000"/>
                <w:spacing w:val="-2"/>
                <w:sz w:val="24"/>
              </w:rPr>
              <w:t>бладать базовыми знаниями о социокультур</w:t>
            </w:r>
            <w:r>
              <w:rPr>
                <w:rFonts w:ascii="Times New Roman" w:hAnsi="Times New Roman"/>
                <w:b w:val="false"/>
                <w:i w:val="false"/>
                <w:color w:val="000000"/>
                <w:spacing w:val="-2"/>
                <w:sz w:val="24"/>
              </w:rPr>
              <w:t xml:space="preserve">ном портрете </w:t>
            </w:r>
            <w:r>
              <w:rPr>
                <w:rFonts w:ascii="Times New Roman" w:hAnsi="Times New Roman"/>
                <w:b w:val="false"/>
                <w:i w:val="false"/>
                <w:color w:val="000000"/>
                <w:spacing w:val="-2"/>
                <w:sz w:val="24"/>
              </w:rPr>
              <w:t xml:space="preserve">и культурном наследии </w:t>
            </w:r>
            <w:r>
              <w:rPr>
                <w:rFonts w:ascii="Times New Roman" w:hAnsi="Times New Roman"/>
                <w:b w:val="false"/>
                <w:i w:val="false"/>
                <w:color w:val="000000"/>
                <w:spacing w:val="-2"/>
                <w:sz w:val="24"/>
              </w:rPr>
              <w:t>родной страны и страны (стран) изучаемого языка</w:t>
            </w:r>
          </w:p>
        </w:tc>
      </w:tr>
      <w:tr>
        <w:trPr>
          <w:trHeight w:val="465" w:hRule="atLeast"/>
          <w:trHeight w:val="144" w:hRule="atLeast"/>
        </w:trPr>
        <w:tc>
          <w:tcPr>
            <w:tcW w:w="187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3.4</w:t>
            </w:r>
          </w:p>
        </w:tc>
        <w:tc>
          <w:tcPr>
            <w:tcW w:w="12175"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w:t>
            </w:r>
            <w:r>
              <w:rPr>
                <w:rFonts w:ascii="Times New Roman" w:hAnsi="Times New Roman"/>
                <w:b w:val="false"/>
                <w:i w:val="false"/>
                <w:color w:val="000000"/>
                <w:sz w:val="24"/>
              </w:rPr>
              <w:t>ратко представлять Ро</w:t>
            </w:r>
            <w:r>
              <w:rPr>
                <w:rFonts w:ascii="Times New Roman" w:hAnsi="Times New Roman"/>
                <w:b w:val="false"/>
                <w:i w:val="false"/>
                <w:color w:val="000000"/>
                <w:sz w:val="24"/>
              </w:rPr>
              <w:t>ссию и страну (страны) изучаемого языка</w:t>
            </w:r>
          </w:p>
        </w:tc>
      </w:tr>
      <w:tr>
        <w:trPr>
          <w:trHeight w:val="3285" w:hRule="atLeast"/>
          <w:trHeight w:val="144" w:hRule="atLeast"/>
        </w:trPr>
        <w:tc>
          <w:tcPr>
            <w:tcW w:w="187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w:t>
            </w:r>
          </w:p>
        </w:tc>
        <w:tc>
          <w:tcPr>
            <w:tcW w:w="12175"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Компенсаторные умения</w:t>
            </w:r>
          </w:p>
          <w:p>
            <w:pPr>
              <w:spacing w:before="0" w:after="0" w:line="336"/>
              <w:ind w:left="228"/>
              <w:jc w:val="both"/>
            </w:pPr>
            <w:r>
              <w:rPr>
                <w:rFonts w:ascii="Times New Roman" w:hAnsi="Times New Roman"/>
                <w:b w:val="false"/>
                <w:i w:val="false"/>
                <w:color w:val="000000"/>
                <w:sz w:val="24"/>
              </w:rPr>
              <w:t>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trPr>
          <w:trHeight w:val="1410" w:hRule="atLeast"/>
          <w:trHeight w:val="144" w:hRule="atLeast"/>
        </w:trPr>
        <w:tc>
          <w:tcPr>
            <w:tcW w:w="187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5</w:t>
            </w:r>
          </w:p>
        </w:tc>
        <w:tc>
          <w:tcPr>
            <w:tcW w:w="12175"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tc>
      </w:tr>
      <w:tr>
        <w:trPr>
          <w:trHeight w:val="930" w:hRule="atLeast"/>
          <w:trHeight w:val="144" w:hRule="atLeast"/>
        </w:trPr>
        <w:tc>
          <w:tcPr>
            <w:tcW w:w="187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6</w:t>
            </w:r>
          </w:p>
        </w:tc>
        <w:tc>
          <w:tcPr>
            <w:tcW w:w="12175"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Использовать иноязычные словари и справочники, в том числе информационно-справочные системы в электронной форме</w:t>
            </w:r>
          </w:p>
        </w:tc>
      </w:tr>
      <w:tr>
        <w:trPr>
          <w:trHeight w:val="930" w:hRule="atLeast"/>
          <w:trHeight w:val="144" w:hRule="atLeast"/>
        </w:trPr>
        <w:tc>
          <w:tcPr>
            <w:tcW w:w="187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7</w:t>
            </w:r>
          </w:p>
        </w:tc>
        <w:tc>
          <w:tcPr>
            <w:tcW w:w="12175"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Достигать взаимопонимания в процессе устного и письменного общения с носителями иностранного языка, с людьми другой культуры</w:t>
            </w:r>
          </w:p>
        </w:tc>
      </w:tr>
    </w:tbl>
    <w:p>
      <w:pPr>
        <w:spacing w:before="0" w:after="0"/>
        <w:ind w:left="120"/>
        <w:jc w:val="left"/>
      </w:pPr>
    </w:p>
    <w:p>
      <w:pPr>
        <w:spacing w:before="199" w:after="199"/>
        <w:ind w:left="120"/>
        <w:jc w:val="left"/>
      </w:pPr>
      <w:r>
        <w:rPr>
          <w:rFonts w:ascii="Times New Roman" w:hAnsi="Times New Roman"/>
          <w:b/>
          <w:i w:val="false"/>
          <w:color w:val="000000"/>
          <w:sz w:val="28"/>
        </w:rPr>
        <w:t>8 КЛАСС</w:t>
      </w:r>
    </w:p>
    <w:p>
      <w:pPr>
        <w:spacing w:before="0" w:after="0"/>
        <w:ind w:left="120"/>
        <w:jc w:val="left"/>
      </w:pPr>
    </w:p>
    <w:tbl>
      <w:tblPr>
        <w:tblW w:w="0" w:type="auto"/>
        <w:tblCellSpacing w:w="0" w:type="nil"/>
        <w:tblBorders>
          <w:top w:val="single"/>
          <w:left w:val="single"/>
          <w:bottom w:val="single"/>
          <w:right w:val="single"/>
          <w:insideH w:val="single"/>
          <w:insideV w:val="single"/>
        </w:tblBorders>
      </w:tblPr>
      <w:tblGrid>
        <w:gridCol w:w="2840"/>
        <w:gridCol w:w="10912"/>
      </w:tblGrid>
      <w:tr>
        <w:trPr>
          <w:trHeight w:val="1185" w:hRule="atLeast"/>
          <w:trHeight w:val="144" w:hRule="atLeast"/>
        </w:trPr>
        <w:tc>
          <w:tcPr>
            <w:tcW w:w="19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Код проверяемого результата </w:t>
            </w:r>
          </w:p>
        </w:tc>
        <w:tc>
          <w:tcPr>
            <w:tcW w:w="120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trPr>
          <w:trHeight w:val="87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Коммуникативные умения</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Говорение</w:t>
            </w:r>
          </w:p>
        </w:tc>
      </w:tr>
      <w:tr>
        <w:trPr>
          <w:trHeight w:val="282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tc>
      </w:tr>
      <w:tr>
        <w:trPr>
          <w:trHeight w:val="187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9 – 10 фраз)</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1.1.3</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Выражать и кратко аргументировать своё мнение</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1.1.4</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Излагать основное содержание прочитанного (прослушанного) текста с вербальными и (или) зрительными опорами (объём – 9 – 10 фраз)</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1.1.5</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Излагать результаты выполненной проектной работы (объём – 9 – 10 фраз)</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Аудирование</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1.2.1</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Воспринимать на слух и понимать несложные аутентичные тексты, содержащие отдельные неизученные языковые явления, с пониманием основного содержания (время звучания текста (текстов) для аудирования – до 2 минут)</w:t>
            </w:r>
          </w:p>
        </w:tc>
      </w:tr>
      <w:tr>
        <w:trPr>
          <w:trHeight w:val="187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1.2.2</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Воспринимать на слух и понимать несложные аутентичные тексты, содержащие отдельные неизученные языковые явления, с пониманием нужной (интересующей, запрашиваемой) информации (время звучания текста (текстов) для аудирования – до 2 минут)</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Смысловое чтение</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1.3.1</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Читать про себя и понимать несложные аутентичные тексты, содержащие отдельные </w:t>
            </w:r>
            <w:r>
              <w:rPr>
                <w:rFonts w:ascii="Times New Roman" w:hAnsi="Times New Roman"/>
                <w:b w:val="false"/>
                <w:i w:val="false"/>
                <w:color w:val="000000"/>
                <w:sz w:val="24"/>
              </w:rPr>
              <w:t>неизученные языковые явления</w:t>
            </w:r>
            <w:r>
              <w:rPr>
                <w:rFonts w:ascii="Times New Roman" w:hAnsi="Times New Roman"/>
                <w:b w:val="false"/>
                <w:i w:val="false"/>
                <w:color w:val="000000"/>
                <w:sz w:val="24"/>
              </w:rPr>
              <w:t>, с пониманием основного содержания (объём текста (текстов) для чтения – 350 – 500 слов)</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1.3.2</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Читать про себя и понимать несложные аутентичные тексты, содержащие отдельные </w:t>
            </w:r>
            <w:r>
              <w:rPr>
                <w:rFonts w:ascii="Times New Roman" w:hAnsi="Times New Roman"/>
                <w:b w:val="false"/>
                <w:i w:val="false"/>
                <w:color w:val="000000"/>
                <w:sz w:val="24"/>
              </w:rPr>
              <w:t>неизученные языковые явления</w:t>
            </w:r>
            <w:r>
              <w:rPr>
                <w:rFonts w:ascii="Times New Roman" w:hAnsi="Times New Roman"/>
                <w:b w:val="false"/>
                <w:i w:val="false"/>
                <w:color w:val="000000"/>
                <w:sz w:val="24"/>
              </w:rPr>
              <w:t xml:space="preserve">, с пониманием </w:t>
            </w:r>
            <w:r>
              <w:rPr>
                <w:rFonts w:ascii="Times New Roman" w:hAnsi="Times New Roman"/>
                <w:b w:val="false"/>
                <w:i w:val="false"/>
                <w:color w:val="000000"/>
                <w:sz w:val="24"/>
              </w:rPr>
              <w:t>нужной (интересующей, запрашиваемой)</w:t>
            </w:r>
            <w:r>
              <w:rPr>
                <w:rFonts w:ascii="Times New Roman" w:hAnsi="Times New Roman"/>
                <w:b w:val="false"/>
                <w:i w:val="false"/>
                <w:color w:val="000000"/>
                <w:sz w:val="24"/>
              </w:rPr>
              <w:t xml:space="preserve"> информации (объём текста (текстов) для чтения – 350 – 500 слов)</w:t>
            </w:r>
          </w:p>
        </w:tc>
      </w:tr>
      <w:tr>
        <w:trPr>
          <w:trHeight w:val="222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1.3.3</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Читать про себя и понимать несложные аутентичные тексты, содержащие отдельные </w:t>
            </w:r>
            <w:r>
              <w:rPr>
                <w:rFonts w:ascii="Times New Roman" w:hAnsi="Times New Roman"/>
                <w:b w:val="false"/>
                <w:i w:val="false"/>
                <w:color w:val="000000"/>
                <w:sz w:val="24"/>
              </w:rPr>
              <w:t>неизученные языковые явления</w:t>
            </w:r>
            <w:r>
              <w:rPr>
                <w:rFonts w:ascii="Times New Roman" w:hAnsi="Times New Roman"/>
                <w:b w:val="false"/>
                <w:i w:val="false"/>
                <w:color w:val="000000"/>
                <w:sz w:val="24"/>
              </w:rPr>
              <w:t xml:space="preserve">, с полным пониманием </w:t>
            </w:r>
            <w:r>
              <w:rPr>
                <w:rFonts w:ascii="Times New Roman" w:hAnsi="Times New Roman"/>
                <w:b w:val="false"/>
                <w:i w:val="false"/>
                <w:color w:val="000000"/>
                <w:sz w:val="24"/>
              </w:rPr>
              <w:t>содержания</w:t>
            </w:r>
            <w:r>
              <w:rPr>
                <w:rFonts w:ascii="Times New Roman" w:hAnsi="Times New Roman"/>
                <w:b w:val="false"/>
                <w:i w:val="false"/>
                <w:color w:val="000000"/>
                <w:sz w:val="24"/>
              </w:rPr>
              <w:t xml:space="preserve"> (объём текста (текстов) для чтения – 350 – 500 слов)</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1.3.4</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Читать про себя несплошные тексты (таблицы, диаграммы) и понимать представленную в них информацию</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Письменная речь</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1.4.1</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Заполнять анкеты и формуляры, </w:t>
            </w:r>
            <w:r>
              <w:rPr>
                <w:rFonts w:ascii="Times New Roman" w:hAnsi="Times New Roman"/>
                <w:b w:val="false"/>
                <w:i w:val="false"/>
                <w:color w:val="000000"/>
                <w:sz w:val="24"/>
              </w:rPr>
              <w:t>сообщая о себе основные сведения, в соответствии с нормами, принятыми</w:t>
            </w:r>
            <w:r>
              <w:rPr>
                <w:rFonts w:ascii="Times New Roman" w:hAnsi="Times New Roman"/>
                <w:b w:val="false"/>
                <w:i w:val="false"/>
                <w:color w:val="000000"/>
                <w:sz w:val="24"/>
              </w:rPr>
              <w:t xml:space="preserve"> в стране (странах) изучаемого языка</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1.4.2</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Писать электронное сообщение личного характера, соблюдая речевой этикет, принятый в стране (странах) изучаемого языка (объём сообщения – до 110 слов)</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1.4.3</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Создавать небольшое письменное высказывание </w:t>
            </w:r>
            <w:r>
              <w:rPr>
                <w:rFonts w:ascii="Times New Roman" w:hAnsi="Times New Roman"/>
                <w:b w:val="false"/>
                <w:i w:val="false"/>
                <w:color w:val="000000"/>
                <w:sz w:val="24"/>
              </w:rPr>
              <w:t xml:space="preserve">с использованием образца, плана, таблицы и (или) прочитанного (прослушанного) текста </w:t>
            </w:r>
            <w:r>
              <w:rPr>
                <w:rFonts w:ascii="Times New Roman" w:hAnsi="Times New Roman"/>
                <w:b w:val="false"/>
                <w:i w:val="false"/>
                <w:color w:val="000000"/>
                <w:sz w:val="24"/>
              </w:rPr>
              <w:t>(объём высказывания – до 110 слов)</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w:t>
            </w:r>
          </w:p>
        </w:tc>
        <w:tc>
          <w:tcPr>
            <w:tcW w:w="12003" w:type="dxa"/>
            <w:tcBorders/>
            <w:tcMar>
              <w:top w:w="50" w:type="dxa"/>
              <w:left w:w="100" w:type="dxa"/>
            </w:tcMar>
            <w:vAlign w:val="center"/>
          </w:tcPr>
          <w:p>
            <w:pPr>
              <w:spacing w:before="0" w:after="0" w:line="336"/>
              <w:ind w:left="228"/>
              <w:jc w:val="left"/>
            </w:pPr>
            <w:r>
              <w:rPr>
                <w:rFonts w:ascii="Times New Roman" w:hAnsi="Times New Roman"/>
                <w:b w:val="false"/>
                <w:i w:val="false"/>
                <w:color w:val="000000"/>
                <w:sz w:val="24"/>
              </w:rPr>
              <w:t>Языковые знания и навыки</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w:t>
            </w:r>
          </w:p>
        </w:tc>
        <w:tc>
          <w:tcPr>
            <w:tcW w:w="12003" w:type="dxa"/>
            <w:tcBorders/>
            <w:tcMar>
              <w:top w:w="50" w:type="dxa"/>
              <w:left w:w="100" w:type="dxa"/>
            </w:tcMar>
            <w:vAlign w:val="center"/>
          </w:tcPr>
          <w:p>
            <w:pPr>
              <w:spacing w:before="0" w:after="0" w:line="336"/>
              <w:ind w:left="228"/>
              <w:jc w:val="left"/>
            </w:pPr>
            <w:r>
              <w:rPr>
                <w:rFonts w:ascii="Times New Roman" w:hAnsi="Times New Roman"/>
                <w:b w:val="false"/>
                <w:i w:val="false"/>
                <w:color w:val="000000"/>
                <w:sz w:val="24"/>
              </w:rPr>
              <w:t>Фонетическая сторона речи</w:t>
            </w:r>
          </w:p>
        </w:tc>
      </w:tr>
      <w:tr>
        <w:trPr>
          <w:trHeight w:val="187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2.1.1</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Различать на слух и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trPr>
          <w:trHeight w:val="187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2.1.2</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Владеть правилами чтения</w:t>
            </w:r>
            <w:r>
              <w:rPr>
                <w:rFonts w:ascii="Times New Roman" w:hAnsi="Times New Roman"/>
                <w:b w:val="false"/>
                <w:i w:val="false"/>
                <w:color w:val="000000"/>
                <w:sz w:val="24"/>
              </w:rPr>
              <w:t xml:space="preserve">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содержания текста</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2.1.3</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Читать новые слова согласно основным правилам чтения</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Орфография и пунктуация</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2.2.1</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Правильно писать изученные слова</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2.2.2</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Использовать точку, вопросительный и восклицательный знаки в конце предложения, запятую при перечислении </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2.2.3</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Пунктуационно правильно оформлять электронное сообщение личного характера</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Лексическая сторона речи</w:t>
            </w:r>
          </w:p>
        </w:tc>
      </w:tr>
      <w:tr>
        <w:trPr>
          <w:trHeight w:val="222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2.3.1</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2.3.2</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при помощи суффикса </w:t>
            </w:r>
            <w:r>
              <w:rPr>
                <w:rFonts w:ascii="Times New Roman" w:hAnsi="Times New Roman"/>
                <w:b w:val="false"/>
                <w:i/>
                <w:color w:val="000000"/>
                <w:sz w:val="24"/>
              </w:rPr>
              <w:t>-ik</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2.3.3</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 при помощи суффикса </w:t>
            </w:r>
            <w:r>
              <w:rPr>
                <w:rFonts w:ascii="Times New Roman" w:hAnsi="Times New Roman"/>
                <w:b w:val="false"/>
                <w:i/>
                <w:color w:val="000000"/>
                <w:sz w:val="24"/>
              </w:rPr>
              <w:t>-los</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2.3.4</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Распознавать и употреблять в устной и письменной речи имена прилагательные, образованные путём соединения основ двух прилагательных (</w:t>
            </w:r>
            <w:r>
              <w:rPr>
                <w:rFonts w:ascii="Times New Roman" w:hAnsi="Times New Roman"/>
                <w:b w:val="false"/>
                <w:i/>
                <w:color w:val="000000"/>
                <w:sz w:val="24"/>
              </w:rPr>
              <w:t>dunkelblau</w:t>
            </w:r>
            <w:r>
              <w:rPr>
                <w:rFonts w:ascii="Times New Roman" w:hAnsi="Times New Roman"/>
                <w:b w:val="false"/>
                <w:i w:val="false"/>
                <w:color w:val="000000"/>
                <w:sz w:val="24"/>
              </w:rPr>
              <w:t>)</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2.3.5</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w:t>
            </w:r>
            <w:r>
              <w:rPr>
                <w:rFonts w:ascii="Times New Roman" w:hAnsi="Times New Roman"/>
                <w:b w:val="false"/>
                <w:i w:val="false"/>
                <w:color w:val="000000"/>
                <w:sz w:val="24"/>
              </w:rPr>
              <w:t>и употреблять в устной и письменной речи изученные многозначные слова, синонимы и антонимы</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2.3.6</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pacing w:val="-4"/>
                <w:sz w:val="24"/>
              </w:rPr>
              <w:t xml:space="preserve">Распознавать и употреблять в устной и письменной речи изученные </w:t>
            </w:r>
            <w:r>
              <w:rPr>
                <w:rFonts w:ascii="Times New Roman" w:hAnsi="Times New Roman"/>
                <w:b w:val="false"/>
                <w:i w:val="false"/>
                <w:color w:val="000000"/>
                <w:spacing w:val="-4"/>
                <w:sz w:val="24"/>
              </w:rPr>
              <w:t xml:space="preserve">сокращения и аббревиатуры </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2.3.7</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w:t>
            </w:r>
            <w:r>
              <w:rPr>
                <w:rFonts w:ascii="Times New Roman" w:hAnsi="Times New Roman"/>
                <w:b w:val="false"/>
                <w:i w:val="false"/>
                <w:color w:val="000000"/>
                <w:sz w:val="24"/>
              </w:rPr>
              <w:t>и употреблять в устной и письменной речи различные средства связи в тексте для обеспечения логичности и целостности высказывания</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Грамматическая сторона речи</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Понимать особенности структуры простых и сложных предложений немецкого языка, различных коммуникативных типов предложений немецкого языка</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w:t>
            </w:r>
            <w:r>
              <w:rPr>
                <w:rFonts w:ascii="Times New Roman" w:hAnsi="Times New Roman"/>
                <w:b w:val="false"/>
                <w:i w:val="false"/>
                <w:color w:val="000000"/>
                <w:sz w:val="24"/>
              </w:rPr>
              <w:t xml:space="preserve">сложноподчинённые предложения времени с союзами </w:t>
            </w:r>
            <w:r>
              <w:rPr>
                <w:rFonts w:ascii="Times New Roman" w:hAnsi="Times New Roman"/>
                <w:b w:val="false"/>
                <w:i/>
                <w:color w:val="000000"/>
                <w:sz w:val="24"/>
              </w:rPr>
              <w:t>wenn, als</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w:t>
            </w:r>
            <w:r>
              <w:rPr>
                <w:rFonts w:ascii="Times New Roman" w:hAnsi="Times New Roman"/>
                <w:b w:val="false"/>
                <w:i w:val="false"/>
                <w:color w:val="000000"/>
                <w:sz w:val="24"/>
              </w:rPr>
              <w:t>глаголы в видовременных формах страдательного залога (</w:t>
            </w:r>
            <w:r>
              <w:rPr>
                <w:rFonts w:ascii="Times New Roman" w:hAnsi="Times New Roman"/>
                <w:b w:val="false"/>
                <w:i/>
                <w:color w:val="000000"/>
                <w:sz w:val="24"/>
              </w:rPr>
              <w:t>Präsens, Prästeritum</w:t>
            </w:r>
            <w:r>
              <w:rPr>
                <w:rFonts w:ascii="Times New Roman" w:hAnsi="Times New Roman"/>
                <w:b w:val="false"/>
                <w:i w:val="false"/>
                <w:color w:val="000000"/>
                <w:sz w:val="24"/>
              </w:rPr>
              <w:t>)</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2.4.4</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w:t>
            </w:r>
            <w:r>
              <w:rPr>
                <w:rFonts w:ascii="Times New Roman" w:hAnsi="Times New Roman"/>
                <w:b w:val="false"/>
                <w:i w:val="false"/>
                <w:color w:val="000000"/>
                <w:sz w:val="24"/>
              </w:rPr>
              <w:t>наиболее распространённые глаголы с управлением и местоимённые наречия</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2.4.5</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формы </w:t>
            </w:r>
            <w:r>
              <w:rPr>
                <w:rFonts w:ascii="Times New Roman" w:hAnsi="Times New Roman"/>
                <w:b w:val="false"/>
                <w:i w:val="false"/>
                <w:color w:val="000000"/>
                <w:sz w:val="24"/>
              </w:rPr>
              <w:t>склонения прилагательных</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2.4.6</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w:t>
            </w:r>
            <w:r>
              <w:rPr>
                <w:rFonts w:ascii="Times New Roman" w:hAnsi="Times New Roman"/>
                <w:b w:val="false"/>
                <w:i w:val="false"/>
                <w:color w:val="000000"/>
                <w:sz w:val="24"/>
              </w:rPr>
              <w:t>предлоги, используемые с дательным падежом</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2.4.7</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w:t>
            </w:r>
            <w:r>
              <w:rPr>
                <w:rFonts w:ascii="Times New Roman" w:hAnsi="Times New Roman"/>
                <w:b w:val="false"/>
                <w:i w:val="false"/>
                <w:color w:val="000000"/>
                <w:sz w:val="24"/>
              </w:rPr>
              <w:t>предлоги, используемые с винительным падежом</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Социокультурные знания и умения</w:t>
            </w:r>
          </w:p>
        </w:tc>
      </w:tr>
      <w:tr>
        <w:trPr>
          <w:trHeight w:val="222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3.1</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pacing w:val="-4"/>
                <w:sz w:val="24"/>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3.2</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3.3</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Оказывать помощь зарубежным гостям в ситуациях повседневного общения (объяснить местонахождение объекта, сообщить возможный маршрут)</w:t>
            </w:r>
          </w:p>
        </w:tc>
      </w:tr>
      <w:tr>
        <w:trPr>
          <w:trHeight w:val="328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Компенсаторные умения</w:t>
            </w:r>
          </w:p>
          <w:p>
            <w:pPr>
              <w:spacing w:before="0" w:after="0" w:line="336"/>
              <w:ind w:left="228"/>
              <w:jc w:val="both"/>
            </w:pPr>
            <w:r>
              <w:rPr>
                <w:rFonts w:ascii="Times New Roman" w:hAnsi="Times New Roman"/>
                <w:b w:val="false"/>
                <w:i w:val="false"/>
                <w:color w:val="000000"/>
                <w:sz w:val="24"/>
              </w:rPr>
              <w:t>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5</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6</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Использовать иноязычные словари и справочники, в том числе информационно-справочные системы в электронной форме</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7</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pacing w:val="-4"/>
                <w:sz w:val="24"/>
              </w:rPr>
              <w:t>Достигать взаимопонимания в процессе устного и письменного общения с носителями иностранного языка, с людьми другой культуры</w:t>
            </w:r>
          </w:p>
        </w:tc>
      </w:tr>
    </w:tbl>
    <w:p>
      <w:pPr>
        <w:spacing w:before="0" w:after="0"/>
        <w:ind w:left="120"/>
        <w:jc w:val="left"/>
      </w:pPr>
    </w:p>
    <w:p>
      <w:pPr>
        <w:spacing w:before="199" w:after="199"/>
        <w:ind w:left="120"/>
        <w:jc w:val="left"/>
      </w:pPr>
      <w:r>
        <w:rPr>
          <w:rFonts w:ascii="Times New Roman" w:hAnsi="Times New Roman"/>
          <w:b/>
          <w:i w:val="false"/>
          <w:color w:val="000000"/>
          <w:sz w:val="28"/>
        </w:rPr>
        <w:t>9 КЛАСС</w:t>
      </w:r>
    </w:p>
    <w:p>
      <w:pPr>
        <w:spacing w:before="0" w:after="0"/>
        <w:ind w:left="120"/>
        <w:jc w:val="left"/>
      </w:pPr>
    </w:p>
    <w:tbl>
      <w:tblPr>
        <w:tblW w:w="0" w:type="auto"/>
        <w:tblCellSpacing w:w="0" w:type="nil"/>
        <w:tblBorders>
          <w:top w:val="single"/>
          <w:left w:val="single"/>
          <w:bottom w:val="single"/>
          <w:right w:val="single"/>
          <w:insideH w:val="single"/>
          <w:insideV w:val="single"/>
        </w:tblBorders>
      </w:tblPr>
      <w:tblGrid>
        <w:gridCol w:w="2840"/>
        <w:gridCol w:w="11060"/>
      </w:tblGrid>
      <w:tr>
        <w:trPr>
          <w:trHeight w:val="1185" w:hRule="atLeast"/>
          <w:trHeight w:val="144" w:hRule="atLeast"/>
        </w:trPr>
        <w:tc>
          <w:tcPr>
            <w:tcW w:w="1988" w:type="dxa"/>
            <w:tcBorders/>
            <w:tcMar>
              <w:top w:w="50" w:type="dxa"/>
              <w:left w:w="100" w:type="dxa"/>
            </w:tcMar>
            <w:vAlign w:val="center"/>
          </w:tcPr>
          <w:p>
            <w:pPr>
              <w:spacing w:before="0" w:after="0"/>
              <w:ind w:left="130"/>
              <w:jc w:val="left"/>
            </w:pPr>
            <w:r>
              <w:rPr>
                <w:rFonts w:ascii="Times New Roman" w:hAnsi="Times New Roman"/>
                <w:b/>
                <w:i w:val="false"/>
                <w:color w:val="000000"/>
                <w:sz w:val="24"/>
              </w:rPr>
              <w:t xml:space="preserve"> Код проверяемого результата </w:t>
            </w:r>
          </w:p>
        </w:tc>
        <w:tc>
          <w:tcPr>
            <w:tcW w:w="12166" w:type="dxa"/>
            <w:tcBorders/>
            <w:tcMar>
              <w:top w:w="50" w:type="dxa"/>
              <w:left w:w="100" w:type="dxa"/>
            </w:tcMar>
            <w:vAlign w:val="center"/>
          </w:tcPr>
          <w:p>
            <w:pPr>
              <w:spacing w:before="0" w:after="0"/>
              <w:ind w:left="130"/>
              <w:jc w:val="left"/>
            </w:pPr>
            <w:r>
              <w:rPr>
                <w:rFonts w:ascii="Times New Roman" w:hAnsi="Times New Roman"/>
                <w:b/>
                <w:i w:val="false"/>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trPr>
          <w:trHeight w:val="465" w:hRule="atLeast"/>
          <w:trHeight w:val="144" w:hRule="atLeast"/>
        </w:trPr>
        <w:tc>
          <w:tcPr>
            <w:tcW w:w="1988" w:type="dxa"/>
            <w:tcBorders/>
            <w:tcMar>
              <w:top w:w="50" w:type="dxa"/>
              <w:left w:w="100" w:type="dxa"/>
            </w:tcMar>
            <w:vAlign w:val="center"/>
          </w:tcPr>
          <w:p>
            <w:pPr>
              <w:spacing w:before="0" w:after="0" w:line="336"/>
              <w:ind w:left="223"/>
              <w:jc w:val="center"/>
            </w:pPr>
            <w:r>
              <w:rPr>
                <w:rFonts w:ascii="Times New Roman" w:hAnsi="Times New Roman"/>
                <w:b w:val="false"/>
                <w:i w:val="false"/>
                <w:color w:val="000000"/>
                <w:sz w:val="24"/>
              </w:rPr>
              <w:t>1</w:t>
            </w:r>
          </w:p>
        </w:tc>
        <w:tc>
          <w:tcPr>
            <w:tcW w:w="12166" w:type="dxa"/>
            <w:tcBorders/>
            <w:tcMar>
              <w:top w:w="50" w:type="dxa"/>
              <w:left w:w="100" w:type="dxa"/>
            </w:tcMar>
            <w:vAlign w:val="center"/>
          </w:tcPr>
          <w:p>
            <w:pPr>
              <w:spacing w:before="0" w:after="0" w:line="336"/>
              <w:ind w:left="223"/>
              <w:jc w:val="both"/>
            </w:pPr>
            <w:r>
              <w:rPr>
                <w:rFonts w:ascii="Times New Roman" w:hAnsi="Times New Roman"/>
                <w:b w:val="false"/>
                <w:i w:val="false"/>
                <w:color w:val="000000"/>
                <w:sz w:val="24"/>
              </w:rPr>
              <w:t>Коммуникативные умения</w:t>
            </w:r>
          </w:p>
        </w:tc>
      </w:tr>
      <w:tr>
        <w:trPr>
          <w:trHeight w:val="465" w:hRule="atLeast"/>
          <w:trHeight w:val="144" w:hRule="atLeast"/>
        </w:trPr>
        <w:tc>
          <w:tcPr>
            <w:tcW w:w="1988" w:type="dxa"/>
            <w:tcBorders/>
            <w:tcMar>
              <w:top w:w="50" w:type="dxa"/>
              <w:left w:w="100" w:type="dxa"/>
            </w:tcMar>
            <w:vAlign w:val="center"/>
          </w:tcPr>
          <w:p>
            <w:pPr>
              <w:spacing w:before="0" w:after="0" w:line="336"/>
              <w:ind w:left="223"/>
              <w:jc w:val="center"/>
            </w:pPr>
            <w:r>
              <w:rPr>
                <w:rFonts w:ascii="Times New Roman" w:hAnsi="Times New Roman"/>
                <w:b w:val="false"/>
                <w:i w:val="false"/>
                <w:color w:val="000000"/>
                <w:sz w:val="24"/>
              </w:rPr>
              <w:t>1.1</w:t>
            </w:r>
          </w:p>
        </w:tc>
        <w:tc>
          <w:tcPr>
            <w:tcW w:w="12166" w:type="dxa"/>
            <w:tcBorders/>
            <w:tcMar>
              <w:top w:w="50" w:type="dxa"/>
              <w:left w:w="100" w:type="dxa"/>
            </w:tcMar>
            <w:vAlign w:val="center"/>
          </w:tcPr>
          <w:p>
            <w:pPr>
              <w:spacing w:before="0" w:after="0" w:line="336"/>
              <w:ind w:left="223"/>
              <w:jc w:val="both"/>
            </w:pPr>
            <w:r>
              <w:rPr>
                <w:rFonts w:ascii="Times New Roman" w:hAnsi="Times New Roman"/>
                <w:b w:val="false"/>
                <w:i/>
                <w:color w:val="000000"/>
                <w:sz w:val="24"/>
              </w:rPr>
              <w:t>Говорение</w:t>
            </w:r>
          </w:p>
        </w:tc>
      </w:tr>
      <w:tr>
        <w:trPr>
          <w:trHeight w:val="3210" w:hRule="atLeast"/>
          <w:trHeight w:val="144" w:hRule="atLeast"/>
        </w:trPr>
        <w:tc>
          <w:tcPr>
            <w:tcW w:w="1988" w:type="dxa"/>
            <w:tcBorders/>
            <w:tcMar>
              <w:top w:w="50" w:type="dxa"/>
              <w:left w:w="100" w:type="dxa"/>
            </w:tcMar>
            <w:vAlign w:val="center"/>
          </w:tcPr>
          <w:p>
            <w:pPr>
              <w:spacing w:before="0" w:after="0" w:line="336"/>
              <w:ind w:left="223"/>
              <w:jc w:val="center"/>
            </w:pPr>
            <w:r>
              <w:rPr>
                <w:rFonts w:ascii="Times New Roman" w:hAnsi="Times New Roman"/>
                <w:b w:val="false"/>
                <w:i w:val="false"/>
                <w:color w:val="000000"/>
                <w:sz w:val="24"/>
              </w:rPr>
              <w:t>1.1.1</w:t>
            </w:r>
          </w:p>
        </w:tc>
        <w:tc>
          <w:tcPr>
            <w:tcW w:w="12166" w:type="dxa"/>
            <w:tcBorders/>
            <w:tcMar>
              <w:top w:w="50" w:type="dxa"/>
              <w:left w:w="100" w:type="dxa"/>
            </w:tcMar>
            <w:vAlign w:val="center"/>
          </w:tcPr>
          <w:p>
            <w:pPr>
              <w:spacing w:before="0" w:after="0" w:line="336"/>
              <w:ind w:left="223"/>
              <w:jc w:val="both"/>
            </w:pPr>
            <w:r>
              <w:rPr>
                <w:rFonts w:ascii="Times New Roman" w:hAnsi="Times New Roman"/>
                <w:b w:val="false"/>
                <w:i w:val="false"/>
                <w:color w:val="000000"/>
                <w:sz w:val="24"/>
              </w:rPr>
              <w:t>Вести комбинированный диалог, включающий различные виды диалогов (диалог этикетного характера, диалог – побуждение к действию, диалог-расспрос), диалог –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 – 8 реплик со стороны каждого собеседника</w:t>
            </w:r>
          </w:p>
        </w:tc>
      </w:tr>
      <w:tr>
        <w:trPr>
          <w:trHeight w:val="1875" w:hRule="atLeast"/>
          <w:trHeight w:val="144" w:hRule="atLeast"/>
        </w:trPr>
        <w:tc>
          <w:tcPr>
            <w:tcW w:w="1988" w:type="dxa"/>
            <w:tcBorders/>
            <w:tcMar>
              <w:top w:w="50" w:type="dxa"/>
              <w:left w:w="100" w:type="dxa"/>
            </w:tcMar>
            <w:vAlign w:val="center"/>
          </w:tcPr>
          <w:p>
            <w:pPr>
              <w:spacing w:before="0" w:after="0" w:line="336"/>
              <w:ind w:left="223"/>
              <w:jc w:val="center"/>
            </w:pPr>
            <w:r>
              <w:rPr>
                <w:rFonts w:ascii="Times New Roman" w:hAnsi="Times New Roman"/>
                <w:b w:val="false"/>
                <w:i w:val="false"/>
                <w:color w:val="000000"/>
                <w:sz w:val="24"/>
              </w:rPr>
              <w:t>1.1.2</w:t>
            </w:r>
          </w:p>
        </w:tc>
        <w:tc>
          <w:tcPr>
            <w:tcW w:w="12166" w:type="dxa"/>
            <w:tcBorders/>
            <w:tcMar>
              <w:top w:w="50" w:type="dxa"/>
              <w:left w:w="100" w:type="dxa"/>
            </w:tcMar>
            <w:vAlign w:val="center"/>
          </w:tcPr>
          <w:p>
            <w:pPr>
              <w:spacing w:before="0" w:after="0" w:line="336"/>
              <w:ind w:left="223"/>
              <w:jc w:val="both"/>
            </w:pPr>
            <w:r>
              <w:rPr>
                <w:rFonts w:ascii="Times New Roman" w:hAnsi="Times New Roman"/>
                <w:b w:val="false"/>
                <w:i w:val="false"/>
                <w:color w:val="000000"/>
                <w:sz w:val="24"/>
              </w:rPr>
              <w:t>Создавать разные виды монологических высказываний (описание, в том числе характеристика, повествование или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 – 12 фраз)</w:t>
            </w:r>
          </w:p>
        </w:tc>
      </w:tr>
      <w:tr>
        <w:trPr>
          <w:trHeight w:val="930" w:hRule="atLeast"/>
          <w:trHeight w:val="144" w:hRule="atLeast"/>
        </w:trPr>
        <w:tc>
          <w:tcPr>
            <w:tcW w:w="1988" w:type="dxa"/>
            <w:tcBorders/>
            <w:tcMar>
              <w:top w:w="50" w:type="dxa"/>
              <w:left w:w="100" w:type="dxa"/>
            </w:tcMar>
            <w:vAlign w:val="center"/>
          </w:tcPr>
          <w:p>
            <w:pPr>
              <w:spacing w:before="0" w:after="0" w:line="336"/>
              <w:ind w:left="223"/>
              <w:jc w:val="center"/>
            </w:pPr>
            <w:r>
              <w:rPr>
                <w:rFonts w:ascii="Times New Roman" w:hAnsi="Times New Roman"/>
                <w:b w:val="false"/>
                <w:i w:val="false"/>
                <w:color w:val="000000"/>
                <w:sz w:val="24"/>
              </w:rPr>
              <w:t>1.1.3</w:t>
            </w:r>
          </w:p>
        </w:tc>
        <w:tc>
          <w:tcPr>
            <w:tcW w:w="12166" w:type="dxa"/>
            <w:tcBorders/>
            <w:tcMar>
              <w:top w:w="50" w:type="dxa"/>
              <w:left w:w="100" w:type="dxa"/>
            </w:tcMar>
            <w:vAlign w:val="center"/>
          </w:tcPr>
          <w:p>
            <w:pPr>
              <w:spacing w:before="0" w:after="0" w:line="336"/>
              <w:ind w:left="223"/>
              <w:jc w:val="both"/>
            </w:pPr>
            <w:r>
              <w:rPr>
                <w:rFonts w:ascii="Times New Roman" w:hAnsi="Times New Roman"/>
                <w:b w:val="false"/>
                <w:i w:val="false"/>
                <w:color w:val="000000"/>
                <w:spacing w:val="-2"/>
                <w:sz w:val="24"/>
              </w:rPr>
              <w:t>Излагать основное содержание прочитанного (прослушанного) текста со зрительными и (или) вербальными опорами (объём – 10 – 12 фраз)</w:t>
            </w:r>
          </w:p>
        </w:tc>
      </w:tr>
      <w:tr>
        <w:trPr>
          <w:trHeight w:val="465" w:hRule="atLeast"/>
          <w:trHeight w:val="144" w:hRule="atLeast"/>
        </w:trPr>
        <w:tc>
          <w:tcPr>
            <w:tcW w:w="1988" w:type="dxa"/>
            <w:tcBorders/>
            <w:tcMar>
              <w:top w:w="50" w:type="dxa"/>
              <w:left w:w="100" w:type="dxa"/>
            </w:tcMar>
            <w:vAlign w:val="center"/>
          </w:tcPr>
          <w:p>
            <w:pPr>
              <w:spacing w:before="0" w:after="0" w:line="336"/>
              <w:ind w:left="223"/>
              <w:jc w:val="center"/>
            </w:pPr>
            <w:r>
              <w:rPr>
                <w:rFonts w:ascii="Times New Roman" w:hAnsi="Times New Roman"/>
                <w:b w:val="false"/>
                <w:i w:val="false"/>
                <w:color w:val="000000"/>
                <w:sz w:val="24"/>
              </w:rPr>
              <w:t>1.1.4</w:t>
            </w:r>
          </w:p>
        </w:tc>
        <w:tc>
          <w:tcPr>
            <w:tcW w:w="12166" w:type="dxa"/>
            <w:tcBorders/>
            <w:tcMar>
              <w:top w:w="50" w:type="dxa"/>
              <w:left w:w="100" w:type="dxa"/>
            </w:tcMar>
            <w:vAlign w:val="center"/>
          </w:tcPr>
          <w:p>
            <w:pPr>
              <w:spacing w:before="0" w:after="0" w:line="336"/>
              <w:ind w:left="223"/>
              <w:jc w:val="both"/>
            </w:pPr>
            <w:r>
              <w:rPr>
                <w:rFonts w:ascii="Times New Roman" w:hAnsi="Times New Roman"/>
                <w:b w:val="false"/>
                <w:i w:val="false"/>
                <w:color w:val="000000"/>
                <w:sz w:val="24"/>
              </w:rPr>
              <w:t>Излагать результаты выполненной проектной работы (объём – 10 – 12 фраз)</w:t>
            </w:r>
          </w:p>
        </w:tc>
      </w:tr>
      <w:tr>
        <w:trPr>
          <w:trHeight w:val="465" w:hRule="atLeast"/>
          <w:trHeight w:val="144" w:hRule="atLeast"/>
        </w:trPr>
        <w:tc>
          <w:tcPr>
            <w:tcW w:w="1988" w:type="dxa"/>
            <w:tcBorders/>
            <w:tcMar>
              <w:top w:w="50" w:type="dxa"/>
              <w:left w:w="100" w:type="dxa"/>
            </w:tcMar>
            <w:vAlign w:val="center"/>
          </w:tcPr>
          <w:p>
            <w:pPr>
              <w:spacing w:before="0" w:after="0" w:line="336"/>
              <w:ind w:left="223"/>
              <w:jc w:val="center"/>
            </w:pPr>
            <w:r>
              <w:rPr>
                <w:rFonts w:ascii="Times New Roman" w:hAnsi="Times New Roman"/>
                <w:b w:val="false"/>
                <w:i/>
                <w:color w:val="000000"/>
                <w:sz w:val="24"/>
              </w:rPr>
              <w:t>1.2</w:t>
            </w:r>
          </w:p>
        </w:tc>
        <w:tc>
          <w:tcPr>
            <w:tcW w:w="12166" w:type="dxa"/>
            <w:tcBorders/>
            <w:tcMar>
              <w:top w:w="50" w:type="dxa"/>
              <w:left w:w="100" w:type="dxa"/>
            </w:tcMar>
            <w:vAlign w:val="center"/>
          </w:tcPr>
          <w:p>
            <w:pPr>
              <w:spacing w:before="0" w:after="0" w:line="336"/>
              <w:ind w:left="223"/>
              <w:jc w:val="both"/>
            </w:pPr>
            <w:r>
              <w:rPr>
                <w:rFonts w:ascii="Times New Roman" w:hAnsi="Times New Roman"/>
                <w:b w:val="false"/>
                <w:i/>
                <w:color w:val="000000"/>
                <w:sz w:val="24"/>
              </w:rPr>
              <w:t>Аудирование</w:t>
            </w:r>
          </w:p>
        </w:tc>
      </w:tr>
      <w:tr>
        <w:trPr>
          <w:trHeight w:val="1410" w:hRule="atLeast"/>
          <w:trHeight w:val="144" w:hRule="atLeast"/>
        </w:trPr>
        <w:tc>
          <w:tcPr>
            <w:tcW w:w="1988" w:type="dxa"/>
            <w:tcBorders/>
            <w:tcMar>
              <w:top w:w="50" w:type="dxa"/>
              <w:left w:w="100" w:type="dxa"/>
            </w:tcMar>
            <w:vAlign w:val="center"/>
          </w:tcPr>
          <w:p>
            <w:pPr>
              <w:spacing w:before="0" w:after="0" w:line="336"/>
              <w:ind w:left="223"/>
              <w:jc w:val="center"/>
            </w:pPr>
            <w:r>
              <w:rPr>
                <w:rFonts w:ascii="Times New Roman" w:hAnsi="Times New Roman"/>
                <w:b w:val="false"/>
                <w:i w:val="false"/>
                <w:color w:val="000000"/>
                <w:sz w:val="24"/>
              </w:rPr>
              <w:t>1.2.1</w:t>
            </w:r>
          </w:p>
        </w:tc>
        <w:tc>
          <w:tcPr>
            <w:tcW w:w="12166" w:type="dxa"/>
            <w:tcBorders/>
            <w:tcMar>
              <w:top w:w="50" w:type="dxa"/>
              <w:left w:w="100" w:type="dxa"/>
            </w:tcMar>
            <w:vAlign w:val="center"/>
          </w:tcPr>
          <w:p>
            <w:pPr>
              <w:spacing w:before="0" w:after="0" w:line="336"/>
              <w:ind w:left="223"/>
              <w:jc w:val="both"/>
            </w:pPr>
            <w:r>
              <w:rPr>
                <w:rFonts w:ascii="Times New Roman" w:hAnsi="Times New Roman"/>
                <w:b w:val="false"/>
                <w:i w:val="false"/>
                <w:color w:val="000000"/>
                <w:sz w:val="24"/>
              </w:rPr>
              <w:t xml:space="preserve">Воспринимать на слух и понимать несложные аутентичные тексты, содержащие отдельные </w:t>
            </w:r>
            <w:r>
              <w:rPr>
                <w:rFonts w:ascii="Times New Roman" w:hAnsi="Times New Roman"/>
                <w:b w:val="false"/>
                <w:i w:val="false"/>
                <w:color w:val="000000"/>
                <w:sz w:val="24"/>
              </w:rPr>
              <w:t>неизученные языковые явления</w:t>
            </w:r>
            <w:r>
              <w:rPr>
                <w:rFonts w:ascii="Times New Roman" w:hAnsi="Times New Roman"/>
                <w:b w:val="false"/>
                <w:i w:val="false"/>
                <w:color w:val="000000"/>
                <w:sz w:val="24"/>
              </w:rPr>
              <w:t>, с пониманием основного содержания (время звучания текста (текстов) для аудирования – до 2 минут)</w:t>
            </w:r>
          </w:p>
        </w:tc>
      </w:tr>
      <w:tr>
        <w:trPr>
          <w:trHeight w:val="1875" w:hRule="atLeast"/>
          <w:trHeight w:val="144" w:hRule="atLeast"/>
        </w:trPr>
        <w:tc>
          <w:tcPr>
            <w:tcW w:w="1988" w:type="dxa"/>
            <w:tcBorders/>
            <w:tcMar>
              <w:top w:w="50" w:type="dxa"/>
              <w:left w:w="100" w:type="dxa"/>
            </w:tcMar>
            <w:vAlign w:val="center"/>
          </w:tcPr>
          <w:p>
            <w:pPr>
              <w:spacing w:before="0" w:after="0" w:line="336"/>
              <w:ind w:left="223"/>
              <w:jc w:val="center"/>
            </w:pPr>
            <w:r>
              <w:rPr>
                <w:rFonts w:ascii="Times New Roman" w:hAnsi="Times New Roman"/>
                <w:b w:val="false"/>
                <w:i w:val="false"/>
                <w:color w:val="000000"/>
                <w:sz w:val="24"/>
              </w:rPr>
              <w:t>1.2.2</w:t>
            </w:r>
          </w:p>
        </w:tc>
        <w:tc>
          <w:tcPr>
            <w:tcW w:w="12166" w:type="dxa"/>
            <w:tcBorders/>
            <w:tcMar>
              <w:top w:w="50" w:type="dxa"/>
              <w:left w:w="100" w:type="dxa"/>
            </w:tcMar>
            <w:vAlign w:val="center"/>
          </w:tcPr>
          <w:p>
            <w:pPr>
              <w:spacing w:before="0" w:after="0" w:line="336"/>
              <w:ind w:left="223"/>
              <w:jc w:val="both"/>
            </w:pPr>
            <w:r>
              <w:rPr>
                <w:rFonts w:ascii="Times New Roman" w:hAnsi="Times New Roman"/>
                <w:b w:val="false"/>
                <w:i w:val="false"/>
                <w:color w:val="000000"/>
                <w:sz w:val="24"/>
              </w:rPr>
              <w:t xml:space="preserve">Воспринимать на слух и понимать несложные аутентичные тексты, содержащие отдельные </w:t>
            </w:r>
            <w:r>
              <w:rPr>
                <w:rFonts w:ascii="Times New Roman" w:hAnsi="Times New Roman"/>
                <w:b w:val="false"/>
                <w:i w:val="false"/>
                <w:color w:val="000000"/>
                <w:sz w:val="24"/>
              </w:rPr>
              <w:t>неизученные языковые явления</w:t>
            </w:r>
            <w:r>
              <w:rPr>
                <w:rFonts w:ascii="Times New Roman" w:hAnsi="Times New Roman"/>
                <w:b w:val="false"/>
                <w:i w:val="false"/>
                <w:color w:val="000000"/>
                <w:sz w:val="24"/>
              </w:rPr>
              <w:t>, с пониманием нужной (интересующей, запрашиваемой) информации (время звучания текста (текстов) для аудирования – до 2 минут)</w:t>
            </w:r>
          </w:p>
        </w:tc>
      </w:tr>
      <w:tr>
        <w:trPr>
          <w:trHeight w:val="465" w:hRule="atLeast"/>
          <w:trHeight w:val="144" w:hRule="atLeast"/>
        </w:trPr>
        <w:tc>
          <w:tcPr>
            <w:tcW w:w="1988" w:type="dxa"/>
            <w:tcBorders/>
            <w:tcMar>
              <w:top w:w="50" w:type="dxa"/>
              <w:left w:w="100" w:type="dxa"/>
            </w:tcMar>
            <w:vAlign w:val="center"/>
          </w:tcPr>
          <w:p>
            <w:pPr>
              <w:spacing w:before="0" w:after="0" w:line="336"/>
              <w:ind w:left="223"/>
              <w:jc w:val="center"/>
            </w:pPr>
            <w:r>
              <w:rPr>
                <w:rFonts w:ascii="Times New Roman" w:hAnsi="Times New Roman"/>
                <w:b w:val="false"/>
                <w:i/>
                <w:color w:val="000000"/>
                <w:sz w:val="24"/>
              </w:rPr>
              <w:t>1.3</w:t>
            </w:r>
          </w:p>
        </w:tc>
        <w:tc>
          <w:tcPr>
            <w:tcW w:w="12166" w:type="dxa"/>
            <w:tcBorders/>
            <w:tcMar>
              <w:top w:w="50" w:type="dxa"/>
              <w:left w:w="100" w:type="dxa"/>
            </w:tcMar>
            <w:vAlign w:val="center"/>
          </w:tcPr>
          <w:p>
            <w:pPr>
              <w:spacing w:before="0" w:after="0" w:line="336"/>
              <w:ind w:left="223"/>
              <w:jc w:val="both"/>
            </w:pPr>
            <w:r>
              <w:rPr>
                <w:rFonts w:ascii="Times New Roman" w:hAnsi="Times New Roman"/>
                <w:b w:val="false"/>
                <w:i/>
                <w:color w:val="000000"/>
                <w:sz w:val="24"/>
              </w:rPr>
              <w:t>Смысловое чтение</w:t>
            </w:r>
          </w:p>
        </w:tc>
      </w:tr>
      <w:tr>
        <w:trPr>
          <w:trHeight w:val="1410" w:hRule="atLeast"/>
          <w:trHeight w:val="144" w:hRule="atLeast"/>
        </w:trPr>
        <w:tc>
          <w:tcPr>
            <w:tcW w:w="1988" w:type="dxa"/>
            <w:tcBorders/>
            <w:tcMar>
              <w:top w:w="50" w:type="dxa"/>
              <w:left w:w="100" w:type="dxa"/>
            </w:tcMar>
            <w:vAlign w:val="center"/>
          </w:tcPr>
          <w:p>
            <w:pPr>
              <w:spacing w:before="0" w:after="0" w:line="336"/>
              <w:ind w:left="223"/>
              <w:jc w:val="center"/>
            </w:pPr>
            <w:r>
              <w:rPr>
                <w:rFonts w:ascii="Times New Roman" w:hAnsi="Times New Roman"/>
                <w:b w:val="false"/>
                <w:i w:val="false"/>
                <w:color w:val="000000"/>
                <w:sz w:val="24"/>
              </w:rPr>
              <w:t>1.3.1</w:t>
            </w:r>
          </w:p>
        </w:tc>
        <w:tc>
          <w:tcPr>
            <w:tcW w:w="12166" w:type="dxa"/>
            <w:tcBorders/>
            <w:tcMar>
              <w:top w:w="50" w:type="dxa"/>
              <w:left w:w="100" w:type="dxa"/>
            </w:tcMar>
            <w:vAlign w:val="center"/>
          </w:tcPr>
          <w:p>
            <w:pPr>
              <w:spacing w:before="0" w:after="0" w:line="336"/>
              <w:ind w:left="223"/>
              <w:jc w:val="both"/>
            </w:pPr>
            <w:r>
              <w:rPr>
                <w:rFonts w:ascii="Times New Roman" w:hAnsi="Times New Roman"/>
                <w:b w:val="false"/>
                <w:i w:val="false"/>
                <w:color w:val="000000"/>
                <w:sz w:val="24"/>
              </w:rPr>
              <w:t xml:space="preserve">Читать про себя и понимать несложные аутентичные тексты, </w:t>
            </w:r>
            <w:r>
              <w:rPr>
                <w:rFonts w:ascii="Times New Roman" w:hAnsi="Times New Roman"/>
                <w:b w:val="false"/>
                <w:i w:val="false"/>
                <w:color w:val="000000"/>
                <w:sz w:val="24"/>
              </w:rPr>
              <w:t>содержащие отдельные неизученные языковые явления</w:t>
            </w:r>
            <w:r>
              <w:rPr>
                <w:rFonts w:ascii="Times New Roman" w:hAnsi="Times New Roman"/>
                <w:b w:val="false"/>
                <w:i w:val="false"/>
                <w:color w:val="000000"/>
                <w:sz w:val="24"/>
              </w:rPr>
              <w:t>, с пониманием основного содержания (объём текста (текстов) для чтения – 450 – 500 слов)</w:t>
            </w:r>
          </w:p>
        </w:tc>
      </w:tr>
      <w:tr>
        <w:trPr>
          <w:trHeight w:val="1410" w:hRule="atLeast"/>
          <w:trHeight w:val="144" w:hRule="atLeast"/>
        </w:trPr>
        <w:tc>
          <w:tcPr>
            <w:tcW w:w="1988" w:type="dxa"/>
            <w:tcBorders/>
            <w:tcMar>
              <w:top w:w="50" w:type="dxa"/>
              <w:left w:w="100" w:type="dxa"/>
            </w:tcMar>
            <w:vAlign w:val="center"/>
          </w:tcPr>
          <w:p>
            <w:pPr>
              <w:spacing w:before="0" w:after="0" w:line="336"/>
              <w:ind w:left="223"/>
              <w:jc w:val="center"/>
            </w:pPr>
            <w:r>
              <w:rPr>
                <w:rFonts w:ascii="Times New Roman" w:hAnsi="Times New Roman"/>
                <w:b w:val="false"/>
                <w:i w:val="false"/>
                <w:color w:val="000000"/>
                <w:sz w:val="24"/>
              </w:rPr>
              <w:t>1.3.2</w:t>
            </w:r>
          </w:p>
        </w:tc>
        <w:tc>
          <w:tcPr>
            <w:tcW w:w="12166" w:type="dxa"/>
            <w:tcBorders/>
            <w:tcMar>
              <w:top w:w="50" w:type="dxa"/>
              <w:left w:w="100" w:type="dxa"/>
            </w:tcMar>
            <w:vAlign w:val="center"/>
          </w:tcPr>
          <w:p>
            <w:pPr>
              <w:spacing w:before="0" w:after="0" w:line="336"/>
              <w:ind w:left="223"/>
              <w:jc w:val="both"/>
            </w:pPr>
            <w:r>
              <w:rPr>
                <w:rFonts w:ascii="Times New Roman" w:hAnsi="Times New Roman"/>
                <w:b w:val="false"/>
                <w:i w:val="false"/>
                <w:color w:val="000000"/>
                <w:sz w:val="24"/>
              </w:rPr>
              <w:t xml:space="preserve">Читать про себя и понимать несложные аутентичные тексты, </w:t>
            </w:r>
            <w:r>
              <w:rPr>
                <w:rFonts w:ascii="Times New Roman" w:hAnsi="Times New Roman"/>
                <w:b w:val="false"/>
                <w:i w:val="false"/>
                <w:color w:val="000000"/>
                <w:sz w:val="24"/>
              </w:rPr>
              <w:t>содержащие отдельные неизученные языковые явления</w:t>
            </w:r>
            <w:r>
              <w:rPr>
                <w:rFonts w:ascii="Times New Roman" w:hAnsi="Times New Roman"/>
                <w:b w:val="false"/>
                <w:i w:val="false"/>
                <w:color w:val="000000"/>
                <w:sz w:val="24"/>
              </w:rPr>
              <w:t xml:space="preserve">, с пониманием </w:t>
            </w:r>
            <w:r>
              <w:rPr>
                <w:rFonts w:ascii="Times New Roman" w:hAnsi="Times New Roman"/>
                <w:b w:val="false"/>
                <w:i w:val="false"/>
                <w:color w:val="000000"/>
                <w:sz w:val="24"/>
              </w:rPr>
              <w:t>нужной (интересующей, запрашиваемой)</w:t>
            </w:r>
            <w:r>
              <w:rPr>
                <w:rFonts w:ascii="Times New Roman" w:hAnsi="Times New Roman"/>
                <w:b w:val="false"/>
                <w:i w:val="false"/>
                <w:color w:val="000000"/>
                <w:sz w:val="24"/>
              </w:rPr>
              <w:t xml:space="preserve"> информации (объём текста (текстов) для чтения – 450 – 500 слов)</w:t>
            </w:r>
          </w:p>
        </w:tc>
      </w:tr>
      <w:tr>
        <w:trPr>
          <w:trHeight w:val="1410" w:hRule="atLeast"/>
          <w:trHeight w:val="144" w:hRule="atLeast"/>
        </w:trPr>
        <w:tc>
          <w:tcPr>
            <w:tcW w:w="1988" w:type="dxa"/>
            <w:tcBorders/>
            <w:tcMar>
              <w:top w:w="50" w:type="dxa"/>
              <w:left w:w="100" w:type="dxa"/>
            </w:tcMar>
            <w:vAlign w:val="center"/>
          </w:tcPr>
          <w:p>
            <w:pPr>
              <w:spacing w:before="0" w:after="0" w:line="336"/>
              <w:ind w:left="223"/>
              <w:jc w:val="center"/>
            </w:pPr>
            <w:r>
              <w:rPr>
                <w:rFonts w:ascii="Times New Roman" w:hAnsi="Times New Roman"/>
                <w:b w:val="false"/>
                <w:i w:val="false"/>
                <w:color w:val="000000"/>
                <w:sz w:val="24"/>
              </w:rPr>
              <w:t>1.3.3</w:t>
            </w:r>
          </w:p>
        </w:tc>
        <w:tc>
          <w:tcPr>
            <w:tcW w:w="12166" w:type="dxa"/>
            <w:tcBorders/>
            <w:tcMar>
              <w:top w:w="50" w:type="dxa"/>
              <w:left w:w="100" w:type="dxa"/>
            </w:tcMar>
            <w:vAlign w:val="center"/>
          </w:tcPr>
          <w:p>
            <w:pPr>
              <w:spacing w:before="0" w:after="0" w:line="336"/>
              <w:ind w:left="223"/>
              <w:jc w:val="both"/>
            </w:pPr>
            <w:r>
              <w:rPr>
                <w:rFonts w:ascii="Times New Roman" w:hAnsi="Times New Roman"/>
                <w:b w:val="false"/>
                <w:i w:val="false"/>
                <w:color w:val="000000"/>
                <w:sz w:val="24"/>
              </w:rPr>
              <w:t xml:space="preserve">Читать про себя и понимать несложные аутентичные тексты, </w:t>
            </w:r>
            <w:r>
              <w:rPr>
                <w:rFonts w:ascii="Times New Roman" w:hAnsi="Times New Roman"/>
                <w:b w:val="false"/>
                <w:i w:val="false"/>
                <w:color w:val="000000"/>
                <w:sz w:val="24"/>
              </w:rPr>
              <w:t>содержащие отдельные неизученные языковые явления</w:t>
            </w:r>
            <w:r>
              <w:rPr>
                <w:rFonts w:ascii="Times New Roman" w:hAnsi="Times New Roman"/>
                <w:b w:val="false"/>
                <w:i w:val="false"/>
                <w:color w:val="000000"/>
                <w:sz w:val="24"/>
              </w:rPr>
              <w:t xml:space="preserve">, с полным пониманием </w:t>
            </w:r>
            <w:r>
              <w:rPr>
                <w:rFonts w:ascii="Times New Roman" w:hAnsi="Times New Roman"/>
                <w:b w:val="false"/>
                <w:i w:val="false"/>
                <w:color w:val="000000"/>
                <w:sz w:val="24"/>
              </w:rPr>
              <w:t>содержания</w:t>
            </w:r>
            <w:r>
              <w:rPr>
                <w:rFonts w:ascii="Times New Roman" w:hAnsi="Times New Roman"/>
                <w:b w:val="false"/>
                <w:i w:val="false"/>
                <w:color w:val="000000"/>
                <w:sz w:val="24"/>
              </w:rPr>
              <w:t xml:space="preserve"> (объём текста (текстов) для чтения – 450 – 500 слов)</w:t>
            </w:r>
          </w:p>
        </w:tc>
      </w:tr>
      <w:tr>
        <w:trPr>
          <w:trHeight w:val="930" w:hRule="atLeast"/>
          <w:trHeight w:val="144" w:hRule="atLeast"/>
        </w:trPr>
        <w:tc>
          <w:tcPr>
            <w:tcW w:w="1988" w:type="dxa"/>
            <w:tcBorders/>
            <w:tcMar>
              <w:top w:w="50" w:type="dxa"/>
              <w:left w:w="100" w:type="dxa"/>
            </w:tcMar>
            <w:vAlign w:val="center"/>
          </w:tcPr>
          <w:p>
            <w:pPr>
              <w:spacing w:before="0" w:after="0" w:line="336"/>
              <w:ind w:left="223"/>
              <w:jc w:val="center"/>
            </w:pPr>
            <w:r>
              <w:rPr>
                <w:rFonts w:ascii="Times New Roman" w:hAnsi="Times New Roman"/>
                <w:b w:val="false"/>
                <w:i w:val="false"/>
                <w:color w:val="000000"/>
                <w:sz w:val="24"/>
              </w:rPr>
              <w:t>1.3.4</w:t>
            </w:r>
          </w:p>
        </w:tc>
        <w:tc>
          <w:tcPr>
            <w:tcW w:w="12166" w:type="dxa"/>
            <w:tcBorders/>
            <w:tcMar>
              <w:top w:w="50" w:type="dxa"/>
              <w:left w:w="100" w:type="dxa"/>
            </w:tcMar>
            <w:vAlign w:val="center"/>
          </w:tcPr>
          <w:p>
            <w:pPr>
              <w:spacing w:before="0" w:after="0" w:line="336"/>
              <w:ind w:left="223"/>
              <w:jc w:val="both"/>
            </w:pPr>
            <w:r>
              <w:rPr>
                <w:rFonts w:ascii="Times New Roman" w:hAnsi="Times New Roman"/>
                <w:b w:val="false"/>
                <w:i w:val="false"/>
                <w:color w:val="000000"/>
                <w:sz w:val="24"/>
              </w:rPr>
              <w:t>Читать про себя несплошные тексты (таблицы, диаграммы) и понимать представленную в них информацию</w:t>
            </w:r>
          </w:p>
        </w:tc>
      </w:tr>
      <w:tr>
        <w:trPr>
          <w:trHeight w:val="465" w:hRule="atLeast"/>
          <w:trHeight w:val="144" w:hRule="atLeast"/>
        </w:trPr>
        <w:tc>
          <w:tcPr>
            <w:tcW w:w="1988" w:type="dxa"/>
            <w:tcBorders/>
            <w:tcMar>
              <w:top w:w="50" w:type="dxa"/>
              <w:left w:w="100" w:type="dxa"/>
            </w:tcMar>
            <w:vAlign w:val="center"/>
          </w:tcPr>
          <w:p>
            <w:pPr>
              <w:spacing w:before="0" w:after="0" w:line="336"/>
              <w:ind w:left="223"/>
              <w:jc w:val="center"/>
            </w:pPr>
            <w:r>
              <w:rPr>
                <w:rFonts w:ascii="Times New Roman" w:hAnsi="Times New Roman"/>
                <w:b w:val="false"/>
                <w:i/>
                <w:color w:val="000000"/>
                <w:sz w:val="24"/>
              </w:rPr>
              <w:t>1.4</w:t>
            </w:r>
          </w:p>
        </w:tc>
        <w:tc>
          <w:tcPr>
            <w:tcW w:w="12166" w:type="dxa"/>
            <w:tcBorders/>
            <w:tcMar>
              <w:top w:w="50" w:type="dxa"/>
              <w:left w:w="100" w:type="dxa"/>
            </w:tcMar>
            <w:vAlign w:val="center"/>
          </w:tcPr>
          <w:p>
            <w:pPr>
              <w:spacing w:before="0" w:after="0" w:line="336"/>
              <w:ind w:left="223"/>
              <w:jc w:val="both"/>
            </w:pPr>
            <w:r>
              <w:rPr>
                <w:rFonts w:ascii="Times New Roman" w:hAnsi="Times New Roman"/>
                <w:b w:val="false"/>
                <w:i/>
                <w:color w:val="000000"/>
                <w:sz w:val="24"/>
              </w:rPr>
              <w:t>Письменная речь</w:t>
            </w:r>
          </w:p>
        </w:tc>
      </w:tr>
      <w:tr>
        <w:trPr>
          <w:trHeight w:val="1755" w:hRule="atLeast"/>
          <w:trHeight w:val="144" w:hRule="atLeast"/>
        </w:trPr>
        <w:tc>
          <w:tcPr>
            <w:tcW w:w="1988" w:type="dxa"/>
            <w:tcBorders/>
            <w:tcMar>
              <w:top w:w="50" w:type="dxa"/>
              <w:left w:w="100" w:type="dxa"/>
            </w:tcMar>
            <w:vAlign w:val="center"/>
          </w:tcPr>
          <w:p>
            <w:pPr>
              <w:spacing w:before="0" w:after="0" w:line="336"/>
              <w:ind w:left="223"/>
              <w:jc w:val="center"/>
            </w:pPr>
            <w:r>
              <w:rPr>
                <w:rFonts w:ascii="Times New Roman" w:hAnsi="Times New Roman"/>
                <w:b w:val="false"/>
                <w:i w:val="false"/>
                <w:color w:val="000000"/>
                <w:sz w:val="24"/>
              </w:rPr>
              <w:t>1.4.1</w:t>
            </w:r>
          </w:p>
        </w:tc>
        <w:tc>
          <w:tcPr>
            <w:tcW w:w="12166" w:type="dxa"/>
            <w:tcBorders/>
            <w:tcMar>
              <w:top w:w="50" w:type="dxa"/>
              <w:left w:w="100" w:type="dxa"/>
            </w:tcMar>
            <w:vAlign w:val="center"/>
          </w:tcPr>
          <w:p>
            <w:pPr>
              <w:spacing w:before="0" w:after="0" w:line="336"/>
              <w:ind w:left="223"/>
              <w:jc w:val="both"/>
            </w:pPr>
            <w:r>
              <w:rPr>
                <w:rFonts w:ascii="Times New Roman" w:hAnsi="Times New Roman"/>
                <w:b w:val="false"/>
                <w:i w:val="false"/>
                <w:color w:val="000000"/>
                <w:sz w:val="24"/>
              </w:rPr>
              <w:t xml:space="preserve">Заполнять анкеты и формуляры, </w:t>
            </w:r>
            <w:r>
              <w:rPr>
                <w:rFonts w:ascii="Times New Roman" w:hAnsi="Times New Roman"/>
                <w:b w:val="false"/>
                <w:i w:val="false"/>
                <w:color w:val="000000"/>
                <w:sz w:val="24"/>
              </w:rPr>
              <w:t>сообщая о себе основные сведения, в соответствии с нормами,</w:t>
            </w:r>
            <w:r>
              <w:rPr>
                <w:rFonts w:ascii="Times New Roman" w:hAnsi="Times New Roman"/>
                <w:b w:val="false"/>
                <w:i w:val="false"/>
                <w:color w:val="000000"/>
                <w:sz w:val="24"/>
              </w:rPr>
              <w:t xml:space="preserve"> принятыми в стране (странах) изучаемого языка</w:t>
            </w:r>
          </w:p>
        </w:tc>
      </w:tr>
      <w:tr>
        <w:trPr>
          <w:trHeight w:val="930" w:hRule="atLeast"/>
          <w:trHeight w:val="144" w:hRule="atLeast"/>
        </w:trPr>
        <w:tc>
          <w:tcPr>
            <w:tcW w:w="1988" w:type="dxa"/>
            <w:tcBorders/>
            <w:tcMar>
              <w:top w:w="50" w:type="dxa"/>
              <w:left w:w="100" w:type="dxa"/>
            </w:tcMar>
            <w:vAlign w:val="center"/>
          </w:tcPr>
          <w:p>
            <w:pPr>
              <w:spacing w:before="0" w:after="0" w:line="336"/>
              <w:ind w:left="223"/>
              <w:jc w:val="center"/>
            </w:pPr>
            <w:r>
              <w:rPr>
                <w:rFonts w:ascii="Times New Roman" w:hAnsi="Times New Roman"/>
                <w:b w:val="false"/>
                <w:i w:val="false"/>
                <w:color w:val="000000"/>
                <w:sz w:val="24"/>
              </w:rPr>
              <w:t>1.4.2</w:t>
            </w:r>
          </w:p>
        </w:tc>
        <w:tc>
          <w:tcPr>
            <w:tcW w:w="12166" w:type="dxa"/>
            <w:tcBorders/>
            <w:tcMar>
              <w:top w:w="50" w:type="dxa"/>
              <w:left w:w="100" w:type="dxa"/>
            </w:tcMar>
            <w:vAlign w:val="center"/>
          </w:tcPr>
          <w:p>
            <w:pPr>
              <w:spacing w:before="0" w:after="0" w:line="336"/>
              <w:ind w:left="223"/>
              <w:jc w:val="both"/>
            </w:pPr>
            <w:r>
              <w:rPr>
                <w:rFonts w:ascii="Times New Roman" w:hAnsi="Times New Roman"/>
                <w:b w:val="false"/>
                <w:i w:val="false"/>
                <w:color w:val="000000"/>
                <w:sz w:val="24"/>
              </w:rPr>
              <w:t>Писать электронное сообщение личного характера, соблюдая речевой этикет, принятый в стране (странах) изучаемого языка (объём сообщения – до 120 слов)</w:t>
            </w:r>
          </w:p>
        </w:tc>
      </w:tr>
      <w:tr>
        <w:trPr>
          <w:trHeight w:val="930" w:hRule="atLeast"/>
          <w:trHeight w:val="144" w:hRule="atLeast"/>
        </w:trPr>
        <w:tc>
          <w:tcPr>
            <w:tcW w:w="1988" w:type="dxa"/>
            <w:tcBorders/>
            <w:tcMar>
              <w:top w:w="50" w:type="dxa"/>
              <w:left w:w="100" w:type="dxa"/>
            </w:tcMar>
            <w:vAlign w:val="center"/>
          </w:tcPr>
          <w:p>
            <w:pPr>
              <w:spacing w:before="0" w:after="0" w:line="336"/>
              <w:ind w:left="223"/>
              <w:jc w:val="center"/>
            </w:pPr>
            <w:r>
              <w:rPr>
                <w:rFonts w:ascii="Times New Roman" w:hAnsi="Times New Roman"/>
                <w:b w:val="false"/>
                <w:i w:val="false"/>
                <w:color w:val="000000"/>
                <w:sz w:val="24"/>
              </w:rPr>
              <w:t>1.4.3</w:t>
            </w:r>
          </w:p>
        </w:tc>
        <w:tc>
          <w:tcPr>
            <w:tcW w:w="12166" w:type="dxa"/>
            <w:tcBorders/>
            <w:tcMar>
              <w:top w:w="50" w:type="dxa"/>
              <w:left w:w="100" w:type="dxa"/>
            </w:tcMar>
            <w:vAlign w:val="center"/>
          </w:tcPr>
          <w:p>
            <w:pPr>
              <w:spacing w:before="0" w:after="0" w:line="336"/>
              <w:ind w:left="223"/>
              <w:jc w:val="both"/>
            </w:pPr>
            <w:r>
              <w:rPr>
                <w:rFonts w:ascii="Times New Roman" w:hAnsi="Times New Roman"/>
                <w:b w:val="false"/>
                <w:i w:val="false"/>
                <w:color w:val="000000"/>
                <w:sz w:val="24"/>
              </w:rPr>
              <w:t xml:space="preserve">Создавать небольшое письменное высказывание </w:t>
            </w:r>
            <w:r>
              <w:rPr>
                <w:rFonts w:ascii="Times New Roman" w:hAnsi="Times New Roman"/>
                <w:b w:val="false"/>
                <w:i w:val="false"/>
                <w:color w:val="000000"/>
                <w:sz w:val="24"/>
              </w:rPr>
              <w:t>с использованием образца, плана, таблицы, прочитанного (прослушанного) текста</w:t>
            </w:r>
            <w:r>
              <w:rPr>
                <w:rFonts w:ascii="Times New Roman" w:hAnsi="Times New Roman"/>
                <w:b w:val="false"/>
                <w:i w:val="false"/>
                <w:color w:val="000000"/>
                <w:sz w:val="24"/>
              </w:rPr>
              <w:t xml:space="preserve"> (объём высказывания – до 120 слов)</w:t>
            </w:r>
          </w:p>
        </w:tc>
      </w:tr>
      <w:tr>
        <w:trPr>
          <w:trHeight w:val="465" w:hRule="atLeast"/>
          <w:trHeight w:val="144" w:hRule="atLeast"/>
        </w:trPr>
        <w:tc>
          <w:tcPr>
            <w:tcW w:w="1988" w:type="dxa"/>
            <w:tcBorders/>
            <w:tcMar>
              <w:top w:w="50" w:type="dxa"/>
              <w:left w:w="100" w:type="dxa"/>
            </w:tcMar>
            <w:vAlign w:val="center"/>
          </w:tcPr>
          <w:p>
            <w:pPr>
              <w:spacing w:before="0" w:after="0" w:line="336"/>
              <w:ind w:left="223"/>
              <w:jc w:val="center"/>
            </w:pPr>
            <w:r>
              <w:rPr>
                <w:rFonts w:ascii="Times New Roman" w:hAnsi="Times New Roman"/>
                <w:b w:val="false"/>
                <w:i w:val="false"/>
                <w:color w:val="000000"/>
                <w:sz w:val="24"/>
              </w:rPr>
              <w:t>1.4.4</w:t>
            </w:r>
          </w:p>
        </w:tc>
        <w:tc>
          <w:tcPr>
            <w:tcW w:w="12166" w:type="dxa"/>
            <w:tcBorders/>
            <w:tcMar>
              <w:top w:w="50" w:type="dxa"/>
              <w:left w:w="100" w:type="dxa"/>
            </w:tcMar>
            <w:vAlign w:val="center"/>
          </w:tcPr>
          <w:p>
            <w:pPr>
              <w:spacing w:before="0" w:after="0" w:line="336"/>
              <w:ind w:left="223"/>
              <w:jc w:val="both"/>
            </w:pPr>
            <w:r>
              <w:rPr>
                <w:rFonts w:ascii="Times New Roman" w:hAnsi="Times New Roman"/>
                <w:b w:val="false"/>
                <w:i w:val="false"/>
                <w:color w:val="000000"/>
                <w:sz w:val="24"/>
              </w:rPr>
              <w:t>Заполнять таблицу, кратко фиксируя содержание прочитанного (прослушанного) текста</w:t>
            </w:r>
          </w:p>
        </w:tc>
      </w:tr>
      <w:tr>
        <w:trPr>
          <w:trHeight w:val="930" w:hRule="atLeast"/>
          <w:trHeight w:val="144" w:hRule="atLeast"/>
        </w:trPr>
        <w:tc>
          <w:tcPr>
            <w:tcW w:w="1988" w:type="dxa"/>
            <w:tcBorders/>
            <w:tcMar>
              <w:top w:w="50" w:type="dxa"/>
              <w:left w:w="100" w:type="dxa"/>
            </w:tcMar>
            <w:vAlign w:val="center"/>
          </w:tcPr>
          <w:p>
            <w:pPr>
              <w:spacing w:before="0" w:after="0" w:line="336"/>
              <w:ind w:left="223"/>
              <w:jc w:val="center"/>
            </w:pPr>
            <w:r>
              <w:rPr>
                <w:rFonts w:ascii="Times New Roman" w:hAnsi="Times New Roman"/>
                <w:b w:val="false"/>
                <w:i w:val="false"/>
                <w:color w:val="000000"/>
                <w:sz w:val="24"/>
              </w:rPr>
              <w:t>1.4.5</w:t>
            </w:r>
          </w:p>
        </w:tc>
        <w:tc>
          <w:tcPr>
            <w:tcW w:w="12166" w:type="dxa"/>
            <w:tcBorders/>
            <w:tcMar>
              <w:top w:w="50" w:type="dxa"/>
              <w:left w:w="100" w:type="dxa"/>
            </w:tcMar>
            <w:vAlign w:val="center"/>
          </w:tcPr>
          <w:p>
            <w:pPr>
              <w:spacing w:before="0" w:after="0" w:line="336"/>
              <w:ind w:left="223"/>
              <w:jc w:val="both"/>
            </w:pPr>
            <w:r>
              <w:rPr>
                <w:rFonts w:ascii="Times New Roman" w:hAnsi="Times New Roman"/>
                <w:b w:val="false"/>
                <w:i w:val="false"/>
                <w:color w:val="000000"/>
                <w:sz w:val="24"/>
              </w:rPr>
              <w:t>Письменно представлять результаты выполненной проектной работы (объём – 100 – 120 слов)</w:t>
            </w:r>
          </w:p>
        </w:tc>
      </w:tr>
      <w:tr>
        <w:trPr>
          <w:trHeight w:val="465" w:hRule="atLeast"/>
          <w:trHeight w:val="144" w:hRule="atLeast"/>
        </w:trPr>
        <w:tc>
          <w:tcPr>
            <w:tcW w:w="1988" w:type="dxa"/>
            <w:tcBorders/>
            <w:tcMar>
              <w:top w:w="50" w:type="dxa"/>
              <w:left w:w="100" w:type="dxa"/>
            </w:tcMar>
            <w:vAlign w:val="center"/>
          </w:tcPr>
          <w:p>
            <w:pPr>
              <w:spacing w:before="0" w:after="0" w:line="336"/>
              <w:ind w:left="223"/>
              <w:jc w:val="center"/>
            </w:pPr>
            <w:r>
              <w:rPr>
                <w:rFonts w:ascii="Times New Roman" w:hAnsi="Times New Roman"/>
                <w:b w:val="false"/>
                <w:i w:val="false"/>
                <w:color w:val="000000"/>
                <w:sz w:val="24"/>
              </w:rPr>
              <w:t>2</w:t>
            </w:r>
          </w:p>
        </w:tc>
        <w:tc>
          <w:tcPr>
            <w:tcW w:w="12166" w:type="dxa"/>
            <w:tcBorders/>
            <w:tcMar>
              <w:top w:w="50" w:type="dxa"/>
              <w:left w:w="100" w:type="dxa"/>
            </w:tcMar>
            <w:vAlign w:val="center"/>
          </w:tcPr>
          <w:p>
            <w:pPr>
              <w:spacing w:before="0" w:after="0" w:line="336"/>
              <w:ind w:left="223"/>
              <w:jc w:val="left"/>
            </w:pPr>
            <w:r>
              <w:rPr>
                <w:rFonts w:ascii="Times New Roman" w:hAnsi="Times New Roman"/>
                <w:b w:val="false"/>
                <w:i w:val="false"/>
                <w:color w:val="000000"/>
                <w:sz w:val="24"/>
              </w:rPr>
              <w:t>Языковые знания и навыки</w:t>
            </w:r>
          </w:p>
        </w:tc>
      </w:tr>
      <w:tr>
        <w:trPr>
          <w:trHeight w:val="465" w:hRule="atLeast"/>
          <w:trHeight w:val="144" w:hRule="atLeast"/>
        </w:trPr>
        <w:tc>
          <w:tcPr>
            <w:tcW w:w="1988" w:type="dxa"/>
            <w:tcBorders/>
            <w:tcMar>
              <w:top w:w="50" w:type="dxa"/>
              <w:left w:w="100" w:type="dxa"/>
            </w:tcMar>
            <w:vAlign w:val="center"/>
          </w:tcPr>
          <w:p>
            <w:pPr>
              <w:spacing w:before="0" w:after="0" w:line="336"/>
              <w:ind w:left="223"/>
              <w:jc w:val="center"/>
            </w:pPr>
            <w:r>
              <w:rPr>
                <w:rFonts w:ascii="Times New Roman" w:hAnsi="Times New Roman"/>
                <w:b w:val="false"/>
                <w:i/>
                <w:color w:val="000000"/>
                <w:sz w:val="24"/>
              </w:rPr>
              <w:t>2.1</w:t>
            </w:r>
          </w:p>
        </w:tc>
        <w:tc>
          <w:tcPr>
            <w:tcW w:w="12166" w:type="dxa"/>
            <w:tcBorders/>
            <w:tcMar>
              <w:top w:w="50" w:type="dxa"/>
              <w:left w:w="100" w:type="dxa"/>
            </w:tcMar>
            <w:vAlign w:val="center"/>
          </w:tcPr>
          <w:p>
            <w:pPr>
              <w:spacing w:before="0" w:after="0" w:line="336"/>
              <w:ind w:left="223"/>
              <w:jc w:val="left"/>
            </w:pPr>
            <w:r>
              <w:rPr>
                <w:rFonts w:ascii="Times New Roman" w:hAnsi="Times New Roman"/>
                <w:b w:val="false"/>
                <w:i/>
                <w:color w:val="000000"/>
                <w:sz w:val="24"/>
              </w:rPr>
              <w:t>Фонетическая сторона речи</w:t>
            </w:r>
          </w:p>
        </w:tc>
      </w:tr>
      <w:tr>
        <w:trPr>
          <w:trHeight w:val="1410" w:hRule="atLeast"/>
          <w:trHeight w:val="144" w:hRule="atLeast"/>
        </w:trPr>
        <w:tc>
          <w:tcPr>
            <w:tcW w:w="1988" w:type="dxa"/>
            <w:tcBorders/>
            <w:tcMar>
              <w:top w:w="50" w:type="dxa"/>
              <w:left w:w="100" w:type="dxa"/>
            </w:tcMar>
            <w:vAlign w:val="center"/>
          </w:tcPr>
          <w:p>
            <w:pPr>
              <w:spacing w:before="0" w:after="0" w:line="336"/>
              <w:ind w:left="223"/>
              <w:jc w:val="center"/>
            </w:pPr>
            <w:r>
              <w:rPr>
                <w:rFonts w:ascii="Times New Roman" w:hAnsi="Times New Roman"/>
                <w:b w:val="false"/>
                <w:i w:val="false"/>
                <w:color w:val="000000"/>
                <w:sz w:val="24"/>
              </w:rPr>
              <w:t>2.1.1</w:t>
            </w:r>
          </w:p>
        </w:tc>
        <w:tc>
          <w:tcPr>
            <w:tcW w:w="12166" w:type="dxa"/>
            <w:tcBorders/>
            <w:tcMar>
              <w:top w:w="50" w:type="dxa"/>
              <w:left w:w="100" w:type="dxa"/>
            </w:tcMar>
            <w:vAlign w:val="center"/>
          </w:tcPr>
          <w:p>
            <w:pPr>
              <w:spacing w:before="0" w:after="0" w:line="336"/>
              <w:ind w:left="223"/>
              <w:jc w:val="both"/>
            </w:pPr>
            <w:r>
              <w:rPr>
                <w:rFonts w:ascii="Times New Roman" w:hAnsi="Times New Roman"/>
                <w:b w:val="false"/>
                <w:i w:val="false"/>
                <w:color w:val="000000"/>
                <w:sz w:val="24"/>
              </w:rPr>
              <w:t>Различать на слух и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trPr>
          <w:trHeight w:val="1410" w:hRule="atLeast"/>
          <w:trHeight w:val="144" w:hRule="atLeast"/>
        </w:trPr>
        <w:tc>
          <w:tcPr>
            <w:tcW w:w="1988" w:type="dxa"/>
            <w:tcBorders/>
            <w:tcMar>
              <w:top w:w="50" w:type="dxa"/>
              <w:left w:w="100" w:type="dxa"/>
            </w:tcMar>
            <w:vAlign w:val="center"/>
          </w:tcPr>
          <w:p>
            <w:pPr>
              <w:spacing w:before="0" w:after="0" w:line="336"/>
              <w:ind w:left="223"/>
              <w:jc w:val="center"/>
            </w:pPr>
            <w:r>
              <w:rPr>
                <w:rFonts w:ascii="Times New Roman" w:hAnsi="Times New Roman"/>
                <w:b w:val="false"/>
                <w:i w:val="false"/>
                <w:color w:val="000000"/>
                <w:sz w:val="24"/>
              </w:rPr>
              <w:t>2.1.2</w:t>
            </w:r>
          </w:p>
        </w:tc>
        <w:tc>
          <w:tcPr>
            <w:tcW w:w="12166" w:type="dxa"/>
            <w:tcBorders/>
            <w:tcMar>
              <w:top w:w="50" w:type="dxa"/>
              <w:left w:w="100" w:type="dxa"/>
            </w:tcMar>
            <w:vAlign w:val="center"/>
          </w:tcPr>
          <w:p>
            <w:pPr>
              <w:spacing w:before="0" w:after="0" w:line="336"/>
              <w:ind w:left="223"/>
              <w:jc w:val="both"/>
            </w:pPr>
            <w:r>
              <w:rPr>
                <w:rFonts w:ascii="Times New Roman" w:hAnsi="Times New Roman"/>
                <w:b w:val="false"/>
                <w:i w:val="false"/>
                <w:color w:val="000000"/>
                <w:sz w:val="24"/>
              </w:rPr>
              <w:t xml:space="preserve">Владеть правилами чтения и </w:t>
            </w:r>
            <w:r>
              <w:rPr>
                <w:rFonts w:ascii="Times New Roman" w:hAnsi="Times New Roman"/>
                <w:b w:val="false"/>
                <w:i w:val="false"/>
                <w:color w:val="000000"/>
                <w:sz w:val="24"/>
              </w:rPr>
              <w:t>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w:t>
            </w:r>
          </w:p>
        </w:tc>
      </w:tr>
      <w:tr>
        <w:trPr>
          <w:trHeight w:val="465" w:hRule="atLeast"/>
          <w:trHeight w:val="144" w:hRule="atLeast"/>
        </w:trPr>
        <w:tc>
          <w:tcPr>
            <w:tcW w:w="1988" w:type="dxa"/>
            <w:tcBorders/>
            <w:tcMar>
              <w:top w:w="50" w:type="dxa"/>
              <w:left w:w="100" w:type="dxa"/>
            </w:tcMar>
            <w:vAlign w:val="center"/>
          </w:tcPr>
          <w:p>
            <w:pPr>
              <w:spacing w:before="0" w:after="0" w:line="336"/>
              <w:ind w:left="223"/>
              <w:jc w:val="center"/>
            </w:pPr>
            <w:r>
              <w:rPr>
                <w:rFonts w:ascii="Times New Roman" w:hAnsi="Times New Roman"/>
                <w:b w:val="false"/>
                <w:i w:val="false"/>
                <w:color w:val="000000"/>
                <w:sz w:val="24"/>
              </w:rPr>
              <w:t>2.1.3</w:t>
            </w:r>
          </w:p>
        </w:tc>
        <w:tc>
          <w:tcPr>
            <w:tcW w:w="12166" w:type="dxa"/>
            <w:tcBorders/>
            <w:tcMar>
              <w:top w:w="50" w:type="dxa"/>
              <w:left w:w="100" w:type="dxa"/>
            </w:tcMar>
            <w:vAlign w:val="center"/>
          </w:tcPr>
          <w:p>
            <w:pPr>
              <w:spacing w:before="0" w:after="0" w:line="336"/>
              <w:ind w:left="223"/>
              <w:jc w:val="both"/>
            </w:pPr>
            <w:r>
              <w:rPr>
                <w:rFonts w:ascii="Times New Roman" w:hAnsi="Times New Roman"/>
                <w:b w:val="false"/>
                <w:i w:val="false"/>
                <w:color w:val="000000"/>
                <w:sz w:val="24"/>
              </w:rPr>
              <w:t>Читать новые слова согласно основным правилам чтения</w:t>
            </w:r>
          </w:p>
        </w:tc>
      </w:tr>
      <w:tr>
        <w:trPr>
          <w:trHeight w:val="465" w:hRule="atLeast"/>
          <w:trHeight w:val="144" w:hRule="atLeast"/>
        </w:trPr>
        <w:tc>
          <w:tcPr>
            <w:tcW w:w="1988" w:type="dxa"/>
            <w:tcBorders/>
            <w:tcMar>
              <w:top w:w="50" w:type="dxa"/>
              <w:left w:w="100" w:type="dxa"/>
            </w:tcMar>
            <w:vAlign w:val="center"/>
          </w:tcPr>
          <w:p>
            <w:pPr>
              <w:spacing w:before="0" w:after="0" w:line="336"/>
              <w:ind w:left="223"/>
              <w:jc w:val="center"/>
            </w:pPr>
            <w:r>
              <w:rPr>
                <w:rFonts w:ascii="Times New Roman" w:hAnsi="Times New Roman"/>
                <w:b w:val="false"/>
                <w:i/>
                <w:color w:val="000000"/>
                <w:sz w:val="24"/>
              </w:rPr>
              <w:t>2.2</w:t>
            </w:r>
          </w:p>
        </w:tc>
        <w:tc>
          <w:tcPr>
            <w:tcW w:w="12166" w:type="dxa"/>
            <w:tcBorders/>
            <w:tcMar>
              <w:top w:w="50" w:type="dxa"/>
              <w:left w:w="100" w:type="dxa"/>
            </w:tcMar>
            <w:vAlign w:val="center"/>
          </w:tcPr>
          <w:p>
            <w:pPr>
              <w:spacing w:before="0" w:after="0" w:line="336"/>
              <w:ind w:left="223"/>
              <w:jc w:val="both"/>
            </w:pPr>
            <w:r>
              <w:rPr>
                <w:rFonts w:ascii="Times New Roman" w:hAnsi="Times New Roman"/>
                <w:b w:val="false"/>
                <w:i/>
                <w:color w:val="000000"/>
                <w:sz w:val="24"/>
              </w:rPr>
              <w:t>Орфография и пунктуация</w:t>
            </w:r>
          </w:p>
        </w:tc>
      </w:tr>
      <w:tr>
        <w:trPr>
          <w:trHeight w:val="465" w:hRule="atLeast"/>
          <w:trHeight w:val="144" w:hRule="atLeast"/>
        </w:trPr>
        <w:tc>
          <w:tcPr>
            <w:tcW w:w="1988" w:type="dxa"/>
            <w:tcBorders/>
            <w:tcMar>
              <w:top w:w="50" w:type="dxa"/>
              <w:left w:w="100" w:type="dxa"/>
            </w:tcMar>
            <w:vAlign w:val="center"/>
          </w:tcPr>
          <w:p>
            <w:pPr>
              <w:spacing w:before="0" w:after="0" w:line="336"/>
              <w:ind w:left="223"/>
              <w:jc w:val="center"/>
            </w:pPr>
            <w:r>
              <w:rPr>
                <w:rFonts w:ascii="Times New Roman" w:hAnsi="Times New Roman"/>
                <w:b w:val="false"/>
                <w:i w:val="false"/>
                <w:color w:val="000000"/>
                <w:sz w:val="24"/>
              </w:rPr>
              <w:t>2.2.1</w:t>
            </w:r>
          </w:p>
        </w:tc>
        <w:tc>
          <w:tcPr>
            <w:tcW w:w="12166" w:type="dxa"/>
            <w:tcBorders/>
            <w:tcMar>
              <w:top w:w="50" w:type="dxa"/>
              <w:left w:w="100" w:type="dxa"/>
            </w:tcMar>
            <w:vAlign w:val="center"/>
          </w:tcPr>
          <w:p>
            <w:pPr>
              <w:spacing w:before="0" w:after="0" w:line="336"/>
              <w:ind w:left="223"/>
              <w:jc w:val="both"/>
            </w:pPr>
            <w:r>
              <w:rPr>
                <w:rFonts w:ascii="Times New Roman" w:hAnsi="Times New Roman"/>
                <w:b w:val="false"/>
                <w:i w:val="false"/>
                <w:color w:val="000000"/>
                <w:sz w:val="24"/>
              </w:rPr>
              <w:t>Правильно писать изученные слова</w:t>
            </w:r>
          </w:p>
        </w:tc>
      </w:tr>
      <w:tr>
        <w:trPr>
          <w:trHeight w:val="930" w:hRule="atLeast"/>
          <w:trHeight w:val="144" w:hRule="atLeast"/>
        </w:trPr>
        <w:tc>
          <w:tcPr>
            <w:tcW w:w="1988" w:type="dxa"/>
            <w:tcBorders/>
            <w:tcMar>
              <w:top w:w="50" w:type="dxa"/>
              <w:left w:w="100" w:type="dxa"/>
            </w:tcMar>
            <w:vAlign w:val="center"/>
          </w:tcPr>
          <w:p>
            <w:pPr>
              <w:spacing w:before="0" w:after="0" w:line="336"/>
              <w:ind w:left="223"/>
              <w:jc w:val="center"/>
            </w:pPr>
            <w:r>
              <w:rPr>
                <w:rFonts w:ascii="Times New Roman" w:hAnsi="Times New Roman"/>
                <w:b w:val="false"/>
                <w:i w:val="false"/>
                <w:color w:val="000000"/>
                <w:sz w:val="24"/>
              </w:rPr>
              <w:t>2.2.2</w:t>
            </w:r>
          </w:p>
        </w:tc>
        <w:tc>
          <w:tcPr>
            <w:tcW w:w="12166" w:type="dxa"/>
            <w:tcBorders/>
            <w:tcMar>
              <w:top w:w="50" w:type="dxa"/>
              <w:left w:w="100" w:type="dxa"/>
            </w:tcMar>
            <w:vAlign w:val="center"/>
          </w:tcPr>
          <w:p>
            <w:pPr>
              <w:spacing w:before="0" w:after="0" w:line="336"/>
              <w:ind w:left="223"/>
              <w:jc w:val="both"/>
            </w:pPr>
            <w:r>
              <w:rPr>
                <w:rFonts w:ascii="Times New Roman" w:hAnsi="Times New Roman"/>
                <w:b w:val="false"/>
                <w:i w:val="false"/>
                <w:color w:val="000000"/>
                <w:sz w:val="24"/>
              </w:rPr>
              <w:t>Использовать точку, вопросительный и восклицательный знаки в конце предложения, запятую при перечислении</w:t>
            </w:r>
          </w:p>
        </w:tc>
      </w:tr>
      <w:tr>
        <w:trPr>
          <w:trHeight w:val="465" w:hRule="atLeast"/>
          <w:trHeight w:val="144" w:hRule="atLeast"/>
        </w:trPr>
        <w:tc>
          <w:tcPr>
            <w:tcW w:w="1988" w:type="dxa"/>
            <w:tcBorders/>
            <w:tcMar>
              <w:top w:w="50" w:type="dxa"/>
              <w:left w:w="100" w:type="dxa"/>
            </w:tcMar>
            <w:vAlign w:val="center"/>
          </w:tcPr>
          <w:p>
            <w:pPr>
              <w:spacing w:before="0" w:after="0" w:line="336"/>
              <w:ind w:left="223"/>
              <w:jc w:val="center"/>
            </w:pPr>
            <w:r>
              <w:rPr>
                <w:rFonts w:ascii="Times New Roman" w:hAnsi="Times New Roman"/>
                <w:b w:val="false"/>
                <w:i w:val="false"/>
                <w:color w:val="000000"/>
                <w:sz w:val="24"/>
              </w:rPr>
              <w:t>2.2.3</w:t>
            </w:r>
          </w:p>
        </w:tc>
        <w:tc>
          <w:tcPr>
            <w:tcW w:w="12166" w:type="dxa"/>
            <w:tcBorders/>
            <w:tcMar>
              <w:top w:w="50" w:type="dxa"/>
              <w:left w:w="100" w:type="dxa"/>
            </w:tcMar>
            <w:vAlign w:val="center"/>
          </w:tcPr>
          <w:p>
            <w:pPr>
              <w:spacing w:before="0" w:after="0" w:line="336"/>
              <w:ind w:left="223"/>
              <w:jc w:val="both"/>
            </w:pPr>
            <w:r>
              <w:rPr>
                <w:rFonts w:ascii="Times New Roman" w:hAnsi="Times New Roman"/>
                <w:b w:val="false"/>
                <w:i w:val="false"/>
                <w:color w:val="000000"/>
                <w:sz w:val="24"/>
              </w:rPr>
              <w:t>Пунктуационно правильно оформлять электронное сообщение личного характера</w:t>
            </w:r>
          </w:p>
        </w:tc>
      </w:tr>
      <w:tr>
        <w:trPr>
          <w:trHeight w:val="465" w:hRule="atLeast"/>
          <w:trHeight w:val="144" w:hRule="atLeast"/>
        </w:trPr>
        <w:tc>
          <w:tcPr>
            <w:tcW w:w="1988" w:type="dxa"/>
            <w:tcBorders/>
            <w:tcMar>
              <w:top w:w="50" w:type="dxa"/>
              <w:left w:w="100" w:type="dxa"/>
            </w:tcMar>
            <w:vAlign w:val="center"/>
          </w:tcPr>
          <w:p>
            <w:pPr>
              <w:spacing w:before="0" w:after="0" w:line="336"/>
              <w:ind w:left="223"/>
              <w:jc w:val="center"/>
            </w:pPr>
            <w:r>
              <w:rPr>
                <w:rFonts w:ascii="Times New Roman" w:hAnsi="Times New Roman"/>
                <w:b w:val="false"/>
                <w:i/>
                <w:color w:val="000000"/>
                <w:sz w:val="24"/>
              </w:rPr>
              <w:t>2.3</w:t>
            </w:r>
          </w:p>
        </w:tc>
        <w:tc>
          <w:tcPr>
            <w:tcW w:w="12166" w:type="dxa"/>
            <w:tcBorders/>
            <w:tcMar>
              <w:top w:w="50" w:type="dxa"/>
              <w:left w:w="100" w:type="dxa"/>
            </w:tcMar>
            <w:vAlign w:val="center"/>
          </w:tcPr>
          <w:p>
            <w:pPr>
              <w:spacing w:before="0" w:after="0" w:line="336"/>
              <w:ind w:left="223"/>
              <w:jc w:val="both"/>
            </w:pPr>
            <w:r>
              <w:rPr>
                <w:rFonts w:ascii="Times New Roman" w:hAnsi="Times New Roman"/>
                <w:b w:val="false"/>
                <w:i/>
                <w:color w:val="000000"/>
                <w:sz w:val="24"/>
              </w:rPr>
              <w:t>Лексическая сторона речи</w:t>
            </w:r>
          </w:p>
        </w:tc>
      </w:tr>
      <w:tr>
        <w:trPr>
          <w:trHeight w:val="1875" w:hRule="atLeast"/>
          <w:trHeight w:val="144" w:hRule="atLeast"/>
        </w:trPr>
        <w:tc>
          <w:tcPr>
            <w:tcW w:w="1988" w:type="dxa"/>
            <w:tcBorders/>
            <w:tcMar>
              <w:top w:w="50" w:type="dxa"/>
              <w:left w:w="100" w:type="dxa"/>
            </w:tcMar>
            <w:vAlign w:val="center"/>
          </w:tcPr>
          <w:p>
            <w:pPr>
              <w:spacing w:before="0" w:after="0" w:line="336"/>
              <w:ind w:left="223"/>
              <w:jc w:val="center"/>
            </w:pPr>
            <w:r>
              <w:rPr>
                <w:rFonts w:ascii="Times New Roman" w:hAnsi="Times New Roman"/>
                <w:b w:val="false"/>
                <w:i w:val="false"/>
                <w:color w:val="000000"/>
                <w:sz w:val="24"/>
              </w:rPr>
              <w:t>2.3.1</w:t>
            </w:r>
          </w:p>
        </w:tc>
        <w:tc>
          <w:tcPr>
            <w:tcW w:w="12166" w:type="dxa"/>
            <w:tcBorders/>
            <w:tcMar>
              <w:top w:w="50" w:type="dxa"/>
              <w:left w:w="100" w:type="dxa"/>
            </w:tcMar>
            <w:vAlign w:val="center"/>
          </w:tcPr>
          <w:p>
            <w:pPr>
              <w:spacing w:before="0" w:after="0" w:line="336"/>
              <w:ind w:left="223"/>
              <w:jc w:val="both"/>
            </w:pPr>
            <w:r>
              <w:rPr>
                <w:rFonts w:ascii="Times New Roman" w:hAnsi="Times New Roman"/>
                <w:b w:val="false"/>
                <w:i w:val="false"/>
                <w:color w:val="000000"/>
                <w:sz w:val="24"/>
              </w:rPr>
              <w:t>Распознавать в устной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существующих норм лексической сочетаемости</w:t>
            </w:r>
          </w:p>
        </w:tc>
      </w:tr>
      <w:tr>
        <w:trPr>
          <w:trHeight w:val="1410" w:hRule="atLeast"/>
          <w:trHeight w:val="144" w:hRule="atLeast"/>
        </w:trPr>
        <w:tc>
          <w:tcPr>
            <w:tcW w:w="1988" w:type="dxa"/>
            <w:tcBorders/>
            <w:tcMar>
              <w:top w:w="50" w:type="dxa"/>
              <w:left w:w="100" w:type="dxa"/>
            </w:tcMar>
            <w:vAlign w:val="center"/>
          </w:tcPr>
          <w:p>
            <w:pPr>
              <w:spacing w:before="0" w:after="0" w:line="336"/>
              <w:ind w:left="223"/>
              <w:jc w:val="center"/>
            </w:pPr>
            <w:r>
              <w:rPr>
                <w:rFonts w:ascii="Times New Roman" w:hAnsi="Times New Roman"/>
                <w:b w:val="false"/>
                <w:i w:val="false"/>
                <w:color w:val="000000"/>
                <w:sz w:val="24"/>
              </w:rPr>
              <w:t>2.3.2</w:t>
            </w:r>
          </w:p>
        </w:tc>
        <w:tc>
          <w:tcPr>
            <w:tcW w:w="12166" w:type="dxa"/>
            <w:tcBorders/>
            <w:tcMar>
              <w:top w:w="50" w:type="dxa"/>
              <w:left w:w="100" w:type="dxa"/>
            </w:tcMar>
            <w:vAlign w:val="center"/>
          </w:tcPr>
          <w:p>
            <w:pPr>
              <w:spacing w:before="0" w:after="0" w:line="336"/>
              <w:ind w:left="223"/>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w:t>
            </w:r>
            <w:r>
              <w:rPr>
                <w:rFonts w:ascii="Times New Roman" w:hAnsi="Times New Roman"/>
                <w:b w:val="false"/>
                <w:i w:val="false"/>
                <w:color w:val="000000"/>
                <w:sz w:val="24"/>
              </w:rPr>
              <w:t xml:space="preserve">имена существительные – при помощи суффиксов </w:t>
            </w:r>
            <w:r>
              <w:rPr>
                <w:rFonts w:ascii="Times New Roman" w:hAnsi="Times New Roman"/>
                <w:b w:val="false"/>
                <w:i/>
                <w:color w:val="000000"/>
                <w:sz w:val="24"/>
              </w:rPr>
              <w:t>-ie</w:t>
            </w:r>
            <w:r>
              <w:rPr>
                <w:rFonts w:ascii="Times New Roman" w:hAnsi="Times New Roman"/>
                <w:b w:val="false"/>
                <w:i w:val="false"/>
                <w:color w:val="000000"/>
                <w:sz w:val="24"/>
              </w:rPr>
              <w:t xml:space="preserve">, </w:t>
            </w:r>
            <w:r>
              <w:rPr>
                <w:rFonts w:ascii="Times New Roman" w:hAnsi="Times New Roman"/>
                <w:b w:val="false"/>
                <w:i/>
                <w:color w:val="000000"/>
                <w:sz w:val="24"/>
              </w:rPr>
              <w:t>-um</w:t>
            </w:r>
          </w:p>
        </w:tc>
      </w:tr>
      <w:tr>
        <w:trPr>
          <w:trHeight w:val="2220" w:hRule="atLeast"/>
          <w:trHeight w:val="144" w:hRule="atLeast"/>
        </w:trPr>
        <w:tc>
          <w:tcPr>
            <w:tcW w:w="1988" w:type="dxa"/>
            <w:tcBorders/>
            <w:tcMar>
              <w:top w:w="50" w:type="dxa"/>
              <w:left w:w="100" w:type="dxa"/>
            </w:tcMar>
            <w:vAlign w:val="center"/>
          </w:tcPr>
          <w:p>
            <w:pPr>
              <w:spacing w:before="0" w:after="0" w:line="336"/>
              <w:ind w:left="223"/>
              <w:jc w:val="center"/>
            </w:pPr>
            <w:r>
              <w:rPr>
                <w:rFonts w:ascii="Times New Roman" w:hAnsi="Times New Roman"/>
                <w:b w:val="false"/>
                <w:i w:val="false"/>
                <w:color w:val="000000"/>
                <w:sz w:val="24"/>
              </w:rPr>
              <w:t>2.3.3</w:t>
            </w:r>
          </w:p>
        </w:tc>
        <w:tc>
          <w:tcPr>
            <w:tcW w:w="12166" w:type="dxa"/>
            <w:tcBorders/>
            <w:tcMar>
              <w:top w:w="50" w:type="dxa"/>
              <w:left w:w="100" w:type="dxa"/>
            </w:tcMar>
            <w:vAlign w:val="center"/>
          </w:tcPr>
          <w:p>
            <w:pPr>
              <w:spacing w:before="0" w:after="0" w:line="336"/>
              <w:ind w:left="223"/>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w:t>
            </w:r>
            <w:r>
              <w:rPr>
                <w:rFonts w:ascii="Times New Roman" w:hAnsi="Times New Roman"/>
                <w:b w:val="false"/>
                <w:i w:val="false"/>
                <w:color w:val="000000"/>
                <w:sz w:val="24"/>
              </w:rPr>
              <w:t xml:space="preserve">имена прилагательные – при помощи суффиксов </w:t>
            </w:r>
            <w:r>
              <w:rPr>
                <w:rFonts w:ascii="Times New Roman" w:hAnsi="Times New Roman"/>
                <w:b w:val="false"/>
                <w:i/>
                <w:color w:val="000000"/>
                <w:sz w:val="24"/>
              </w:rPr>
              <w:t>-sam</w:t>
            </w:r>
            <w:r>
              <w:rPr>
                <w:rFonts w:ascii="Times New Roman" w:hAnsi="Times New Roman"/>
                <w:b w:val="false"/>
                <w:i w:val="false"/>
                <w:color w:val="000000"/>
                <w:sz w:val="24"/>
              </w:rPr>
              <w:t xml:space="preserve">, </w:t>
            </w:r>
            <w:r>
              <w:rPr>
                <w:rFonts w:ascii="Times New Roman" w:hAnsi="Times New Roman"/>
                <w:b w:val="false"/>
                <w:i/>
                <w:color w:val="000000"/>
                <w:sz w:val="24"/>
              </w:rPr>
              <w:t>-bar</w:t>
            </w:r>
          </w:p>
        </w:tc>
      </w:tr>
      <w:tr>
        <w:trPr>
          <w:trHeight w:val="930" w:hRule="atLeast"/>
          <w:trHeight w:val="144" w:hRule="atLeast"/>
        </w:trPr>
        <w:tc>
          <w:tcPr>
            <w:tcW w:w="1988" w:type="dxa"/>
            <w:tcBorders/>
            <w:tcMar>
              <w:top w:w="50" w:type="dxa"/>
              <w:left w:w="100" w:type="dxa"/>
            </w:tcMar>
            <w:vAlign w:val="center"/>
          </w:tcPr>
          <w:p>
            <w:pPr>
              <w:spacing w:before="0" w:after="0" w:line="336"/>
              <w:ind w:left="223"/>
              <w:jc w:val="center"/>
            </w:pPr>
            <w:r>
              <w:rPr>
                <w:rFonts w:ascii="Times New Roman" w:hAnsi="Times New Roman"/>
                <w:b w:val="false"/>
                <w:i w:val="false"/>
                <w:color w:val="000000"/>
                <w:sz w:val="24"/>
              </w:rPr>
              <w:t>2.3.4</w:t>
            </w:r>
          </w:p>
        </w:tc>
        <w:tc>
          <w:tcPr>
            <w:tcW w:w="12166" w:type="dxa"/>
            <w:tcBorders/>
            <w:tcMar>
              <w:top w:w="50" w:type="dxa"/>
              <w:left w:w="100" w:type="dxa"/>
            </w:tcMar>
            <w:vAlign w:val="center"/>
          </w:tcPr>
          <w:p>
            <w:pPr>
              <w:spacing w:before="0" w:after="0" w:line="336"/>
              <w:ind w:left="223"/>
              <w:jc w:val="both"/>
            </w:pPr>
            <w:r>
              <w:rPr>
                <w:rFonts w:ascii="Times New Roman" w:hAnsi="Times New Roman"/>
                <w:b w:val="false"/>
                <w:i w:val="false"/>
                <w:color w:val="000000"/>
                <w:sz w:val="24"/>
              </w:rPr>
              <w:t xml:space="preserve">Распознавать </w:t>
            </w:r>
            <w:r>
              <w:rPr>
                <w:rFonts w:ascii="Times New Roman" w:hAnsi="Times New Roman"/>
                <w:b w:val="false"/>
                <w:i w:val="false"/>
                <w:color w:val="000000"/>
                <w:sz w:val="24"/>
              </w:rPr>
              <w:t>и употреблять в устной и письменной речи изученные синонимы и антонимы</w:t>
            </w:r>
          </w:p>
        </w:tc>
      </w:tr>
      <w:tr>
        <w:trPr>
          <w:trHeight w:val="465" w:hRule="atLeast"/>
          <w:trHeight w:val="144" w:hRule="atLeast"/>
        </w:trPr>
        <w:tc>
          <w:tcPr>
            <w:tcW w:w="1988" w:type="dxa"/>
            <w:tcBorders/>
            <w:tcMar>
              <w:top w:w="50" w:type="dxa"/>
              <w:left w:w="100" w:type="dxa"/>
            </w:tcMar>
            <w:vAlign w:val="center"/>
          </w:tcPr>
          <w:p>
            <w:pPr>
              <w:spacing w:before="0" w:after="0" w:line="336"/>
              <w:ind w:left="223"/>
              <w:jc w:val="center"/>
            </w:pPr>
            <w:r>
              <w:rPr>
                <w:rFonts w:ascii="Times New Roman" w:hAnsi="Times New Roman"/>
                <w:b w:val="false"/>
                <w:i w:val="false"/>
                <w:color w:val="000000"/>
                <w:sz w:val="24"/>
              </w:rPr>
              <w:t>2.3.5</w:t>
            </w:r>
          </w:p>
        </w:tc>
        <w:tc>
          <w:tcPr>
            <w:tcW w:w="12166" w:type="dxa"/>
            <w:tcBorders/>
            <w:tcMar>
              <w:top w:w="50" w:type="dxa"/>
              <w:left w:w="100" w:type="dxa"/>
            </w:tcMar>
            <w:vAlign w:val="center"/>
          </w:tcPr>
          <w:p>
            <w:pPr>
              <w:spacing w:before="0" w:after="0" w:line="336"/>
              <w:ind w:left="223"/>
              <w:jc w:val="both"/>
            </w:pPr>
            <w:r>
              <w:rPr>
                <w:rFonts w:ascii="Times New Roman" w:hAnsi="Times New Roman"/>
                <w:b w:val="false"/>
                <w:i w:val="false"/>
                <w:color w:val="000000"/>
                <w:sz w:val="24"/>
              </w:rPr>
              <w:t xml:space="preserve">Распознавать и употреблять в устной и письменной речи </w:t>
            </w:r>
            <w:r>
              <w:rPr>
                <w:rFonts w:ascii="Times New Roman" w:hAnsi="Times New Roman"/>
                <w:b w:val="false"/>
                <w:i w:val="false"/>
                <w:color w:val="000000"/>
                <w:sz w:val="24"/>
              </w:rPr>
              <w:t xml:space="preserve">сокращения и аббревиатуры </w:t>
            </w:r>
          </w:p>
        </w:tc>
      </w:tr>
      <w:tr>
        <w:trPr>
          <w:trHeight w:val="930" w:hRule="atLeast"/>
          <w:trHeight w:val="144" w:hRule="atLeast"/>
        </w:trPr>
        <w:tc>
          <w:tcPr>
            <w:tcW w:w="1988" w:type="dxa"/>
            <w:tcBorders/>
            <w:tcMar>
              <w:top w:w="50" w:type="dxa"/>
              <w:left w:w="100" w:type="dxa"/>
            </w:tcMar>
            <w:vAlign w:val="center"/>
          </w:tcPr>
          <w:p>
            <w:pPr>
              <w:spacing w:before="0" w:after="0" w:line="336"/>
              <w:ind w:left="223"/>
              <w:jc w:val="center"/>
            </w:pPr>
            <w:r>
              <w:rPr>
                <w:rFonts w:ascii="Times New Roman" w:hAnsi="Times New Roman"/>
                <w:b w:val="false"/>
                <w:i w:val="false"/>
                <w:color w:val="000000"/>
                <w:sz w:val="24"/>
              </w:rPr>
              <w:t>2.3.6</w:t>
            </w:r>
          </w:p>
        </w:tc>
        <w:tc>
          <w:tcPr>
            <w:tcW w:w="12166" w:type="dxa"/>
            <w:tcBorders/>
            <w:tcMar>
              <w:top w:w="50" w:type="dxa"/>
              <w:left w:w="100" w:type="dxa"/>
            </w:tcMar>
            <w:vAlign w:val="center"/>
          </w:tcPr>
          <w:p>
            <w:pPr>
              <w:spacing w:before="0" w:after="0" w:line="336"/>
              <w:ind w:left="223"/>
              <w:jc w:val="both"/>
            </w:pPr>
            <w:r>
              <w:rPr>
                <w:rFonts w:ascii="Times New Roman" w:hAnsi="Times New Roman"/>
                <w:b w:val="false"/>
                <w:i w:val="false"/>
                <w:color w:val="000000"/>
                <w:sz w:val="24"/>
              </w:rPr>
              <w:t xml:space="preserve">Распознавать </w:t>
            </w:r>
            <w:r>
              <w:rPr>
                <w:rFonts w:ascii="Times New Roman" w:hAnsi="Times New Roman"/>
                <w:b w:val="false"/>
                <w:i w:val="false"/>
                <w:color w:val="000000"/>
                <w:sz w:val="24"/>
              </w:rPr>
              <w:t>и употреблять в устной и письменной речи различные средства связи в тексте для обеспечения логичности и целостности высказывания</w:t>
            </w:r>
          </w:p>
        </w:tc>
      </w:tr>
      <w:tr>
        <w:trPr>
          <w:trHeight w:val="465" w:hRule="atLeast"/>
          <w:trHeight w:val="144" w:hRule="atLeast"/>
        </w:trPr>
        <w:tc>
          <w:tcPr>
            <w:tcW w:w="1988" w:type="dxa"/>
            <w:tcBorders/>
            <w:tcMar>
              <w:top w:w="50" w:type="dxa"/>
              <w:left w:w="100" w:type="dxa"/>
            </w:tcMar>
            <w:vAlign w:val="center"/>
          </w:tcPr>
          <w:p>
            <w:pPr>
              <w:spacing w:before="0" w:after="0" w:line="336"/>
              <w:ind w:left="223"/>
              <w:jc w:val="center"/>
            </w:pPr>
            <w:r>
              <w:rPr>
                <w:rFonts w:ascii="Times New Roman" w:hAnsi="Times New Roman"/>
                <w:b w:val="false"/>
                <w:i/>
                <w:color w:val="000000"/>
                <w:sz w:val="24"/>
              </w:rPr>
              <w:t>2.4</w:t>
            </w:r>
          </w:p>
        </w:tc>
        <w:tc>
          <w:tcPr>
            <w:tcW w:w="12166" w:type="dxa"/>
            <w:tcBorders/>
            <w:tcMar>
              <w:top w:w="50" w:type="dxa"/>
              <w:left w:w="100" w:type="dxa"/>
            </w:tcMar>
            <w:vAlign w:val="center"/>
          </w:tcPr>
          <w:p>
            <w:pPr>
              <w:spacing w:before="0" w:after="0" w:line="336"/>
              <w:ind w:left="223"/>
              <w:jc w:val="both"/>
            </w:pPr>
            <w:r>
              <w:rPr>
                <w:rFonts w:ascii="Times New Roman" w:hAnsi="Times New Roman"/>
                <w:b w:val="false"/>
                <w:i/>
                <w:color w:val="000000"/>
                <w:sz w:val="24"/>
              </w:rPr>
              <w:t>Грамматическая сторона речи</w:t>
            </w:r>
          </w:p>
        </w:tc>
      </w:tr>
      <w:tr>
        <w:trPr>
          <w:trHeight w:val="930" w:hRule="atLeast"/>
          <w:trHeight w:val="144" w:hRule="atLeast"/>
        </w:trPr>
        <w:tc>
          <w:tcPr>
            <w:tcW w:w="1988" w:type="dxa"/>
            <w:tcBorders/>
            <w:tcMar>
              <w:top w:w="50" w:type="dxa"/>
              <w:left w:w="100" w:type="dxa"/>
            </w:tcMar>
            <w:vAlign w:val="center"/>
          </w:tcPr>
          <w:p>
            <w:pPr>
              <w:spacing w:before="0" w:after="0" w:line="336"/>
              <w:ind w:left="223"/>
              <w:jc w:val="center"/>
            </w:pPr>
            <w:r>
              <w:rPr>
                <w:rFonts w:ascii="Times New Roman" w:hAnsi="Times New Roman"/>
                <w:b w:val="false"/>
                <w:i w:val="false"/>
                <w:color w:val="000000"/>
                <w:sz w:val="24"/>
              </w:rPr>
              <w:t>2.4.1</w:t>
            </w:r>
          </w:p>
        </w:tc>
        <w:tc>
          <w:tcPr>
            <w:tcW w:w="12166" w:type="dxa"/>
            <w:tcBorders/>
            <w:tcMar>
              <w:top w:w="50" w:type="dxa"/>
              <w:left w:w="100" w:type="dxa"/>
            </w:tcMar>
            <w:vAlign w:val="center"/>
          </w:tcPr>
          <w:p>
            <w:pPr>
              <w:spacing w:before="0" w:after="0" w:line="336"/>
              <w:ind w:left="223"/>
              <w:jc w:val="both"/>
            </w:pPr>
            <w:r>
              <w:rPr>
                <w:rFonts w:ascii="Times New Roman" w:hAnsi="Times New Roman"/>
                <w:b w:val="false"/>
                <w:i w:val="false"/>
                <w:color w:val="000000"/>
                <w:sz w:val="24"/>
              </w:rPr>
              <w:t>Понимать особенности структуры простых и сложных предложений немецкого языка, различных коммуникативных типов предложений немецкого языка</w:t>
            </w:r>
          </w:p>
        </w:tc>
      </w:tr>
      <w:tr>
        <w:trPr>
          <w:trHeight w:val="930" w:hRule="atLeast"/>
          <w:trHeight w:val="144" w:hRule="atLeast"/>
        </w:trPr>
        <w:tc>
          <w:tcPr>
            <w:tcW w:w="1988" w:type="dxa"/>
            <w:tcBorders/>
            <w:tcMar>
              <w:top w:w="50" w:type="dxa"/>
              <w:left w:w="100" w:type="dxa"/>
            </w:tcMar>
            <w:vAlign w:val="center"/>
          </w:tcPr>
          <w:p>
            <w:pPr>
              <w:spacing w:before="0" w:after="0" w:line="336"/>
              <w:ind w:left="223"/>
              <w:jc w:val="center"/>
            </w:pPr>
            <w:r>
              <w:rPr>
                <w:rFonts w:ascii="Times New Roman" w:hAnsi="Times New Roman"/>
                <w:b w:val="false"/>
                <w:i w:val="false"/>
                <w:color w:val="000000"/>
                <w:sz w:val="24"/>
              </w:rPr>
              <w:t>2.4.2</w:t>
            </w:r>
          </w:p>
        </w:tc>
        <w:tc>
          <w:tcPr>
            <w:tcW w:w="12166" w:type="dxa"/>
            <w:tcBorders/>
            <w:tcMar>
              <w:top w:w="50" w:type="dxa"/>
              <w:left w:w="100" w:type="dxa"/>
            </w:tcMar>
            <w:vAlign w:val="center"/>
          </w:tcPr>
          <w:p>
            <w:pPr>
              <w:spacing w:before="0" w:after="0" w:line="336"/>
              <w:ind w:left="223"/>
              <w:jc w:val="both"/>
            </w:pPr>
            <w:r>
              <w:rPr>
                <w:rFonts w:ascii="Times New Roman" w:hAnsi="Times New Roman"/>
                <w:b w:val="false"/>
                <w:i w:val="false"/>
                <w:color w:val="000000"/>
                <w:sz w:val="24"/>
              </w:rPr>
              <w:t xml:space="preserve">Распознавать и употреблять в устной и письменной речи </w:t>
            </w:r>
            <w:r>
              <w:rPr>
                <w:rFonts w:ascii="Times New Roman" w:hAnsi="Times New Roman"/>
                <w:b w:val="false"/>
                <w:i w:val="false"/>
                <w:color w:val="000000"/>
                <w:sz w:val="24"/>
              </w:rPr>
              <w:t xml:space="preserve">сложносочинённые предложения с наречием </w:t>
            </w:r>
            <w:r>
              <w:rPr>
                <w:rFonts w:ascii="Times New Roman" w:hAnsi="Times New Roman"/>
                <w:b w:val="false"/>
                <w:i/>
                <w:color w:val="000000"/>
                <w:sz w:val="24"/>
              </w:rPr>
              <w:t>deshalb</w:t>
            </w:r>
          </w:p>
        </w:tc>
      </w:tr>
      <w:tr>
        <w:trPr>
          <w:trHeight w:val="930" w:hRule="atLeast"/>
          <w:trHeight w:val="144" w:hRule="atLeast"/>
        </w:trPr>
        <w:tc>
          <w:tcPr>
            <w:tcW w:w="1988" w:type="dxa"/>
            <w:tcBorders/>
            <w:tcMar>
              <w:top w:w="50" w:type="dxa"/>
              <w:left w:w="100" w:type="dxa"/>
            </w:tcMar>
            <w:vAlign w:val="center"/>
          </w:tcPr>
          <w:p>
            <w:pPr>
              <w:spacing w:before="0" w:after="0" w:line="336"/>
              <w:ind w:left="223"/>
              <w:jc w:val="center"/>
            </w:pPr>
            <w:r>
              <w:rPr>
                <w:rFonts w:ascii="Times New Roman" w:hAnsi="Times New Roman"/>
                <w:b w:val="false"/>
                <w:i w:val="false"/>
                <w:color w:val="000000"/>
                <w:sz w:val="24"/>
              </w:rPr>
              <w:t>2.4.3</w:t>
            </w:r>
          </w:p>
        </w:tc>
        <w:tc>
          <w:tcPr>
            <w:tcW w:w="12166" w:type="dxa"/>
            <w:tcBorders/>
            <w:tcMar>
              <w:top w:w="50" w:type="dxa"/>
              <w:left w:w="100" w:type="dxa"/>
            </w:tcMar>
            <w:vAlign w:val="center"/>
          </w:tcPr>
          <w:p>
            <w:pPr>
              <w:spacing w:before="0" w:after="0" w:line="336"/>
              <w:ind w:left="223"/>
              <w:jc w:val="both"/>
            </w:pPr>
            <w:r>
              <w:rPr>
                <w:rFonts w:ascii="Times New Roman" w:hAnsi="Times New Roman"/>
                <w:b w:val="false"/>
                <w:i w:val="false"/>
                <w:color w:val="000000"/>
                <w:sz w:val="24"/>
              </w:rPr>
              <w:t xml:space="preserve">Распознавать и употреблять в устной и письменной речи </w:t>
            </w:r>
            <w:r>
              <w:rPr>
                <w:rFonts w:ascii="Times New Roman" w:hAnsi="Times New Roman"/>
                <w:b w:val="false"/>
                <w:i w:val="false"/>
                <w:color w:val="000000"/>
                <w:sz w:val="24"/>
              </w:rPr>
              <w:t xml:space="preserve">сложноподчинённые предложения времени с союзом </w:t>
            </w:r>
            <w:r>
              <w:rPr>
                <w:rFonts w:ascii="Times New Roman" w:hAnsi="Times New Roman"/>
                <w:b w:val="false"/>
                <w:i/>
                <w:color w:val="000000"/>
                <w:sz w:val="24"/>
              </w:rPr>
              <w:t>nachdem</w:t>
            </w:r>
          </w:p>
        </w:tc>
      </w:tr>
      <w:tr>
        <w:trPr>
          <w:trHeight w:val="930" w:hRule="atLeast"/>
          <w:trHeight w:val="144" w:hRule="atLeast"/>
        </w:trPr>
        <w:tc>
          <w:tcPr>
            <w:tcW w:w="1988" w:type="dxa"/>
            <w:tcBorders/>
            <w:tcMar>
              <w:top w:w="50" w:type="dxa"/>
              <w:left w:w="100" w:type="dxa"/>
            </w:tcMar>
            <w:vAlign w:val="center"/>
          </w:tcPr>
          <w:p>
            <w:pPr>
              <w:spacing w:before="0" w:after="0" w:line="336"/>
              <w:ind w:left="223"/>
              <w:jc w:val="center"/>
            </w:pPr>
            <w:r>
              <w:rPr>
                <w:rFonts w:ascii="Times New Roman" w:hAnsi="Times New Roman"/>
                <w:b w:val="false"/>
                <w:i w:val="false"/>
                <w:color w:val="000000"/>
                <w:sz w:val="24"/>
              </w:rPr>
              <w:t>2.4.4</w:t>
            </w:r>
          </w:p>
        </w:tc>
        <w:tc>
          <w:tcPr>
            <w:tcW w:w="12166" w:type="dxa"/>
            <w:tcBorders/>
            <w:tcMar>
              <w:top w:w="50" w:type="dxa"/>
              <w:left w:w="100" w:type="dxa"/>
            </w:tcMar>
            <w:vAlign w:val="center"/>
          </w:tcPr>
          <w:p>
            <w:pPr>
              <w:spacing w:before="0" w:after="0" w:line="336"/>
              <w:ind w:left="223"/>
              <w:jc w:val="both"/>
            </w:pPr>
            <w:r>
              <w:rPr>
                <w:rFonts w:ascii="Times New Roman" w:hAnsi="Times New Roman"/>
                <w:b w:val="false"/>
                <w:i w:val="false"/>
                <w:color w:val="000000"/>
                <w:sz w:val="24"/>
              </w:rPr>
              <w:t xml:space="preserve">Распознавать и употреблять в устной и письменной речи </w:t>
            </w:r>
            <w:r>
              <w:rPr>
                <w:rFonts w:ascii="Times New Roman" w:hAnsi="Times New Roman"/>
                <w:b w:val="false"/>
                <w:i w:val="false"/>
                <w:color w:val="000000"/>
                <w:sz w:val="24"/>
              </w:rPr>
              <w:t xml:space="preserve">сложноподчинённые предложения цели с союзом </w:t>
            </w:r>
            <w:r>
              <w:rPr>
                <w:rFonts w:ascii="Times New Roman" w:hAnsi="Times New Roman"/>
                <w:b w:val="false"/>
                <w:i/>
                <w:color w:val="000000"/>
                <w:sz w:val="24"/>
              </w:rPr>
              <w:t>damit</w:t>
            </w:r>
            <w:r>
              <w:rPr>
                <w:rFonts w:ascii="Times New Roman" w:hAnsi="Times New Roman"/>
                <w:b w:val="false"/>
                <w:i w:val="false"/>
                <w:color w:val="000000"/>
                <w:sz w:val="24"/>
              </w:rPr>
              <w:t xml:space="preserve"> </w:t>
            </w:r>
          </w:p>
        </w:tc>
      </w:tr>
      <w:tr>
        <w:trPr>
          <w:trHeight w:val="930" w:hRule="atLeast"/>
          <w:trHeight w:val="144" w:hRule="atLeast"/>
        </w:trPr>
        <w:tc>
          <w:tcPr>
            <w:tcW w:w="1988" w:type="dxa"/>
            <w:tcBorders/>
            <w:tcMar>
              <w:top w:w="50" w:type="dxa"/>
              <w:left w:w="100" w:type="dxa"/>
            </w:tcMar>
            <w:vAlign w:val="center"/>
          </w:tcPr>
          <w:p>
            <w:pPr>
              <w:spacing w:before="0" w:after="0" w:line="336"/>
              <w:ind w:left="223"/>
              <w:jc w:val="center"/>
            </w:pPr>
            <w:r>
              <w:rPr>
                <w:rFonts w:ascii="Times New Roman" w:hAnsi="Times New Roman"/>
                <w:b w:val="false"/>
                <w:i w:val="false"/>
                <w:color w:val="000000"/>
                <w:sz w:val="24"/>
              </w:rPr>
              <w:t>2.4.5</w:t>
            </w:r>
          </w:p>
        </w:tc>
        <w:tc>
          <w:tcPr>
            <w:tcW w:w="12166" w:type="dxa"/>
            <w:tcBorders/>
            <w:tcMar>
              <w:top w:w="50" w:type="dxa"/>
              <w:left w:w="100" w:type="dxa"/>
            </w:tcMar>
            <w:vAlign w:val="center"/>
          </w:tcPr>
          <w:p>
            <w:pPr>
              <w:spacing w:before="0" w:after="0" w:line="336"/>
              <w:ind w:left="223"/>
              <w:jc w:val="both"/>
            </w:pPr>
            <w:r>
              <w:rPr>
                <w:rFonts w:ascii="Times New Roman" w:hAnsi="Times New Roman"/>
                <w:b w:val="false"/>
                <w:i w:val="false"/>
                <w:color w:val="000000"/>
                <w:sz w:val="24"/>
              </w:rPr>
              <w:t xml:space="preserve">Распознавать и употреблять в устной и письменной речи </w:t>
            </w:r>
            <w:r>
              <w:rPr>
                <w:rFonts w:ascii="Times New Roman" w:hAnsi="Times New Roman"/>
                <w:b w:val="false"/>
                <w:i w:val="false"/>
                <w:color w:val="000000"/>
                <w:sz w:val="24"/>
              </w:rPr>
              <w:t xml:space="preserve">формы сослагательного наклонения от глаголов </w:t>
            </w:r>
            <w:r>
              <w:rPr>
                <w:rFonts w:ascii="Times New Roman" w:hAnsi="Times New Roman"/>
                <w:b w:val="false"/>
                <w:i/>
                <w:color w:val="000000"/>
                <w:sz w:val="24"/>
              </w:rPr>
              <w:t>haben</w:t>
            </w:r>
            <w:r>
              <w:rPr>
                <w:rFonts w:ascii="Times New Roman" w:hAnsi="Times New Roman"/>
                <w:b w:val="false"/>
                <w:i w:val="false"/>
                <w:color w:val="000000"/>
                <w:sz w:val="24"/>
              </w:rPr>
              <w:t xml:space="preserve">, </w:t>
            </w:r>
            <w:r>
              <w:rPr>
                <w:rFonts w:ascii="Times New Roman" w:hAnsi="Times New Roman"/>
                <w:b w:val="false"/>
                <w:i/>
                <w:color w:val="000000"/>
                <w:sz w:val="24"/>
              </w:rPr>
              <w:t>sein</w:t>
            </w:r>
            <w:r>
              <w:rPr>
                <w:rFonts w:ascii="Times New Roman" w:hAnsi="Times New Roman"/>
                <w:b w:val="false"/>
                <w:i w:val="false"/>
                <w:color w:val="000000"/>
                <w:sz w:val="24"/>
              </w:rPr>
              <w:t xml:space="preserve">, </w:t>
            </w:r>
            <w:r>
              <w:rPr>
                <w:rFonts w:ascii="Times New Roman" w:hAnsi="Times New Roman"/>
                <w:b w:val="false"/>
                <w:i/>
                <w:color w:val="000000"/>
                <w:sz w:val="24"/>
              </w:rPr>
              <w:t>werden</w:t>
            </w:r>
            <w:r>
              <w:rPr>
                <w:rFonts w:ascii="Times New Roman" w:hAnsi="Times New Roman"/>
                <w:b w:val="false"/>
                <w:i w:val="false"/>
                <w:color w:val="000000"/>
                <w:sz w:val="24"/>
              </w:rPr>
              <w:t xml:space="preserve">, </w:t>
            </w:r>
            <w:r>
              <w:rPr>
                <w:rFonts w:ascii="Times New Roman" w:hAnsi="Times New Roman"/>
                <w:b w:val="false"/>
                <w:i/>
                <w:color w:val="000000"/>
                <w:sz w:val="24"/>
              </w:rPr>
              <w:t>können</w:t>
            </w:r>
            <w:r>
              <w:rPr>
                <w:rFonts w:ascii="Times New Roman" w:hAnsi="Times New Roman"/>
                <w:b w:val="false"/>
                <w:i w:val="false"/>
                <w:color w:val="000000"/>
                <w:sz w:val="24"/>
              </w:rPr>
              <w:t xml:space="preserve">, </w:t>
            </w:r>
            <w:r>
              <w:rPr>
                <w:rFonts w:ascii="Times New Roman" w:hAnsi="Times New Roman"/>
                <w:b w:val="false"/>
                <w:i/>
                <w:color w:val="000000"/>
                <w:sz w:val="24"/>
              </w:rPr>
              <w:t>mögen</w:t>
            </w:r>
            <w:r>
              <w:rPr>
                <w:rFonts w:ascii="Times New Roman" w:hAnsi="Times New Roman"/>
                <w:b w:val="false"/>
                <w:i w:val="false"/>
                <w:color w:val="000000"/>
                <w:sz w:val="24"/>
              </w:rPr>
              <w:t xml:space="preserve">, сочетание </w:t>
            </w:r>
            <w:r>
              <w:rPr>
                <w:rFonts w:ascii="Times New Roman" w:hAnsi="Times New Roman"/>
                <w:b w:val="false"/>
                <w:i/>
                <w:color w:val="000000"/>
                <w:sz w:val="24"/>
              </w:rPr>
              <w:t>würde</w:t>
            </w:r>
            <w:r>
              <w:rPr>
                <w:rFonts w:ascii="Times New Roman" w:hAnsi="Times New Roman"/>
                <w:b w:val="false"/>
                <w:i w:val="false"/>
                <w:color w:val="000000"/>
                <w:sz w:val="24"/>
              </w:rPr>
              <w:t xml:space="preserve"> + Infinitiv</w:t>
            </w:r>
          </w:p>
        </w:tc>
      </w:tr>
      <w:tr>
        <w:trPr>
          <w:trHeight w:val="465" w:hRule="atLeast"/>
          <w:trHeight w:val="144" w:hRule="atLeast"/>
        </w:trPr>
        <w:tc>
          <w:tcPr>
            <w:tcW w:w="1988" w:type="dxa"/>
            <w:tcBorders/>
            <w:tcMar>
              <w:top w:w="50" w:type="dxa"/>
              <w:left w:w="100" w:type="dxa"/>
            </w:tcMar>
            <w:vAlign w:val="center"/>
          </w:tcPr>
          <w:p>
            <w:pPr>
              <w:spacing w:before="0" w:after="0" w:line="336"/>
              <w:ind w:left="223"/>
              <w:jc w:val="center"/>
            </w:pPr>
            <w:r>
              <w:rPr>
                <w:rFonts w:ascii="Times New Roman" w:hAnsi="Times New Roman"/>
                <w:b w:val="false"/>
                <w:i w:val="false"/>
                <w:color w:val="000000"/>
                <w:sz w:val="24"/>
              </w:rPr>
              <w:t>3</w:t>
            </w:r>
          </w:p>
        </w:tc>
        <w:tc>
          <w:tcPr>
            <w:tcW w:w="12166" w:type="dxa"/>
            <w:tcBorders/>
            <w:tcMar>
              <w:top w:w="50" w:type="dxa"/>
              <w:left w:w="100" w:type="dxa"/>
            </w:tcMar>
            <w:vAlign w:val="center"/>
          </w:tcPr>
          <w:p>
            <w:pPr>
              <w:spacing w:before="0" w:after="0" w:line="336"/>
              <w:ind w:left="223"/>
              <w:jc w:val="both"/>
            </w:pPr>
            <w:r>
              <w:rPr>
                <w:rFonts w:ascii="Times New Roman" w:hAnsi="Times New Roman"/>
                <w:b w:val="false"/>
                <w:i w:val="false"/>
                <w:color w:val="000000"/>
                <w:sz w:val="24"/>
              </w:rPr>
              <w:t>Социокультурные знания и умения</w:t>
            </w:r>
          </w:p>
        </w:tc>
      </w:tr>
      <w:tr>
        <w:trPr>
          <w:trHeight w:val="1410" w:hRule="atLeast"/>
          <w:trHeight w:val="144" w:hRule="atLeast"/>
        </w:trPr>
        <w:tc>
          <w:tcPr>
            <w:tcW w:w="1988" w:type="dxa"/>
            <w:tcBorders/>
            <w:tcMar>
              <w:top w:w="50" w:type="dxa"/>
              <w:left w:w="100" w:type="dxa"/>
            </w:tcMar>
            <w:vAlign w:val="center"/>
          </w:tcPr>
          <w:p>
            <w:pPr>
              <w:spacing w:before="0" w:after="0" w:line="336"/>
              <w:ind w:left="223"/>
              <w:jc w:val="center"/>
            </w:pPr>
            <w:r>
              <w:rPr>
                <w:rFonts w:ascii="Times New Roman" w:hAnsi="Times New Roman"/>
                <w:b w:val="false"/>
                <w:i w:val="false"/>
                <w:color w:val="000000"/>
                <w:sz w:val="24"/>
              </w:rPr>
              <w:t>3.1</w:t>
            </w:r>
          </w:p>
        </w:tc>
        <w:tc>
          <w:tcPr>
            <w:tcW w:w="12166" w:type="dxa"/>
            <w:tcBorders/>
            <w:tcMar>
              <w:top w:w="50" w:type="dxa"/>
              <w:left w:w="100" w:type="dxa"/>
            </w:tcMar>
            <w:vAlign w:val="center"/>
          </w:tcPr>
          <w:p>
            <w:pPr>
              <w:spacing w:before="0" w:after="0" w:line="336"/>
              <w:ind w:left="223"/>
              <w:jc w:val="both"/>
            </w:pPr>
            <w:r>
              <w:rPr>
                <w:rFonts w:ascii="Times New Roman" w:hAnsi="Times New Roman"/>
                <w:b w:val="false"/>
                <w:i w:val="false"/>
                <w:color w:val="000000"/>
                <w:sz w:val="24"/>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tc>
      </w:tr>
      <w:tr>
        <w:trPr>
          <w:trHeight w:val="930" w:hRule="atLeast"/>
          <w:trHeight w:val="144" w:hRule="atLeast"/>
        </w:trPr>
        <w:tc>
          <w:tcPr>
            <w:tcW w:w="1988" w:type="dxa"/>
            <w:tcBorders/>
            <w:tcMar>
              <w:top w:w="50" w:type="dxa"/>
              <w:left w:w="100" w:type="dxa"/>
            </w:tcMar>
            <w:vAlign w:val="center"/>
          </w:tcPr>
          <w:p>
            <w:pPr>
              <w:spacing w:before="0" w:after="0" w:line="336"/>
              <w:ind w:left="223"/>
              <w:jc w:val="center"/>
            </w:pPr>
            <w:r>
              <w:rPr>
                <w:rFonts w:ascii="Times New Roman" w:hAnsi="Times New Roman"/>
                <w:b w:val="false"/>
                <w:i w:val="false"/>
                <w:color w:val="000000"/>
                <w:sz w:val="24"/>
              </w:rPr>
              <w:t>3.2</w:t>
            </w:r>
          </w:p>
        </w:tc>
        <w:tc>
          <w:tcPr>
            <w:tcW w:w="12166" w:type="dxa"/>
            <w:tcBorders/>
            <w:tcMar>
              <w:top w:w="50" w:type="dxa"/>
              <w:left w:w="100" w:type="dxa"/>
            </w:tcMar>
            <w:vAlign w:val="center"/>
          </w:tcPr>
          <w:p>
            <w:pPr>
              <w:spacing w:before="0" w:after="0" w:line="336"/>
              <w:ind w:left="223"/>
              <w:jc w:val="both"/>
            </w:pPr>
            <w:r>
              <w:rPr>
                <w:rFonts w:ascii="Times New Roman" w:hAnsi="Times New Roman"/>
                <w:b w:val="false"/>
                <w:i w:val="false"/>
                <w:color w:val="000000"/>
                <w:sz w:val="24"/>
              </w:rPr>
              <w:t>Обладать базовыми знаниями о социокультурном портрете и культурном наследии родной страны и страны (стран) изучаемого языка</w:t>
            </w:r>
          </w:p>
        </w:tc>
      </w:tr>
      <w:tr>
        <w:trPr>
          <w:trHeight w:val="465" w:hRule="atLeast"/>
          <w:trHeight w:val="144" w:hRule="atLeast"/>
        </w:trPr>
        <w:tc>
          <w:tcPr>
            <w:tcW w:w="1988" w:type="dxa"/>
            <w:tcBorders/>
            <w:tcMar>
              <w:top w:w="50" w:type="dxa"/>
              <w:left w:w="100" w:type="dxa"/>
            </w:tcMar>
            <w:vAlign w:val="center"/>
          </w:tcPr>
          <w:p>
            <w:pPr>
              <w:spacing w:before="0" w:after="0" w:line="336"/>
              <w:ind w:left="223"/>
              <w:jc w:val="center"/>
            </w:pPr>
            <w:r>
              <w:rPr>
                <w:rFonts w:ascii="Times New Roman" w:hAnsi="Times New Roman"/>
                <w:b w:val="false"/>
                <w:i w:val="false"/>
                <w:color w:val="000000"/>
                <w:sz w:val="24"/>
              </w:rPr>
              <w:t>3.3</w:t>
            </w:r>
          </w:p>
        </w:tc>
        <w:tc>
          <w:tcPr>
            <w:tcW w:w="12166" w:type="dxa"/>
            <w:tcBorders/>
            <w:tcMar>
              <w:top w:w="50" w:type="dxa"/>
              <w:left w:w="100" w:type="dxa"/>
            </w:tcMar>
            <w:vAlign w:val="center"/>
          </w:tcPr>
          <w:p>
            <w:pPr>
              <w:spacing w:before="0" w:after="0" w:line="336"/>
              <w:ind w:left="223"/>
              <w:jc w:val="both"/>
            </w:pPr>
            <w:r>
              <w:rPr>
                <w:rFonts w:ascii="Times New Roman" w:hAnsi="Times New Roman"/>
                <w:b w:val="false"/>
                <w:i w:val="false"/>
                <w:color w:val="000000"/>
                <w:sz w:val="24"/>
              </w:rPr>
              <w:t>Иметь элементарные представления о различных вариантах немецкого языка</w:t>
            </w:r>
          </w:p>
        </w:tc>
      </w:tr>
      <w:tr>
        <w:trPr>
          <w:trHeight w:val="465" w:hRule="atLeast"/>
          <w:trHeight w:val="144" w:hRule="atLeast"/>
        </w:trPr>
        <w:tc>
          <w:tcPr>
            <w:tcW w:w="1988" w:type="dxa"/>
            <w:tcBorders/>
            <w:tcMar>
              <w:top w:w="50" w:type="dxa"/>
              <w:left w:w="100" w:type="dxa"/>
            </w:tcMar>
            <w:vAlign w:val="center"/>
          </w:tcPr>
          <w:p>
            <w:pPr>
              <w:spacing w:before="0" w:after="0" w:line="336"/>
              <w:ind w:left="223"/>
              <w:jc w:val="center"/>
            </w:pPr>
            <w:r>
              <w:rPr>
                <w:rFonts w:ascii="Times New Roman" w:hAnsi="Times New Roman"/>
                <w:b w:val="false"/>
                <w:i w:val="false"/>
                <w:color w:val="000000"/>
                <w:sz w:val="24"/>
              </w:rPr>
              <w:t>3.4</w:t>
            </w:r>
          </w:p>
        </w:tc>
        <w:tc>
          <w:tcPr>
            <w:tcW w:w="12166" w:type="dxa"/>
            <w:tcBorders/>
            <w:tcMar>
              <w:top w:w="50" w:type="dxa"/>
              <w:left w:w="100" w:type="dxa"/>
            </w:tcMar>
            <w:vAlign w:val="center"/>
          </w:tcPr>
          <w:p>
            <w:pPr>
              <w:spacing w:before="0" w:after="0" w:line="336"/>
              <w:ind w:left="223"/>
              <w:jc w:val="both"/>
            </w:pPr>
            <w:r>
              <w:rPr>
                <w:rFonts w:ascii="Times New Roman" w:hAnsi="Times New Roman"/>
                <w:b w:val="false"/>
                <w:i w:val="false"/>
                <w:color w:val="000000"/>
                <w:sz w:val="24"/>
              </w:rPr>
              <w:t>Представлять Россию и страну (страны) изучаемого языка</w:t>
            </w:r>
          </w:p>
        </w:tc>
      </w:tr>
      <w:tr>
        <w:trPr>
          <w:trHeight w:val="465" w:hRule="atLeast"/>
          <w:trHeight w:val="144" w:hRule="atLeast"/>
        </w:trPr>
        <w:tc>
          <w:tcPr>
            <w:tcW w:w="1988" w:type="dxa"/>
            <w:tcBorders/>
            <w:tcMar>
              <w:top w:w="50" w:type="dxa"/>
              <w:left w:w="100" w:type="dxa"/>
            </w:tcMar>
            <w:vAlign w:val="center"/>
          </w:tcPr>
          <w:p>
            <w:pPr>
              <w:spacing w:before="0" w:after="0" w:line="336"/>
              <w:ind w:left="223"/>
              <w:jc w:val="center"/>
            </w:pPr>
            <w:r>
              <w:rPr>
                <w:rFonts w:ascii="Times New Roman" w:hAnsi="Times New Roman"/>
                <w:b w:val="false"/>
                <w:i w:val="false"/>
                <w:color w:val="000000"/>
                <w:sz w:val="24"/>
              </w:rPr>
              <w:t>3.5</w:t>
            </w:r>
          </w:p>
        </w:tc>
        <w:tc>
          <w:tcPr>
            <w:tcW w:w="12166" w:type="dxa"/>
            <w:tcBorders/>
            <w:tcMar>
              <w:top w:w="50" w:type="dxa"/>
              <w:left w:w="100" w:type="dxa"/>
            </w:tcMar>
            <w:vAlign w:val="center"/>
          </w:tcPr>
          <w:p>
            <w:pPr>
              <w:spacing w:before="0" w:after="0" w:line="336"/>
              <w:ind w:left="223"/>
              <w:jc w:val="both"/>
            </w:pPr>
            <w:r>
              <w:rPr>
                <w:rFonts w:ascii="Times New Roman" w:hAnsi="Times New Roman"/>
                <w:b w:val="false"/>
                <w:i w:val="false"/>
                <w:color w:val="000000"/>
                <w:sz w:val="24"/>
              </w:rPr>
              <w:t xml:space="preserve">Оказывать помощь иностранным гостям в ситуациях повседневного общения </w:t>
            </w:r>
          </w:p>
        </w:tc>
      </w:tr>
      <w:tr>
        <w:trPr>
          <w:trHeight w:val="3630" w:hRule="atLeast"/>
          <w:trHeight w:val="144" w:hRule="atLeast"/>
        </w:trPr>
        <w:tc>
          <w:tcPr>
            <w:tcW w:w="1988" w:type="dxa"/>
            <w:tcBorders/>
            <w:tcMar>
              <w:top w:w="50" w:type="dxa"/>
              <w:left w:w="100" w:type="dxa"/>
            </w:tcMar>
            <w:vAlign w:val="center"/>
          </w:tcPr>
          <w:p>
            <w:pPr>
              <w:spacing w:before="0" w:after="0" w:line="336"/>
              <w:ind w:left="223"/>
              <w:jc w:val="center"/>
            </w:pPr>
            <w:r>
              <w:rPr>
                <w:rFonts w:ascii="Times New Roman" w:hAnsi="Times New Roman"/>
                <w:b w:val="false"/>
                <w:i w:val="false"/>
                <w:color w:val="000000"/>
                <w:sz w:val="24"/>
              </w:rPr>
              <w:t>4</w:t>
            </w:r>
          </w:p>
        </w:tc>
        <w:tc>
          <w:tcPr>
            <w:tcW w:w="12166" w:type="dxa"/>
            <w:tcBorders/>
            <w:tcMar>
              <w:top w:w="50" w:type="dxa"/>
              <w:left w:w="100" w:type="dxa"/>
            </w:tcMar>
            <w:vAlign w:val="center"/>
          </w:tcPr>
          <w:p>
            <w:pPr>
              <w:spacing w:before="0" w:after="0" w:line="336"/>
              <w:ind w:left="223"/>
              <w:jc w:val="both"/>
            </w:pPr>
            <w:r>
              <w:rPr>
                <w:rFonts w:ascii="Times New Roman" w:hAnsi="Times New Roman"/>
                <w:b w:val="false"/>
                <w:i w:val="false"/>
                <w:color w:val="000000"/>
                <w:sz w:val="24"/>
              </w:rPr>
              <w:t>Компенсаторные умения</w:t>
            </w:r>
          </w:p>
          <w:p>
            <w:pPr>
              <w:spacing w:before="0" w:after="0" w:line="336"/>
              <w:ind w:left="223"/>
              <w:jc w:val="both"/>
            </w:pPr>
            <w:r>
              <w:rPr>
                <w:rFonts w:ascii="Times New Roman" w:hAnsi="Times New Roman"/>
                <w:b w:val="false"/>
                <w:i w:val="false"/>
                <w:color w:val="000000"/>
                <w:sz w:val="24"/>
              </w:rPr>
              <w:t xml:space="preserve">Владеть компенсаторными умениями: </w:t>
            </w:r>
            <w:r>
              <w:rPr>
                <w:rFonts w:ascii="Times New Roman" w:hAnsi="Times New Roman"/>
                <w:b w:val="false"/>
                <w:i w:val="false"/>
                <w:color w:val="000000"/>
                <w:sz w:val="24"/>
              </w:rPr>
              <w:t>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trPr>
          <w:trHeight w:val="1410" w:hRule="atLeast"/>
          <w:trHeight w:val="144" w:hRule="atLeast"/>
        </w:trPr>
        <w:tc>
          <w:tcPr>
            <w:tcW w:w="1988" w:type="dxa"/>
            <w:tcBorders/>
            <w:tcMar>
              <w:top w:w="50" w:type="dxa"/>
              <w:left w:w="100" w:type="dxa"/>
            </w:tcMar>
            <w:vAlign w:val="center"/>
          </w:tcPr>
          <w:p>
            <w:pPr>
              <w:spacing w:before="0" w:after="0" w:line="336"/>
              <w:ind w:left="223"/>
              <w:jc w:val="center"/>
            </w:pPr>
            <w:r>
              <w:rPr>
                <w:rFonts w:ascii="Times New Roman" w:hAnsi="Times New Roman"/>
                <w:b w:val="false"/>
                <w:i w:val="false"/>
                <w:color w:val="000000"/>
                <w:sz w:val="24"/>
              </w:rPr>
              <w:t>5</w:t>
            </w:r>
          </w:p>
        </w:tc>
        <w:tc>
          <w:tcPr>
            <w:tcW w:w="12166" w:type="dxa"/>
            <w:tcBorders/>
            <w:tcMar>
              <w:top w:w="50" w:type="dxa"/>
              <w:left w:w="100" w:type="dxa"/>
            </w:tcMar>
            <w:vAlign w:val="center"/>
          </w:tcPr>
          <w:p>
            <w:pPr>
              <w:spacing w:before="0" w:after="0" w:line="336"/>
              <w:ind w:left="223"/>
              <w:jc w:val="both"/>
            </w:pPr>
            <w:r>
              <w:rPr>
                <w:rFonts w:ascii="Times New Roman" w:hAnsi="Times New Roman"/>
                <w:b w:val="false"/>
                <w:i w:val="false"/>
                <w:color w:val="000000"/>
                <w:sz w:val="24"/>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tc>
      </w:tr>
      <w:tr>
        <w:trPr>
          <w:trHeight w:val="930" w:hRule="atLeast"/>
          <w:trHeight w:val="144" w:hRule="atLeast"/>
        </w:trPr>
        <w:tc>
          <w:tcPr>
            <w:tcW w:w="1988" w:type="dxa"/>
            <w:tcBorders/>
            <w:tcMar>
              <w:top w:w="50" w:type="dxa"/>
              <w:left w:w="100" w:type="dxa"/>
            </w:tcMar>
            <w:vAlign w:val="center"/>
          </w:tcPr>
          <w:p>
            <w:pPr>
              <w:spacing w:before="0" w:after="0" w:line="336"/>
              <w:ind w:left="223"/>
              <w:jc w:val="center"/>
            </w:pPr>
            <w:r>
              <w:rPr>
                <w:rFonts w:ascii="Times New Roman" w:hAnsi="Times New Roman"/>
                <w:b w:val="false"/>
                <w:i w:val="false"/>
                <w:color w:val="000000"/>
                <w:sz w:val="24"/>
              </w:rPr>
              <w:t>6</w:t>
            </w:r>
          </w:p>
        </w:tc>
        <w:tc>
          <w:tcPr>
            <w:tcW w:w="12166" w:type="dxa"/>
            <w:tcBorders/>
            <w:tcMar>
              <w:top w:w="50" w:type="dxa"/>
              <w:left w:w="100" w:type="dxa"/>
            </w:tcMar>
            <w:vAlign w:val="center"/>
          </w:tcPr>
          <w:p>
            <w:pPr>
              <w:spacing w:before="0" w:after="0" w:line="336"/>
              <w:ind w:left="223"/>
              <w:jc w:val="both"/>
            </w:pPr>
            <w:r>
              <w:rPr>
                <w:rFonts w:ascii="Times New Roman" w:hAnsi="Times New Roman"/>
                <w:b w:val="false"/>
                <w:i w:val="false"/>
                <w:color w:val="000000"/>
                <w:sz w:val="24"/>
              </w:rPr>
              <w:t>Использовать иноязычные словари и справочники, в том числе информационно-справочные системы в электронной форме</w:t>
            </w:r>
          </w:p>
        </w:tc>
      </w:tr>
      <w:tr>
        <w:trPr>
          <w:trHeight w:val="930" w:hRule="atLeast"/>
          <w:trHeight w:val="144" w:hRule="atLeast"/>
        </w:trPr>
        <w:tc>
          <w:tcPr>
            <w:tcW w:w="1988" w:type="dxa"/>
            <w:tcBorders/>
            <w:tcMar>
              <w:top w:w="50" w:type="dxa"/>
              <w:left w:w="100" w:type="dxa"/>
            </w:tcMar>
            <w:vAlign w:val="center"/>
          </w:tcPr>
          <w:p>
            <w:pPr>
              <w:spacing w:before="0" w:after="0" w:line="336"/>
              <w:ind w:left="223"/>
              <w:jc w:val="center"/>
            </w:pPr>
            <w:r>
              <w:rPr>
                <w:rFonts w:ascii="Times New Roman" w:hAnsi="Times New Roman"/>
                <w:b w:val="false"/>
                <w:i w:val="false"/>
                <w:color w:val="000000"/>
                <w:sz w:val="24"/>
              </w:rPr>
              <w:t>7</w:t>
            </w:r>
          </w:p>
        </w:tc>
        <w:tc>
          <w:tcPr>
            <w:tcW w:w="12166" w:type="dxa"/>
            <w:tcBorders/>
            <w:tcMar>
              <w:top w:w="50" w:type="dxa"/>
              <w:left w:w="100" w:type="dxa"/>
            </w:tcMar>
            <w:vAlign w:val="center"/>
          </w:tcPr>
          <w:p>
            <w:pPr>
              <w:spacing w:before="0" w:after="0" w:line="336"/>
              <w:ind w:left="223"/>
              <w:jc w:val="both"/>
            </w:pPr>
            <w:r>
              <w:rPr>
                <w:rFonts w:ascii="Times New Roman" w:hAnsi="Times New Roman"/>
                <w:b w:val="false"/>
                <w:i w:val="false"/>
                <w:color w:val="000000"/>
                <w:sz w:val="24"/>
              </w:rPr>
              <w:t>Достигать взаимопонимания в процессе устного и письменного общения с носителями иностранного языка, с людьми другой культуры</w:t>
            </w:r>
          </w:p>
        </w:tc>
      </w:tr>
    </w:tbl>
    <w:p>
      <w:pPr>
        <w:spacing w:before="0" w:after="0"/>
        <w:ind w:left="120"/>
        <w:jc w:val="left"/>
      </w:pPr>
    </w:p>
    <w:bookmarkStart w:name="block-78638484" w:id="14"/>
    <w:p>
      <w:pPr>
        <w:sectPr>
          <w:pgSz w:w="11906" w:h="16383" w:orient="portrait"/>
        </w:sectPr>
      </w:pPr>
    </w:p>
    <w:bookmarkEnd w:id="14"/>
    <w:bookmarkEnd w:id="13"/>
    <w:bookmarkStart w:name="block-78638485" w:id="15"/>
    <w:p>
      <w:pPr>
        <w:spacing w:before="199" w:after="199" w:line="336"/>
        <w:ind w:left="120"/>
        <w:jc w:val="left"/>
      </w:pPr>
      <w:r>
        <w:rPr>
          <w:rFonts w:ascii="Times New Roman" w:hAnsi="Times New Roman"/>
          <w:b/>
          <w:i w:val="false"/>
          <w:color w:val="000000"/>
          <w:sz w:val="28"/>
        </w:rPr>
        <w:t>ПРОВЕРЯЕМЫЕ ЭЛЕМЕНТЫ СОДЕРЖАНИЯ</w:t>
      </w:r>
    </w:p>
    <w:p>
      <w:pPr>
        <w:spacing w:before="199" w:after="199" w:line="336"/>
        <w:ind w:left="120"/>
        <w:jc w:val="left"/>
      </w:pPr>
    </w:p>
    <w:p>
      <w:pPr>
        <w:spacing w:before="199" w:after="199" w:line="336"/>
        <w:ind w:left="120"/>
        <w:jc w:val="left"/>
      </w:pPr>
      <w:r>
        <w:rPr>
          <w:rFonts w:ascii="Times New Roman" w:hAnsi="Times New Roman"/>
          <w:b/>
          <w:i w:val="false"/>
          <w:color w:val="000000"/>
          <w:sz w:val="28"/>
        </w:rPr>
        <w:t>5 КЛАСС</w:t>
      </w:r>
    </w:p>
    <w:p>
      <w:pPr>
        <w:spacing w:before="0" w:after="0"/>
        <w:ind w:left="120"/>
        <w:jc w:val="left"/>
      </w:pPr>
    </w:p>
    <w:tbl>
      <w:tblPr>
        <w:tblW w:w="0" w:type="auto"/>
        <w:tblCellSpacing w:w="0" w:type="nil"/>
        <w:tblBorders>
          <w:top w:val="single"/>
          <w:left w:val="single"/>
          <w:bottom w:val="single"/>
          <w:right w:val="single"/>
          <w:insideH w:val="single"/>
          <w:insideV w:val="single"/>
        </w:tblBorders>
      </w:tblPr>
      <w:tblGrid>
        <w:gridCol w:w="2114"/>
        <w:gridCol w:w="11683"/>
      </w:tblGrid>
      <w:tr>
        <w:trPr>
          <w:trHeight w:val="405" w:hRule="atLeast"/>
          <w:trHeight w:val="144" w:hRule="atLeast"/>
        </w:trPr>
        <w:tc>
          <w:tcPr>
            <w:tcW w:w="1479" w:type="dxa"/>
            <w:tcBorders/>
            <w:tcMar>
              <w:top w:w="50" w:type="dxa"/>
              <w:left w:w="100" w:type="dxa"/>
            </w:tcMar>
            <w:vAlign w:val="center"/>
          </w:tcPr>
          <w:p>
            <w:pPr>
              <w:spacing w:before="0" w:after="0"/>
              <w:ind w:left="101"/>
              <w:jc w:val="left"/>
            </w:pPr>
            <w:r>
              <w:rPr>
                <w:rFonts w:ascii="Times New Roman" w:hAnsi="Times New Roman"/>
                <w:b/>
                <w:i w:val="false"/>
                <w:color w:val="000000"/>
                <w:sz w:val="24"/>
              </w:rPr>
              <w:t xml:space="preserve"> </w:t>
            </w:r>
            <w:r>
              <w:rPr>
                <w:rFonts w:ascii="Times New Roman" w:hAnsi="Times New Roman"/>
                <w:b/>
                <w:i w:val="false"/>
                <w:color w:val="000000"/>
                <w:sz w:val="24"/>
              </w:rPr>
              <w:t>Код</w:t>
            </w:r>
            <w:r>
              <w:rPr>
                <w:rFonts w:ascii="Times New Roman" w:hAnsi="Times New Roman"/>
                <w:b/>
                <w:i w:val="false"/>
                <w:color w:val="000000"/>
                <w:sz w:val="24"/>
              </w:rPr>
              <w:t xml:space="preserve"> </w:t>
            </w:r>
          </w:p>
        </w:tc>
        <w:tc>
          <w:tcPr>
            <w:tcW w:w="12851" w:type="dxa"/>
            <w:tcBorders/>
            <w:tcMar>
              <w:top w:w="50" w:type="dxa"/>
              <w:left w:w="100" w:type="dxa"/>
            </w:tcMar>
            <w:vAlign w:val="center"/>
          </w:tcPr>
          <w:p>
            <w:pPr>
              <w:spacing w:before="0" w:after="0"/>
              <w:ind w:left="101"/>
              <w:jc w:val="left"/>
            </w:pPr>
            <w:r>
              <w:rPr>
                <w:rFonts w:ascii="Times New Roman" w:hAnsi="Times New Roman"/>
                <w:b/>
                <w:i w:val="false"/>
                <w:color w:val="000000"/>
                <w:sz w:val="24"/>
              </w:rPr>
              <w:t xml:space="preserve"> </w:t>
            </w:r>
            <w:r>
              <w:rPr>
                <w:rFonts w:ascii="Times New Roman" w:hAnsi="Times New Roman"/>
                <w:b/>
                <w:i w:val="false"/>
                <w:color w:val="000000"/>
                <w:sz w:val="24"/>
              </w:rPr>
              <w:t>Проверяемый элемент содержания</w:t>
            </w:r>
            <w:r>
              <w:rPr>
                <w:rFonts w:ascii="Times New Roman" w:hAnsi="Times New Roman"/>
                <w:b/>
                <w:i w:val="false"/>
                <w:color w:val="000000"/>
                <w:sz w:val="24"/>
              </w:rPr>
              <w:t xml:space="preserve"> </w:t>
            </w:r>
          </w:p>
        </w:tc>
      </w:tr>
      <w:tr>
        <w:trPr>
          <w:trHeight w:val="465"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1</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Коммуникативные умения</w:t>
            </w:r>
          </w:p>
        </w:tc>
      </w:tr>
      <w:tr>
        <w:trPr>
          <w:trHeight w:val="465"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color w:val="000000"/>
                <w:sz w:val="24"/>
              </w:rPr>
              <w:t>1.1</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color w:val="000000"/>
                <w:sz w:val="24"/>
              </w:rPr>
              <w:t>Говорение</w:t>
            </w:r>
          </w:p>
        </w:tc>
      </w:tr>
      <w:tr>
        <w:trPr>
          <w:trHeight w:val="3285"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1.1.1</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Диалогическая речь</w:t>
            </w:r>
          </w:p>
          <w:p>
            <w:pPr>
              <w:spacing w:before="0" w:after="0" w:line="336"/>
              <w:ind w:left="194"/>
              <w:jc w:val="both"/>
            </w:pPr>
            <w:r>
              <w:rPr>
                <w:rFonts w:ascii="Times New Roman" w:hAnsi="Times New Roman"/>
                <w:b w:val="false"/>
                <w:i w:val="false"/>
                <w:color w:val="000000"/>
                <w:sz w:val="24"/>
              </w:rPr>
              <w:t xml:space="preserve">Развитие коммуникативных умений диалогической речи на базе умений, сформированных на уровне начального общего образования, </w:t>
            </w:r>
            <w:r>
              <w:rPr>
                <w:rFonts w:ascii="Times New Roman" w:hAnsi="Times New Roman"/>
                <w:b w:val="false"/>
                <w:i w:val="false"/>
                <w:color w:val="000000"/>
                <w:sz w:val="24"/>
              </w:rPr>
              <w:t>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w:t>
            </w:r>
          </w:p>
        </w:tc>
      </w:tr>
      <w:tr>
        <w:trPr>
          <w:trHeight w:val="1875"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1.1.1.1</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trPr>
          <w:trHeight w:val="1410"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1.1.1.2</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tc>
      </w:tr>
      <w:tr>
        <w:trPr>
          <w:trHeight w:val="1275"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1.1.1.3</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Диалог-расспрос: сообщать фактическую информацию, отвечая на вопросы разных видов, запрашивать интересующую информацию</w:t>
            </w:r>
          </w:p>
        </w:tc>
      </w:tr>
      <w:tr>
        <w:trPr>
          <w:trHeight w:val="3285"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1.1.2</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 xml:space="preserve">Монологическая речь </w:t>
            </w:r>
          </w:p>
          <w:p>
            <w:pPr>
              <w:spacing w:before="0" w:after="0" w:line="336"/>
              <w:ind w:left="194"/>
              <w:jc w:val="both"/>
            </w:pPr>
            <w:r>
              <w:rPr>
                <w:rFonts w:ascii="Times New Roman" w:hAnsi="Times New Roman"/>
                <w:b w:val="false"/>
                <w:i w:val="false"/>
                <w:color w:val="000000"/>
                <w:sz w:val="24"/>
              </w:rPr>
              <w:t xml:space="preserve">Развитие коммуникативных умений монологической речи </w:t>
            </w:r>
            <w:r>
              <w:rPr>
                <w:rFonts w:ascii="Times New Roman" w:hAnsi="Times New Roman"/>
                <w:b w:val="false"/>
                <w:i w:val="false"/>
                <w:color w:val="000000"/>
                <w:sz w:val="24"/>
              </w:rPr>
              <w:t>на базе умений, сформированных на уровне начального общего образования</w:t>
            </w:r>
            <w:r>
              <w:rPr>
                <w:rFonts w:ascii="Times New Roman" w:hAnsi="Times New Roman"/>
                <w:b w:val="false"/>
                <w:i w:val="false"/>
                <w:color w:val="000000"/>
                <w:sz w:val="24"/>
              </w:rPr>
              <w:t>: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ключевых слов, вопросов, плана и (или) иллюстраций, фотографий (объём монологического высказывания – 5 – 6 фраз)</w:t>
            </w:r>
          </w:p>
        </w:tc>
      </w:tr>
      <w:tr>
        <w:trPr>
          <w:trHeight w:val="930"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1.1.2.1</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trPr>
          <w:trHeight w:val="465"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1.1.2.2</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Повествование или сообщение</w:t>
            </w:r>
          </w:p>
        </w:tc>
      </w:tr>
      <w:tr>
        <w:trPr>
          <w:trHeight w:val="465"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1.1.2.3</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 xml:space="preserve">Изложение (пересказ) основного содержания прочитанного текста </w:t>
            </w:r>
          </w:p>
        </w:tc>
      </w:tr>
      <w:tr>
        <w:trPr>
          <w:trHeight w:val="465"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1.1.2.4</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Краткое изложение результатов выполненной проектной работы</w:t>
            </w:r>
          </w:p>
        </w:tc>
      </w:tr>
      <w:tr>
        <w:trPr>
          <w:trHeight w:val="4695"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color w:val="000000"/>
                <w:sz w:val="24"/>
              </w:rPr>
              <w:t>1.2</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color w:val="000000"/>
                <w:sz w:val="24"/>
              </w:rPr>
              <w:t>Аудирование</w:t>
            </w:r>
          </w:p>
          <w:p>
            <w:pPr>
              <w:spacing w:before="0" w:after="0" w:line="336"/>
              <w:ind w:left="194"/>
              <w:jc w:val="both"/>
            </w:pPr>
            <w:r>
              <w:rPr>
                <w:rFonts w:ascii="Times New Roman" w:hAnsi="Times New Roman"/>
                <w:b w:val="false"/>
                <w:i w:val="false"/>
                <w:color w:val="000000"/>
                <w:sz w:val="24"/>
              </w:rPr>
              <w:t>Развитие коммуникативных умений аудирования на базе умений, сформированных на уровне начального общего образования. При непосредственном общении: понимание на слух речи учителя и одноклассников и вербальная (невербальная) реакция на услышанное.</w:t>
            </w:r>
          </w:p>
          <w:p>
            <w:pPr>
              <w:spacing w:before="0" w:after="0" w:line="336"/>
              <w:ind w:left="194"/>
              <w:jc w:val="both"/>
            </w:pPr>
            <w:r>
              <w:rPr>
                <w:rFonts w:ascii="Times New Roman" w:hAnsi="Times New Roman"/>
                <w:b w:val="false"/>
                <w:i w:val="false"/>
                <w:color w:val="000000"/>
                <w:sz w:val="24"/>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 с использованием и без использования иллюстраций (время звучания текста (текстов) для аудирования – до 1 минуты)</w:t>
            </w:r>
          </w:p>
        </w:tc>
      </w:tr>
      <w:tr>
        <w:trPr>
          <w:trHeight w:val="1410"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1.2.1</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trPr>
          <w:trHeight w:val="930"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1.2.2</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trPr>
          <w:trHeight w:val="3630"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color w:val="000000"/>
                <w:sz w:val="24"/>
              </w:rPr>
              <w:t>1.3</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color w:val="000000"/>
                <w:sz w:val="24"/>
              </w:rPr>
              <w:t>Смысловое чтение</w:t>
            </w:r>
          </w:p>
          <w:p>
            <w:pPr>
              <w:spacing w:before="0" w:after="0" w:line="336"/>
              <w:ind w:left="194"/>
              <w:jc w:val="both"/>
            </w:pPr>
            <w:r>
              <w:rPr>
                <w:rFonts w:ascii="Times New Roman" w:hAnsi="Times New Roman"/>
                <w:b w:val="false"/>
                <w:i w:val="false"/>
                <w:color w:val="000000"/>
                <w:sz w:val="24"/>
              </w:rPr>
              <w:t>Развитие</w:t>
            </w:r>
            <w:r>
              <w:rPr>
                <w:rFonts w:ascii="Times New Roman" w:hAnsi="Times New Roman"/>
                <w:b w:val="false"/>
                <w:i w:val="false"/>
                <w:color w:val="000000"/>
                <w:sz w:val="24"/>
              </w:rPr>
              <w:t xml:space="preserve"> сформированного на уровне начального общего образования </w:t>
            </w:r>
            <w:r>
              <w:rPr>
                <w:rFonts w:ascii="Times New Roman" w:hAnsi="Times New Roman"/>
                <w:b w:val="false"/>
                <w:i w:val="false"/>
                <w:color w:val="000000"/>
                <w:sz w:val="24"/>
              </w:rPr>
              <w:t>умения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 – 200 слов)</w:t>
            </w:r>
          </w:p>
        </w:tc>
      </w:tr>
      <w:tr>
        <w:trPr>
          <w:trHeight w:val="1410"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1.3.1</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Чтение с пониманием основного содержания текста –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tc>
      </w:tr>
      <w:tr>
        <w:trPr>
          <w:trHeight w:val="930"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1.3.2</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Чтение с пониманием запрашиваемой информации – умение находить в прочитанном тексте и понимать запрашиваемую информацию, представленную в эксплицитной (явной) форме</w:t>
            </w:r>
          </w:p>
        </w:tc>
      </w:tr>
      <w:tr>
        <w:trPr>
          <w:trHeight w:val="465"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1.3.3</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Чтение несплошных текстов (таблиц) и понимание представленной в них информации</w:t>
            </w:r>
          </w:p>
        </w:tc>
      </w:tr>
      <w:tr>
        <w:trPr>
          <w:trHeight w:val="1410"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color w:val="000000"/>
                <w:sz w:val="24"/>
              </w:rPr>
              <w:t>1.4</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color w:val="000000"/>
                <w:sz w:val="24"/>
              </w:rPr>
              <w:t>Письменная речь</w:t>
            </w:r>
          </w:p>
          <w:p>
            <w:pPr>
              <w:spacing w:before="0" w:after="0" w:line="336"/>
              <w:ind w:left="194"/>
              <w:jc w:val="both"/>
            </w:pPr>
            <w:r>
              <w:rPr>
                <w:rFonts w:ascii="Times New Roman" w:hAnsi="Times New Roman"/>
                <w:b w:val="false"/>
                <w:i w:val="false"/>
                <w:color w:val="000000"/>
                <w:sz w:val="24"/>
              </w:rPr>
              <w:t xml:space="preserve">Развитие умений письменной речи </w:t>
            </w:r>
            <w:r>
              <w:rPr>
                <w:rFonts w:ascii="Times New Roman" w:hAnsi="Times New Roman"/>
                <w:b w:val="false"/>
                <w:i w:val="false"/>
                <w:color w:val="000000"/>
                <w:sz w:val="24"/>
              </w:rPr>
              <w:t>на базе умений, сформированных на уровне начального общего образования</w:t>
            </w:r>
          </w:p>
        </w:tc>
      </w:tr>
      <w:tr>
        <w:trPr>
          <w:trHeight w:val="930"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1.4.1</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Списывание текста и выписывание из него слов, словосочетаний, предложений в соответствии с решаемой коммуникативной задачей</w:t>
            </w:r>
          </w:p>
        </w:tc>
      </w:tr>
      <w:tr>
        <w:trPr>
          <w:trHeight w:val="465"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1.4.2</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Написание коротких поздравлений с праздниками (с Новым годом, Рождеством, днём рождения)</w:t>
            </w:r>
          </w:p>
        </w:tc>
      </w:tr>
      <w:tr>
        <w:trPr>
          <w:trHeight w:val="930"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1.4.3</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 xml:space="preserve">Заполнение анкет и формуляров, сообщение о себе основных сведений </w:t>
            </w:r>
            <w:r>
              <w:rPr>
                <w:rFonts w:ascii="Times New Roman" w:hAnsi="Times New Roman"/>
                <w:b w:val="false"/>
                <w:i w:val="false"/>
                <w:color w:val="000000"/>
                <w:sz w:val="24"/>
              </w:rPr>
              <w:t>(имя, фамилия, пол, возраст, адрес)</w:t>
            </w:r>
            <w:r>
              <w:rPr>
                <w:rFonts w:ascii="Times New Roman" w:hAnsi="Times New Roman"/>
                <w:b w:val="false"/>
                <w:i w:val="false"/>
                <w:color w:val="000000"/>
                <w:sz w:val="24"/>
              </w:rPr>
              <w:t xml:space="preserve"> в соответствии с нормами, принятыми в стране (странах) изучаемого языка</w:t>
            </w:r>
          </w:p>
        </w:tc>
      </w:tr>
      <w:tr>
        <w:trPr>
          <w:trHeight w:val="1875"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1.4.4</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Написание электронного сообщения личного характера: сообщение кратких сведений о себе; оформление обращения, завершающей фразы и подписи в соответствии с нормами неофициального общения, принятыми в стране (странах) изучаемого языка (объём сообщения – до 60 слов)</w:t>
            </w:r>
          </w:p>
        </w:tc>
      </w:tr>
      <w:tr>
        <w:trPr>
          <w:trHeight w:val="465"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2</w:t>
            </w:r>
          </w:p>
        </w:tc>
        <w:tc>
          <w:tcPr>
            <w:tcW w:w="12851" w:type="dxa"/>
            <w:tcBorders/>
            <w:tcMar>
              <w:top w:w="50" w:type="dxa"/>
              <w:left w:w="100" w:type="dxa"/>
            </w:tcMar>
            <w:vAlign w:val="center"/>
          </w:tcPr>
          <w:p>
            <w:pPr>
              <w:spacing w:before="0" w:after="0" w:line="336"/>
              <w:ind w:left="194"/>
              <w:jc w:val="left"/>
            </w:pPr>
            <w:r>
              <w:rPr>
                <w:rFonts w:ascii="Times New Roman" w:hAnsi="Times New Roman"/>
                <w:b w:val="false"/>
                <w:i w:val="false"/>
                <w:color w:val="000000"/>
                <w:sz w:val="24"/>
              </w:rPr>
              <w:t>Языковые знания и навыки</w:t>
            </w:r>
          </w:p>
        </w:tc>
      </w:tr>
      <w:tr>
        <w:trPr>
          <w:trHeight w:val="465"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color w:val="000000"/>
                <w:sz w:val="24"/>
              </w:rPr>
              <w:t>2.1</w:t>
            </w:r>
          </w:p>
        </w:tc>
        <w:tc>
          <w:tcPr>
            <w:tcW w:w="12851" w:type="dxa"/>
            <w:tcBorders/>
            <w:tcMar>
              <w:top w:w="50" w:type="dxa"/>
              <w:left w:w="100" w:type="dxa"/>
            </w:tcMar>
            <w:vAlign w:val="center"/>
          </w:tcPr>
          <w:p>
            <w:pPr>
              <w:spacing w:before="0" w:after="0" w:line="336"/>
              <w:ind w:left="194"/>
              <w:jc w:val="left"/>
            </w:pPr>
            <w:r>
              <w:rPr>
                <w:rFonts w:ascii="Times New Roman" w:hAnsi="Times New Roman"/>
                <w:b w:val="false"/>
                <w:i/>
                <w:color w:val="000000"/>
                <w:sz w:val="24"/>
              </w:rPr>
              <w:t>Фонетическая сторона речи</w:t>
            </w:r>
          </w:p>
        </w:tc>
      </w:tr>
      <w:tr>
        <w:trPr>
          <w:trHeight w:val="1875"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2.1.1</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Различение на слух и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trPr>
          <w:trHeight w:val="1410"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2.1.2</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90 слов)</w:t>
            </w:r>
          </w:p>
        </w:tc>
      </w:tr>
      <w:tr>
        <w:trPr>
          <w:trHeight w:val="465"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color w:val="000000"/>
                <w:sz w:val="24"/>
              </w:rPr>
              <w:t>2.2</w:t>
            </w:r>
          </w:p>
        </w:tc>
        <w:tc>
          <w:tcPr>
            <w:tcW w:w="12851" w:type="dxa"/>
            <w:tcBorders/>
            <w:tcMar>
              <w:top w:w="50" w:type="dxa"/>
              <w:left w:w="100" w:type="dxa"/>
            </w:tcMar>
            <w:vAlign w:val="center"/>
          </w:tcPr>
          <w:p>
            <w:pPr>
              <w:spacing w:before="0" w:after="0" w:line="336"/>
              <w:ind w:left="194"/>
              <w:jc w:val="left"/>
            </w:pPr>
            <w:r>
              <w:rPr>
                <w:rFonts w:ascii="Times New Roman" w:hAnsi="Times New Roman"/>
                <w:b w:val="false"/>
                <w:i/>
                <w:color w:val="000000"/>
                <w:sz w:val="24"/>
              </w:rPr>
              <w:t>Графика, орфография и пунктуация</w:t>
            </w:r>
          </w:p>
        </w:tc>
      </w:tr>
      <w:tr>
        <w:trPr>
          <w:trHeight w:val="810"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2.2.1</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Правильное написание изученных слов</w:t>
            </w:r>
          </w:p>
        </w:tc>
      </w:tr>
      <w:tr>
        <w:trPr>
          <w:trHeight w:val="930"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2.2.2</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Правильное использование знаков препинания: точки, вопросительного и восклицательного знаков в конце предложения, запятой при перечислении</w:t>
            </w:r>
          </w:p>
        </w:tc>
      </w:tr>
      <w:tr>
        <w:trPr>
          <w:trHeight w:val="930"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2.2.3</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trPr>
          <w:trHeight w:val="465"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color w:val="000000"/>
                <w:sz w:val="24"/>
              </w:rPr>
              <w:t>2.3</w:t>
            </w:r>
          </w:p>
        </w:tc>
        <w:tc>
          <w:tcPr>
            <w:tcW w:w="12851" w:type="dxa"/>
            <w:tcBorders/>
            <w:tcMar>
              <w:top w:w="50" w:type="dxa"/>
              <w:left w:w="100" w:type="dxa"/>
            </w:tcMar>
            <w:vAlign w:val="center"/>
          </w:tcPr>
          <w:p>
            <w:pPr>
              <w:spacing w:before="0" w:after="0" w:line="336"/>
              <w:ind w:left="194"/>
              <w:jc w:val="left"/>
            </w:pPr>
            <w:r>
              <w:rPr>
                <w:rFonts w:ascii="Times New Roman" w:hAnsi="Times New Roman"/>
                <w:b w:val="false"/>
                <w:i/>
                <w:color w:val="000000"/>
                <w:sz w:val="24"/>
              </w:rPr>
              <w:t>Лексическая сторона речи</w:t>
            </w:r>
          </w:p>
        </w:tc>
      </w:tr>
      <w:tr>
        <w:trPr>
          <w:trHeight w:val="1875"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2.3.1</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tc>
      </w:tr>
      <w:tr>
        <w:trPr>
          <w:trHeight w:val="465"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2.3.2</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Синонимы. Интернациональные слова</w:t>
            </w:r>
          </w:p>
        </w:tc>
      </w:tr>
      <w:tr>
        <w:trPr>
          <w:trHeight w:val="465"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2.3.3</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Основные способы словообразования – аффиксация:</w:t>
            </w:r>
          </w:p>
        </w:tc>
      </w:tr>
      <w:tr>
        <w:trPr>
          <w:trHeight w:val="930"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2.3.3.1</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 xml:space="preserve">образование имён существительных при помощи суффиксов </w:t>
            </w:r>
            <w:r>
              <w:rPr>
                <w:rFonts w:ascii="Times New Roman" w:hAnsi="Times New Roman"/>
                <w:b w:val="false"/>
                <w:i/>
                <w:color w:val="000000"/>
                <w:sz w:val="24"/>
              </w:rPr>
              <w:t>-er</w:t>
            </w:r>
            <w:r>
              <w:rPr>
                <w:rFonts w:ascii="Times New Roman" w:hAnsi="Times New Roman"/>
                <w:b w:val="false"/>
                <w:i w:val="false"/>
                <w:color w:val="000000"/>
                <w:sz w:val="24"/>
              </w:rPr>
              <w:t xml:space="preserve"> (</w:t>
            </w:r>
            <w:r>
              <w:rPr>
                <w:rFonts w:ascii="Times New Roman" w:hAnsi="Times New Roman"/>
                <w:b w:val="false"/>
                <w:i/>
                <w:color w:val="000000"/>
                <w:sz w:val="24"/>
              </w:rPr>
              <w:t>der Lehrer</w:t>
            </w:r>
            <w:r>
              <w:rPr>
                <w:rFonts w:ascii="Times New Roman" w:hAnsi="Times New Roman"/>
                <w:b w:val="false"/>
                <w:i w:val="false"/>
                <w:color w:val="000000"/>
                <w:sz w:val="24"/>
              </w:rPr>
              <w:t>), -</w:t>
            </w:r>
            <w:r>
              <w:rPr>
                <w:rFonts w:ascii="Times New Roman" w:hAnsi="Times New Roman"/>
                <w:b w:val="false"/>
                <w:i/>
                <w:color w:val="000000"/>
                <w:sz w:val="24"/>
              </w:rPr>
              <w:t xml:space="preserve">ler </w:t>
            </w:r>
            <w:r>
              <w:rPr>
                <w:rFonts w:ascii="Times New Roman" w:hAnsi="Times New Roman"/>
                <w:b w:val="false"/>
                <w:i w:val="false"/>
                <w:color w:val="000000"/>
                <w:sz w:val="24"/>
              </w:rPr>
              <w:t>(</w:t>
            </w:r>
            <w:r>
              <w:rPr>
                <w:rFonts w:ascii="Times New Roman" w:hAnsi="Times New Roman"/>
                <w:b w:val="false"/>
                <w:i/>
                <w:color w:val="000000"/>
                <w:sz w:val="24"/>
              </w:rPr>
              <w:t>der Sportler</w:t>
            </w:r>
            <w:r>
              <w:rPr>
                <w:rFonts w:ascii="Times New Roman" w:hAnsi="Times New Roman"/>
                <w:b w:val="false"/>
                <w:i w:val="false"/>
                <w:color w:val="000000"/>
                <w:sz w:val="24"/>
              </w:rPr>
              <w:t xml:space="preserve">), </w:t>
            </w:r>
            <w:r>
              <w:rPr>
                <w:rFonts w:ascii="Times New Roman" w:hAnsi="Times New Roman"/>
                <w:b w:val="false"/>
                <w:i/>
                <w:color w:val="000000"/>
                <w:sz w:val="24"/>
              </w:rPr>
              <w:t>-in</w:t>
            </w:r>
            <w:r>
              <w:rPr>
                <w:rFonts w:ascii="Times New Roman" w:hAnsi="Times New Roman"/>
                <w:b w:val="false"/>
                <w:i w:val="false"/>
                <w:color w:val="000000"/>
                <w:sz w:val="24"/>
              </w:rPr>
              <w:t xml:space="preserve"> (</w:t>
            </w:r>
            <w:r>
              <w:rPr>
                <w:rFonts w:ascii="Times New Roman" w:hAnsi="Times New Roman"/>
                <w:b w:val="false"/>
                <w:i/>
                <w:color w:val="000000"/>
                <w:sz w:val="24"/>
              </w:rPr>
              <w:t>die Lehrerin</w:t>
            </w:r>
            <w:r>
              <w:rPr>
                <w:rFonts w:ascii="Times New Roman" w:hAnsi="Times New Roman"/>
                <w:b w:val="false"/>
                <w:i w:val="false"/>
                <w:color w:val="000000"/>
                <w:sz w:val="24"/>
              </w:rPr>
              <w:t xml:space="preserve">), </w:t>
            </w:r>
            <w:r>
              <w:rPr>
                <w:rFonts w:ascii="Times New Roman" w:hAnsi="Times New Roman"/>
                <w:b w:val="false"/>
                <w:i/>
                <w:color w:val="000000"/>
                <w:sz w:val="24"/>
              </w:rPr>
              <w:t>-chen</w:t>
            </w:r>
            <w:r>
              <w:rPr>
                <w:rFonts w:ascii="Times New Roman" w:hAnsi="Times New Roman"/>
                <w:b w:val="false"/>
                <w:i w:val="false"/>
                <w:color w:val="000000"/>
                <w:sz w:val="24"/>
              </w:rPr>
              <w:t xml:space="preserve"> (</w:t>
            </w:r>
            <w:r>
              <w:rPr>
                <w:rFonts w:ascii="Times New Roman" w:hAnsi="Times New Roman"/>
                <w:b w:val="false"/>
                <w:i/>
                <w:color w:val="000000"/>
                <w:sz w:val="24"/>
              </w:rPr>
              <w:t>das Tischchen</w:t>
            </w:r>
            <w:r>
              <w:rPr>
                <w:rFonts w:ascii="Times New Roman" w:hAnsi="Times New Roman"/>
                <w:b w:val="false"/>
                <w:i w:val="false"/>
                <w:color w:val="000000"/>
                <w:sz w:val="24"/>
              </w:rPr>
              <w:t>)</w:t>
            </w:r>
          </w:p>
        </w:tc>
      </w:tr>
      <w:tr>
        <w:trPr>
          <w:trHeight w:val="465"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2.3.3.2</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 xml:space="preserve">образование имён прилагательных при помощи суффиксов </w:t>
            </w:r>
            <w:r>
              <w:rPr>
                <w:rFonts w:ascii="Times New Roman" w:hAnsi="Times New Roman"/>
                <w:b w:val="false"/>
                <w:i/>
                <w:color w:val="000000"/>
                <w:sz w:val="24"/>
              </w:rPr>
              <w:t>-ig</w:t>
            </w:r>
            <w:r>
              <w:rPr>
                <w:rFonts w:ascii="Times New Roman" w:hAnsi="Times New Roman"/>
                <w:b w:val="false"/>
                <w:i w:val="false"/>
                <w:color w:val="000000"/>
                <w:sz w:val="24"/>
              </w:rPr>
              <w:t xml:space="preserve"> (</w:t>
            </w:r>
            <w:r>
              <w:rPr>
                <w:rFonts w:ascii="Times New Roman" w:hAnsi="Times New Roman"/>
                <w:b w:val="false"/>
                <w:i/>
                <w:color w:val="000000"/>
                <w:sz w:val="24"/>
              </w:rPr>
              <w:t>sonnig</w:t>
            </w:r>
            <w:r>
              <w:rPr>
                <w:rFonts w:ascii="Times New Roman" w:hAnsi="Times New Roman"/>
                <w:b w:val="false"/>
                <w:i w:val="false"/>
                <w:color w:val="000000"/>
                <w:sz w:val="24"/>
              </w:rPr>
              <w:t xml:space="preserve">), </w:t>
            </w:r>
            <w:r>
              <w:rPr>
                <w:rFonts w:ascii="Times New Roman" w:hAnsi="Times New Roman"/>
                <w:b w:val="false"/>
                <w:i/>
                <w:color w:val="000000"/>
                <w:sz w:val="24"/>
              </w:rPr>
              <w:t>-lich</w:t>
            </w:r>
            <w:r>
              <w:rPr>
                <w:rFonts w:ascii="Times New Roman" w:hAnsi="Times New Roman"/>
                <w:b w:val="false"/>
                <w:i w:val="false"/>
                <w:color w:val="000000"/>
                <w:sz w:val="24"/>
              </w:rPr>
              <w:t xml:space="preserve"> (</w:t>
            </w:r>
            <w:r>
              <w:rPr>
                <w:rFonts w:ascii="Times New Roman" w:hAnsi="Times New Roman"/>
                <w:b w:val="false"/>
                <w:i/>
                <w:color w:val="000000"/>
                <w:sz w:val="24"/>
              </w:rPr>
              <w:t>freundlich</w:t>
            </w:r>
            <w:r>
              <w:rPr>
                <w:rFonts w:ascii="Times New Roman" w:hAnsi="Times New Roman"/>
                <w:b w:val="false"/>
                <w:i w:val="false"/>
                <w:color w:val="000000"/>
                <w:sz w:val="24"/>
              </w:rPr>
              <w:t>)</w:t>
            </w:r>
          </w:p>
        </w:tc>
      </w:tr>
      <w:tr>
        <w:trPr>
          <w:trHeight w:val="930"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2.3.3.3</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 xml:space="preserve">образование числительных при помощи суффиксов </w:t>
            </w:r>
            <w:r>
              <w:rPr>
                <w:rFonts w:ascii="Times New Roman" w:hAnsi="Times New Roman"/>
                <w:b w:val="false"/>
                <w:i/>
                <w:color w:val="000000"/>
                <w:sz w:val="24"/>
              </w:rPr>
              <w:t>-zehn</w:t>
            </w:r>
            <w:r>
              <w:rPr>
                <w:rFonts w:ascii="Times New Roman" w:hAnsi="Times New Roman"/>
                <w:b w:val="false"/>
                <w:i w:val="false"/>
                <w:color w:val="000000"/>
                <w:sz w:val="24"/>
              </w:rPr>
              <w:t xml:space="preserve">, </w:t>
            </w:r>
            <w:r>
              <w:rPr>
                <w:rFonts w:ascii="Times New Roman" w:hAnsi="Times New Roman"/>
                <w:b w:val="false"/>
                <w:i/>
                <w:color w:val="000000"/>
                <w:sz w:val="24"/>
              </w:rPr>
              <w:t>-zig</w:t>
            </w:r>
            <w:r>
              <w:rPr>
                <w:rFonts w:ascii="Times New Roman" w:hAnsi="Times New Roman"/>
                <w:b w:val="false"/>
                <w:i w:val="false"/>
                <w:color w:val="000000"/>
                <w:sz w:val="24"/>
              </w:rPr>
              <w:t xml:space="preserve">, </w:t>
            </w:r>
            <w:r>
              <w:rPr>
                <w:rFonts w:ascii="Times New Roman" w:hAnsi="Times New Roman"/>
                <w:b w:val="false"/>
                <w:i/>
                <w:color w:val="000000"/>
                <w:sz w:val="24"/>
              </w:rPr>
              <w:t>-te</w:t>
            </w:r>
            <w:r>
              <w:rPr>
                <w:rFonts w:ascii="Times New Roman" w:hAnsi="Times New Roman"/>
                <w:b w:val="false"/>
                <w:i w:val="false"/>
                <w:color w:val="000000"/>
                <w:sz w:val="24"/>
              </w:rPr>
              <w:t xml:space="preserve">, </w:t>
            </w:r>
            <w:r>
              <w:rPr>
                <w:rFonts w:ascii="Times New Roman" w:hAnsi="Times New Roman"/>
                <w:b w:val="false"/>
                <w:i/>
                <w:color w:val="000000"/>
                <w:sz w:val="24"/>
              </w:rPr>
              <w:t>-ste</w:t>
            </w:r>
            <w:r>
              <w:rPr>
                <w:rFonts w:ascii="Times New Roman" w:hAnsi="Times New Roman"/>
                <w:b w:val="false"/>
                <w:i w:val="false"/>
                <w:color w:val="000000"/>
                <w:sz w:val="24"/>
              </w:rPr>
              <w:t xml:space="preserve"> (</w:t>
            </w:r>
            <w:r>
              <w:rPr>
                <w:rFonts w:ascii="Times New Roman" w:hAnsi="Times New Roman"/>
                <w:b w:val="false"/>
                <w:i/>
                <w:color w:val="000000"/>
                <w:sz w:val="24"/>
              </w:rPr>
              <w:t>fünfzehn</w:t>
            </w:r>
            <w:r>
              <w:rPr>
                <w:rFonts w:ascii="Times New Roman" w:hAnsi="Times New Roman"/>
                <w:b w:val="false"/>
                <w:i w:val="false"/>
                <w:color w:val="000000"/>
                <w:sz w:val="24"/>
              </w:rPr>
              <w:t xml:space="preserve">, </w:t>
            </w:r>
            <w:r>
              <w:rPr>
                <w:rFonts w:ascii="Times New Roman" w:hAnsi="Times New Roman"/>
                <w:b w:val="false"/>
                <w:i/>
                <w:color w:val="000000"/>
                <w:sz w:val="24"/>
              </w:rPr>
              <w:t>fünfzig</w:t>
            </w:r>
            <w:r>
              <w:rPr>
                <w:rFonts w:ascii="Times New Roman" w:hAnsi="Times New Roman"/>
                <w:b w:val="false"/>
                <w:i w:val="false"/>
                <w:color w:val="000000"/>
                <w:sz w:val="24"/>
              </w:rPr>
              <w:t xml:space="preserve">, </w:t>
            </w:r>
            <w:r>
              <w:rPr>
                <w:rFonts w:ascii="Times New Roman" w:hAnsi="Times New Roman"/>
                <w:b w:val="false"/>
                <w:i/>
                <w:color w:val="000000"/>
                <w:sz w:val="24"/>
              </w:rPr>
              <w:t>fünfte</w:t>
            </w:r>
            <w:r>
              <w:rPr>
                <w:rFonts w:ascii="Times New Roman" w:hAnsi="Times New Roman"/>
                <w:b w:val="false"/>
                <w:i w:val="false"/>
                <w:color w:val="000000"/>
                <w:sz w:val="24"/>
              </w:rPr>
              <w:t xml:space="preserve">, </w:t>
            </w:r>
            <w:r>
              <w:rPr>
                <w:rFonts w:ascii="Times New Roman" w:hAnsi="Times New Roman"/>
                <w:b w:val="false"/>
                <w:i/>
                <w:color w:val="000000"/>
                <w:sz w:val="24"/>
              </w:rPr>
              <w:t>fünfzigste</w:t>
            </w:r>
            <w:r>
              <w:rPr>
                <w:rFonts w:ascii="Times New Roman" w:hAnsi="Times New Roman"/>
                <w:b w:val="false"/>
                <w:i w:val="false"/>
                <w:color w:val="000000"/>
                <w:sz w:val="24"/>
              </w:rPr>
              <w:t>)</w:t>
            </w:r>
          </w:p>
        </w:tc>
      </w:tr>
      <w:tr>
        <w:trPr>
          <w:trHeight w:val="465"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2.3.4</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Основные способы словообразования – словосложение:</w:t>
            </w:r>
          </w:p>
        </w:tc>
      </w:tr>
      <w:tr>
        <w:trPr>
          <w:trHeight w:val="930"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2.3.4.1</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образование сложных существительных путём соединения основ существительных (</w:t>
            </w:r>
            <w:r>
              <w:rPr>
                <w:rFonts w:ascii="Times New Roman" w:hAnsi="Times New Roman"/>
                <w:b w:val="false"/>
                <w:i/>
                <w:color w:val="000000"/>
                <w:sz w:val="24"/>
              </w:rPr>
              <w:t>das</w:t>
            </w:r>
            <w:r>
              <w:rPr>
                <w:rFonts w:ascii="Times New Roman" w:hAnsi="Times New Roman"/>
                <w:b w:val="false"/>
                <w:i w:val="false"/>
                <w:color w:val="000000"/>
                <w:sz w:val="24"/>
              </w:rPr>
              <w:t xml:space="preserve"> </w:t>
            </w:r>
            <w:r>
              <w:rPr>
                <w:rFonts w:ascii="Times New Roman" w:hAnsi="Times New Roman"/>
                <w:b w:val="false"/>
                <w:i/>
                <w:color w:val="000000"/>
                <w:sz w:val="24"/>
              </w:rPr>
              <w:t>Klassenzimmer</w:t>
            </w:r>
            <w:r>
              <w:rPr>
                <w:rFonts w:ascii="Times New Roman" w:hAnsi="Times New Roman"/>
                <w:b w:val="false"/>
                <w:i w:val="false"/>
                <w:color w:val="000000"/>
                <w:sz w:val="24"/>
              </w:rPr>
              <w:t>)</w:t>
            </w:r>
          </w:p>
        </w:tc>
      </w:tr>
      <w:tr>
        <w:trPr>
          <w:trHeight w:val="1410"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2.4</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color w:val="000000"/>
                <w:sz w:val="24"/>
              </w:rPr>
              <w:t>Грамматическая сторона речи</w:t>
            </w:r>
          </w:p>
          <w:p>
            <w:pPr>
              <w:spacing w:before="0" w:after="0" w:line="336"/>
              <w:ind w:left="194"/>
              <w:jc w:val="both"/>
            </w:pPr>
            <w:r>
              <w:rPr>
                <w:rFonts w:ascii="Times New Roman" w:hAnsi="Times New Roman"/>
                <w:b w:val="false"/>
                <w:i w:val="false"/>
                <w:color w:val="000000"/>
                <w:sz w:val="24"/>
              </w:rPr>
              <w:t>Распознавание и употребление в устной и письменной речи изученных морфологических форм и синтаксических конструкций немецкого языка</w:t>
            </w:r>
          </w:p>
        </w:tc>
      </w:tr>
      <w:tr>
        <w:trPr>
          <w:trHeight w:val="1410"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2.4.1</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tc>
      </w:tr>
      <w:tr>
        <w:trPr>
          <w:trHeight w:val="1875"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2.4.2</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Нераспространённые и распространённые простые предложения: с простым (</w:t>
            </w:r>
            <w:r>
              <w:rPr>
                <w:rFonts w:ascii="Times New Roman" w:hAnsi="Times New Roman"/>
                <w:b w:val="false"/>
                <w:i/>
                <w:color w:val="000000"/>
                <w:sz w:val="24"/>
              </w:rPr>
              <w:t>Er liest.</w:t>
            </w:r>
            <w:r>
              <w:rPr>
                <w:rFonts w:ascii="Times New Roman" w:hAnsi="Times New Roman"/>
                <w:b w:val="false"/>
                <w:i w:val="false"/>
                <w:color w:val="000000"/>
                <w:sz w:val="24"/>
              </w:rPr>
              <w:t>) и составным глагольным сказуемым (</w:t>
            </w:r>
            <w:r>
              <w:rPr>
                <w:rFonts w:ascii="Times New Roman" w:hAnsi="Times New Roman"/>
                <w:b w:val="false"/>
                <w:i/>
                <w:color w:val="000000"/>
                <w:sz w:val="24"/>
              </w:rPr>
              <w:t>Er kann lesen</w:t>
            </w:r>
            <w:r>
              <w:rPr>
                <w:rFonts w:ascii="Times New Roman" w:hAnsi="Times New Roman"/>
                <w:b w:val="false"/>
                <w:i w:val="false"/>
                <w:color w:val="000000"/>
                <w:sz w:val="24"/>
              </w:rPr>
              <w:t>.), с составным именным сказуемым (</w:t>
            </w:r>
            <w:r>
              <w:rPr>
                <w:rFonts w:ascii="Times New Roman" w:hAnsi="Times New Roman"/>
                <w:b w:val="false"/>
                <w:i/>
                <w:color w:val="000000"/>
                <w:sz w:val="24"/>
              </w:rPr>
              <w:t>Der Tisch ist blau</w:t>
            </w:r>
            <w:r>
              <w:rPr>
                <w:rFonts w:ascii="Times New Roman" w:hAnsi="Times New Roman"/>
                <w:b w:val="false"/>
                <w:i w:val="false"/>
                <w:color w:val="000000"/>
                <w:sz w:val="24"/>
              </w:rPr>
              <w:t>.), в том числе с дополнениями в дательном и винительном падежах (</w:t>
            </w:r>
            <w:r>
              <w:rPr>
                <w:rFonts w:ascii="Times New Roman" w:hAnsi="Times New Roman"/>
                <w:b w:val="false"/>
                <w:i/>
                <w:color w:val="000000"/>
                <w:sz w:val="24"/>
              </w:rPr>
              <w:t>Er liest ein Buch. Sie hilft der Mutter</w:t>
            </w:r>
            <w:r>
              <w:rPr>
                <w:rFonts w:ascii="Times New Roman" w:hAnsi="Times New Roman"/>
                <w:b w:val="false"/>
                <w:i w:val="false"/>
                <w:color w:val="000000"/>
                <w:sz w:val="24"/>
              </w:rPr>
              <w:t>.)</w:t>
            </w:r>
          </w:p>
        </w:tc>
      </w:tr>
      <w:tr>
        <w:trPr>
          <w:trHeight w:val="930"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2.4.3</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Побудительные предложения, в том числе в отрицательной форме (</w:t>
            </w:r>
            <w:r>
              <w:rPr>
                <w:rFonts w:ascii="Times New Roman" w:hAnsi="Times New Roman"/>
                <w:b w:val="false"/>
                <w:i/>
                <w:color w:val="000000"/>
                <w:sz w:val="24"/>
              </w:rPr>
              <w:t>Schreib den Satz! Öffne die Tür nicht!</w:t>
            </w:r>
            <w:r>
              <w:rPr>
                <w:rFonts w:ascii="Times New Roman" w:hAnsi="Times New Roman"/>
                <w:b w:val="false"/>
                <w:i w:val="false"/>
                <w:color w:val="000000"/>
                <w:sz w:val="24"/>
              </w:rPr>
              <w:t>)</w:t>
            </w:r>
          </w:p>
        </w:tc>
      </w:tr>
      <w:tr>
        <w:trPr>
          <w:trHeight w:val="1275"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2.4.4</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Глаголы в видовременных формах действительного залога в изъявительном наклонении в Futur I</w:t>
            </w:r>
          </w:p>
        </w:tc>
      </w:tr>
      <w:tr>
        <w:trPr>
          <w:trHeight w:val="465"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2.4.5</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 xml:space="preserve">Модальный глагол </w:t>
            </w:r>
            <w:r>
              <w:rPr>
                <w:rFonts w:ascii="Times New Roman" w:hAnsi="Times New Roman"/>
                <w:b w:val="false"/>
                <w:i/>
                <w:color w:val="000000"/>
                <w:sz w:val="24"/>
              </w:rPr>
              <w:t>dürfen</w:t>
            </w:r>
            <w:r>
              <w:rPr>
                <w:rFonts w:ascii="Times New Roman" w:hAnsi="Times New Roman"/>
                <w:b w:val="false"/>
                <w:i w:val="false"/>
                <w:color w:val="000000"/>
                <w:sz w:val="24"/>
              </w:rPr>
              <w:t xml:space="preserve"> (в Präsens)</w:t>
            </w:r>
          </w:p>
        </w:tc>
      </w:tr>
      <w:tr>
        <w:trPr>
          <w:trHeight w:val="930"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2.4.6</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Наречия в положительной, сравнительной и превосходной степенях сравнения, образованные по правилу и исключения</w:t>
            </w:r>
          </w:p>
        </w:tc>
      </w:tr>
      <w:tr>
        <w:trPr>
          <w:trHeight w:val="465"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2.4.7</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Указательные местоимения (</w:t>
            </w:r>
            <w:r>
              <w:rPr>
                <w:rFonts w:ascii="Times New Roman" w:hAnsi="Times New Roman"/>
                <w:b w:val="false"/>
                <w:i/>
                <w:color w:val="000000"/>
                <w:sz w:val="24"/>
              </w:rPr>
              <w:t>jener</w:t>
            </w:r>
            <w:r>
              <w:rPr>
                <w:rFonts w:ascii="Times New Roman" w:hAnsi="Times New Roman"/>
                <w:b w:val="false"/>
                <w:i w:val="false"/>
                <w:color w:val="000000"/>
                <w:sz w:val="24"/>
              </w:rPr>
              <w:t>)</w:t>
            </w:r>
          </w:p>
        </w:tc>
      </w:tr>
      <w:tr>
        <w:trPr>
          <w:trHeight w:val="465"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2.4.8</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Вопросительные местоимения (</w:t>
            </w:r>
            <w:r>
              <w:rPr>
                <w:rFonts w:ascii="Times New Roman" w:hAnsi="Times New Roman"/>
                <w:b w:val="false"/>
                <w:i/>
                <w:color w:val="000000"/>
                <w:sz w:val="24"/>
              </w:rPr>
              <w:t>wer</w:t>
            </w:r>
            <w:r>
              <w:rPr>
                <w:rFonts w:ascii="Times New Roman" w:hAnsi="Times New Roman"/>
                <w:b w:val="false"/>
                <w:i w:val="false"/>
                <w:color w:val="000000"/>
                <w:sz w:val="24"/>
              </w:rPr>
              <w:t xml:space="preserve">, </w:t>
            </w:r>
            <w:r>
              <w:rPr>
                <w:rFonts w:ascii="Times New Roman" w:hAnsi="Times New Roman"/>
                <w:b w:val="false"/>
                <w:i/>
                <w:color w:val="000000"/>
                <w:sz w:val="24"/>
              </w:rPr>
              <w:t>was</w:t>
            </w:r>
            <w:r>
              <w:rPr>
                <w:rFonts w:ascii="Times New Roman" w:hAnsi="Times New Roman"/>
                <w:b w:val="false"/>
                <w:i w:val="false"/>
                <w:color w:val="000000"/>
                <w:sz w:val="24"/>
              </w:rPr>
              <w:t xml:space="preserve">, </w:t>
            </w:r>
            <w:r>
              <w:rPr>
                <w:rFonts w:ascii="Times New Roman" w:hAnsi="Times New Roman"/>
                <w:b w:val="false"/>
                <w:i/>
                <w:color w:val="000000"/>
                <w:sz w:val="24"/>
              </w:rPr>
              <w:t>wohin</w:t>
            </w:r>
            <w:r>
              <w:rPr>
                <w:rFonts w:ascii="Times New Roman" w:hAnsi="Times New Roman"/>
                <w:b w:val="false"/>
                <w:i w:val="false"/>
                <w:color w:val="000000"/>
                <w:sz w:val="24"/>
              </w:rPr>
              <w:t xml:space="preserve">, </w:t>
            </w:r>
            <w:r>
              <w:rPr>
                <w:rFonts w:ascii="Times New Roman" w:hAnsi="Times New Roman"/>
                <w:b w:val="false"/>
                <w:i/>
                <w:color w:val="000000"/>
                <w:sz w:val="24"/>
              </w:rPr>
              <w:t>wo</w:t>
            </w:r>
            <w:r>
              <w:rPr>
                <w:rFonts w:ascii="Times New Roman" w:hAnsi="Times New Roman"/>
                <w:b w:val="false"/>
                <w:i w:val="false"/>
                <w:color w:val="000000"/>
                <w:sz w:val="24"/>
              </w:rPr>
              <w:t xml:space="preserve">, </w:t>
            </w:r>
            <w:r>
              <w:rPr>
                <w:rFonts w:ascii="Times New Roman" w:hAnsi="Times New Roman"/>
                <w:b w:val="false"/>
                <w:i/>
                <w:color w:val="000000"/>
                <w:sz w:val="24"/>
              </w:rPr>
              <w:t>warum</w:t>
            </w:r>
            <w:r>
              <w:rPr>
                <w:rFonts w:ascii="Times New Roman" w:hAnsi="Times New Roman"/>
                <w:b w:val="false"/>
                <w:i w:val="false"/>
                <w:color w:val="000000"/>
                <w:sz w:val="24"/>
              </w:rPr>
              <w:t>)</w:t>
            </w:r>
          </w:p>
        </w:tc>
      </w:tr>
      <w:tr>
        <w:trPr>
          <w:trHeight w:val="465"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2.4.9</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Количественные и порядковые числительные (до 100)</w:t>
            </w:r>
          </w:p>
        </w:tc>
      </w:tr>
      <w:tr>
        <w:trPr>
          <w:trHeight w:val="465"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3</w:t>
            </w:r>
          </w:p>
        </w:tc>
        <w:tc>
          <w:tcPr>
            <w:tcW w:w="12851" w:type="dxa"/>
            <w:tcBorders/>
            <w:tcMar>
              <w:top w:w="50" w:type="dxa"/>
              <w:left w:w="100" w:type="dxa"/>
            </w:tcMar>
            <w:vAlign w:val="center"/>
          </w:tcPr>
          <w:p>
            <w:pPr>
              <w:spacing w:before="0" w:after="0" w:line="336"/>
              <w:ind w:left="194"/>
              <w:jc w:val="left"/>
            </w:pPr>
            <w:r>
              <w:rPr>
                <w:rFonts w:ascii="Times New Roman" w:hAnsi="Times New Roman"/>
                <w:b w:val="false"/>
                <w:i w:val="false"/>
                <w:color w:val="000000"/>
                <w:sz w:val="24"/>
              </w:rPr>
              <w:t>Социокультурные знания и умения</w:t>
            </w:r>
          </w:p>
        </w:tc>
      </w:tr>
      <w:tr>
        <w:trPr>
          <w:trHeight w:val="1410"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3.1</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tc>
      </w:tr>
      <w:tr>
        <w:trPr>
          <w:trHeight w:val="1410"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3.2</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tc>
      </w:tr>
      <w:tr>
        <w:trPr>
          <w:trHeight w:val="2340"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3.3</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 xml:space="preserve">Знание социокультурного портрета родной страны и страны </w:t>
            </w:r>
            <w:r>
              <w:rPr>
                <w:rFonts w:ascii="Times New Roman" w:hAnsi="Times New Roman"/>
                <w:b w:val="false"/>
                <w:i w:val="false"/>
                <w:color w:val="000000"/>
                <w:sz w:val="24"/>
              </w:rPr>
              <w:t>(</w:t>
            </w:r>
            <w:r>
              <w:rPr>
                <w:rFonts w:ascii="Times New Roman" w:hAnsi="Times New Roman"/>
                <w:b w:val="false"/>
                <w:i w:val="false"/>
                <w:color w:val="000000"/>
                <w:sz w:val="24"/>
              </w:rPr>
              <w:t>стран</w:t>
            </w:r>
            <w:r>
              <w:rPr>
                <w:rFonts w:ascii="Times New Roman" w:hAnsi="Times New Roman"/>
                <w:b w:val="false"/>
                <w:i w:val="false"/>
                <w:color w:val="000000"/>
                <w:sz w:val="24"/>
              </w:rPr>
              <w:t>)</w:t>
            </w:r>
            <w:r>
              <w:rPr>
                <w:rFonts w:ascii="Times New Roman" w:hAnsi="Times New Roman"/>
                <w:b w:val="false"/>
                <w:i w:val="false"/>
                <w:color w:val="000000"/>
                <w:sz w:val="24"/>
              </w:rPr>
              <w:t xml:space="preserve"> изучаемого языка: знакомство с традициями проведения основных национальных праздников (Рождества, Нового года и </w:t>
            </w:r>
            <w:r>
              <w:rPr>
                <w:rFonts w:ascii="Times New Roman" w:hAnsi="Times New Roman"/>
                <w:b w:val="false"/>
                <w:i w:val="false"/>
                <w:color w:val="000000"/>
                <w:sz w:val="24"/>
              </w:rPr>
              <w:t>других праздников</w:t>
            </w:r>
            <w:r>
              <w:rPr>
                <w:rFonts w:ascii="Times New Roman" w:hAnsi="Times New Roman"/>
                <w:b w:val="false"/>
                <w:i w:val="false"/>
                <w:color w:val="000000"/>
                <w:sz w:val="24"/>
              </w:rPr>
              <w:t>), с особенностями образа жизни и культуры страны (стран) изучаемого языка (</w:t>
            </w:r>
            <w:r>
              <w:rPr>
                <w:rFonts w:ascii="Times New Roman" w:hAnsi="Times New Roman"/>
                <w:b w:val="false"/>
                <w:i w:val="false"/>
                <w:color w:val="000000"/>
                <w:sz w:val="24"/>
              </w:rPr>
              <w:t xml:space="preserve">с </w:t>
            </w:r>
            <w:r>
              <w:rPr>
                <w:rFonts w:ascii="Times New Roman" w:hAnsi="Times New Roman"/>
                <w:b w:val="false"/>
                <w:i w:val="false"/>
                <w:color w:val="000000"/>
                <w:sz w:val="24"/>
              </w:rPr>
              <w:t>известны</w:t>
            </w:r>
            <w:r>
              <w:rPr>
                <w:rFonts w:ascii="Times New Roman" w:hAnsi="Times New Roman"/>
                <w:b w:val="false"/>
                <w:i w:val="false"/>
                <w:color w:val="000000"/>
                <w:sz w:val="24"/>
              </w:rPr>
              <w:t>ми</w:t>
            </w:r>
            <w:r>
              <w:rPr>
                <w:rFonts w:ascii="Times New Roman" w:hAnsi="Times New Roman"/>
                <w:b w:val="false"/>
                <w:i w:val="false"/>
                <w:color w:val="000000"/>
                <w:sz w:val="24"/>
              </w:rPr>
              <w:t xml:space="preserve"> достопримечательностя</w:t>
            </w:r>
            <w:r>
              <w:rPr>
                <w:rFonts w:ascii="Times New Roman" w:hAnsi="Times New Roman"/>
                <w:b w:val="false"/>
                <w:i w:val="false"/>
                <w:color w:val="000000"/>
                <w:sz w:val="24"/>
              </w:rPr>
              <w:t>ми</w:t>
            </w:r>
            <w:r>
              <w:rPr>
                <w:rFonts w:ascii="Times New Roman" w:hAnsi="Times New Roman"/>
                <w:b w:val="false"/>
                <w:i w:val="false"/>
                <w:color w:val="000000"/>
                <w:sz w:val="24"/>
              </w:rPr>
              <w:t>, выдающи</w:t>
            </w:r>
            <w:r>
              <w:rPr>
                <w:rFonts w:ascii="Times New Roman" w:hAnsi="Times New Roman"/>
                <w:b w:val="false"/>
                <w:i w:val="false"/>
                <w:color w:val="000000"/>
                <w:sz w:val="24"/>
              </w:rPr>
              <w:t>ми</w:t>
            </w:r>
            <w:r>
              <w:rPr>
                <w:rFonts w:ascii="Times New Roman" w:hAnsi="Times New Roman"/>
                <w:b w:val="false"/>
                <w:i w:val="false"/>
                <w:color w:val="000000"/>
                <w:sz w:val="24"/>
              </w:rPr>
              <w:t>ся люд</w:t>
            </w:r>
            <w:r>
              <w:rPr>
                <w:rFonts w:ascii="Times New Roman" w:hAnsi="Times New Roman"/>
                <w:b w:val="false"/>
                <w:i w:val="false"/>
                <w:color w:val="000000"/>
                <w:sz w:val="24"/>
              </w:rPr>
              <w:t>ьми</w:t>
            </w:r>
            <w:r>
              <w:rPr>
                <w:rFonts w:ascii="Times New Roman" w:hAnsi="Times New Roman"/>
                <w:b w:val="false"/>
                <w:i w:val="false"/>
                <w:color w:val="000000"/>
                <w:sz w:val="24"/>
              </w:rPr>
              <w:t xml:space="preserve">), с доступными в языковом отношении образцами детской поэзии и прозы на </w:t>
            </w:r>
            <w:r>
              <w:rPr>
                <w:rFonts w:ascii="Times New Roman" w:hAnsi="Times New Roman"/>
                <w:b w:val="false"/>
                <w:i w:val="false"/>
                <w:color w:val="000000"/>
                <w:sz w:val="24"/>
              </w:rPr>
              <w:t>немец</w:t>
            </w:r>
            <w:r>
              <w:rPr>
                <w:rFonts w:ascii="Times New Roman" w:hAnsi="Times New Roman"/>
                <w:b w:val="false"/>
                <w:i w:val="false"/>
                <w:color w:val="000000"/>
                <w:sz w:val="24"/>
              </w:rPr>
              <w:t>ком языке</w:t>
            </w:r>
          </w:p>
        </w:tc>
      </w:tr>
      <w:tr>
        <w:trPr>
          <w:trHeight w:val="930"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3.4</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 xml:space="preserve">Умение писать свои имя и фамилию, а также имена и фамилии своих родственников и друзей на немецком языке </w:t>
            </w:r>
          </w:p>
        </w:tc>
      </w:tr>
      <w:tr>
        <w:trPr>
          <w:trHeight w:val="465"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3.5</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Умение правильно оформлять свой адрес на немецком языке (в анкете, формуляре)</w:t>
            </w:r>
          </w:p>
        </w:tc>
      </w:tr>
      <w:tr>
        <w:trPr>
          <w:trHeight w:val="465"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3.6</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Умение кратко представлять Россию и страну (страны) изучаемого языка</w:t>
            </w:r>
          </w:p>
        </w:tc>
      </w:tr>
      <w:tr>
        <w:trPr>
          <w:trHeight w:val="1410"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3.7</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Умение кратко представлять некоторые культурные явления родной страны и страны (стран) изучаемого языка (</w:t>
            </w:r>
            <w:r>
              <w:rPr>
                <w:rFonts w:ascii="Times New Roman" w:hAnsi="Times New Roman"/>
                <w:b w:val="false"/>
                <w:i w:val="false"/>
                <w:color w:val="000000"/>
                <w:sz w:val="24"/>
              </w:rPr>
              <w:t>основные национальные праздники, традиции в проведении досуга и питании</w:t>
            </w:r>
            <w:r>
              <w:rPr>
                <w:rFonts w:ascii="Times New Roman" w:hAnsi="Times New Roman"/>
                <w:b w:val="false"/>
                <w:i w:val="false"/>
                <w:color w:val="000000"/>
                <w:sz w:val="24"/>
              </w:rPr>
              <w:t>)</w:t>
            </w:r>
          </w:p>
        </w:tc>
      </w:tr>
      <w:tr>
        <w:trPr>
          <w:trHeight w:val="465"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4</w:t>
            </w:r>
          </w:p>
        </w:tc>
        <w:tc>
          <w:tcPr>
            <w:tcW w:w="12851" w:type="dxa"/>
            <w:tcBorders/>
            <w:tcMar>
              <w:top w:w="50" w:type="dxa"/>
              <w:left w:w="100" w:type="dxa"/>
            </w:tcMar>
            <w:vAlign w:val="center"/>
          </w:tcPr>
          <w:p>
            <w:pPr>
              <w:spacing w:before="0" w:after="0" w:line="336"/>
              <w:ind w:left="194"/>
              <w:jc w:val="left"/>
            </w:pPr>
            <w:r>
              <w:rPr>
                <w:rFonts w:ascii="Times New Roman" w:hAnsi="Times New Roman"/>
                <w:b w:val="false"/>
                <w:i w:val="false"/>
                <w:color w:val="000000"/>
                <w:sz w:val="24"/>
              </w:rPr>
              <w:t>Компенсаторные умения</w:t>
            </w:r>
          </w:p>
        </w:tc>
      </w:tr>
      <w:tr>
        <w:trPr>
          <w:trHeight w:val="465"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4.1</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Использование при чтении и аудировании языковой, в том числе контекстуальной, догадки</w:t>
            </w:r>
          </w:p>
        </w:tc>
      </w:tr>
      <w:tr>
        <w:trPr>
          <w:trHeight w:val="465"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4.2</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Использование при формулировании собственных высказываний ключевых слов, плана</w:t>
            </w:r>
          </w:p>
        </w:tc>
      </w:tr>
      <w:tr>
        <w:trPr>
          <w:trHeight w:val="2700"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4.3</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trPr>
          <w:trHeight w:val="465" w:hRule="atLeast"/>
          <w:trHeight w:val="144" w:hRule="atLeast"/>
        </w:trPr>
        <w:tc>
          <w:tcPr>
            <w:tcW w:w="0" w:type="auto"/>
            <w:gridSpan w:val="2"/>
            <w:tcBorders/>
            <w:tcMar>
              <w:top w:w="50" w:type="dxa"/>
              <w:left w:w="100" w:type="dxa"/>
            </w:tcMar>
            <w:vAlign w:val="center"/>
          </w:tcPr>
          <w:p>
            <w:pPr>
              <w:spacing w:before="0" w:after="0" w:line="336"/>
              <w:ind w:left="194"/>
              <w:jc w:val="left"/>
            </w:pPr>
            <w:r>
              <w:rPr>
                <w:rFonts w:ascii="Times New Roman" w:hAnsi="Times New Roman"/>
                <w:b w:val="false"/>
                <w:i w:val="false"/>
                <w:color w:val="000000"/>
                <w:sz w:val="24"/>
              </w:rPr>
              <w:t>Тематическое содержание речи</w:t>
            </w:r>
          </w:p>
        </w:tc>
      </w:tr>
      <w:tr>
        <w:trPr>
          <w:trHeight w:val="465"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А</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Моя семья. Мои друзья. Семейные праздники: день рождения, Новый год</w:t>
            </w:r>
          </w:p>
        </w:tc>
      </w:tr>
      <w:tr>
        <w:trPr>
          <w:trHeight w:val="465"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Б</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Внешность и характер человека (литературного персонажа)</w:t>
            </w:r>
          </w:p>
        </w:tc>
      </w:tr>
      <w:tr>
        <w:trPr>
          <w:trHeight w:val="465"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В</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Досуг и увлечения (хобби) современного подростка (чтение, кино, спорт)</w:t>
            </w:r>
          </w:p>
        </w:tc>
      </w:tr>
      <w:tr>
        <w:trPr>
          <w:trHeight w:val="465"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Г</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Здоровый образ жизни: режим труда и отдыха, здоровое питание</w:t>
            </w:r>
          </w:p>
        </w:tc>
      </w:tr>
      <w:tr>
        <w:trPr>
          <w:trHeight w:val="465"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Д</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Покупки: продукты питания</w:t>
            </w:r>
          </w:p>
        </w:tc>
      </w:tr>
      <w:tr>
        <w:trPr>
          <w:trHeight w:val="930"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Е</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Школа, школьная жизнь, школьная форма, изучаемые предметы. Переписка с зарубежными сверстниками</w:t>
            </w:r>
          </w:p>
        </w:tc>
      </w:tr>
      <w:tr>
        <w:trPr>
          <w:trHeight w:val="465"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Ж</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Каникулы в различное время года. Виды отдыха</w:t>
            </w:r>
          </w:p>
        </w:tc>
      </w:tr>
      <w:tr>
        <w:trPr>
          <w:trHeight w:val="465"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З</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Природа: дикие и домашние животные. Погода</w:t>
            </w:r>
          </w:p>
        </w:tc>
      </w:tr>
      <w:tr>
        <w:trPr>
          <w:trHeight w:val="465"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И</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Родной населенный пункт. Транспорт</w:t>
            </w:r>
          </w:p>
        </w:tc>
      </w:tr>
      <w:tr>
        <w:trPr>
          <w:trHeight w:val="1410"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К</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достопримечательности и культурные особенности (национальные праздники, традиции, обычаи)</w:t>
            </w:r>
          </w:p>
        </w:tc>
      </w:tr>
      <w:tr>
        <w:trPr>
          <w:trHeight w:val="465" w:hRule="atLeast"/>
          <w:trHeight w:val="144" w:hRule="atLeast"/>
        </w:trPr>
        <w:tc>
          <w:tcPr>
            <w:tcW w:w="1479" w:type="dxa"/>
            <w:tcBorders/>
            <w:tcMar>
              <w:top w:w="50" w:type="dxa"/>
              <w:left w:w="100" w:type="dxa"/>
            </w:tcMar>
            <w:vAlign w:val="center"/>
          </w:tcPr>
          <w:p>
            <w:pPr>
              <w:spacing w:before="0" w:after="0" w:line="336"/>
              <w:ind w:left="194"/>
              <w:jc w:val="center"/>
            </w:pPr>
            <w:r>
              <w:rPr>
                <w:rFonts w:ascii="Times New Roman" w:hAnsi="Times New Roman"/>
                <w:b w:val="false"/>
                <w:i w:val="false"/>
                <w:color w:val="000000"/>
                <w:sz w:val="24"/>
              </w:rPr>
              <w:t>Л</w:t>
            </w:r>
          </w:p>
        </w:tc>
        <w:tc>
          <w:tcPr>
            <w:tcW w:w="12851" w:type="dxa"/>
            <w:tcBorders/>
            <w:tcMar>
              <w:top w:w="50" w:type="dxa"/>
              <w:left w:w="100" w:type="dxa"/>
            </w:tcMar>
            <w:vAlign w:val="center"/>
          </w:tcPr>
          <w:p>
            <w:pPr>
              <w:spacing w:before="0" w:after="0" w:line="336"/>
              <w:ind w:left="194"/>
              <w:jc w:val="both"/>
            </w:pPr>
            <w:r>
              <w:rPr>
                <w:rFonts w:ascii="Times New Roman" w:hAnsi="Times New Roman"/>
                <w:b w:val="false"/>
                <w:i w:val="false"/>
                <w:color w:val="000000"/>
                <w:sz w:val="24"/>
              </w:rPr>
              <w:t>Выдающиеся люди родной страны и страны (стран) изучаемого языка: писатели, поэты</w:t>
            </w:r>
          </w:p>
        </w:tc>
      </w:tr>
    </w:tbl>
    <w:p>
      <w:pPr>
        <w:spacing w:before="0" w:after="0"/>
        <w:ind w:left="120"/>
        <w:jc w:val="left"/>
      </w:pPr>
    </w:p>
    <w:p>
      <w:pPr>
        <w:spacing w:before="199" w:after="199"/>
        <w:ind w:left="120"/>
        <w:jc w:val="left"/>
      </w:pPr>
      <w:r>
        <w:rPr>
          <w:rFonts w:ascii="Times New Roman" w:hAnsi="Times New Roman"/>
          <w:b/>
          <w:i w:val="false"/>
          <w:color w:val="000000"/>
          <w:sz w:val="28"/>
        </w:rPr>
        <w:t>6 КЛАСС</w:t>
      </w:r>
    </w:p>
    <w:p>
      <w:pPr>
        <w:spacing w:before="0" w:after="0"/>
        <w:ind w:left="120"/>
        <w:jc w:val="left"/>
      </w:pPr>
    </w:p>
    <w:tbl>
      <w:tblPr>
        <w:tblW w:w="0" w:type="auto"/>
        <w:tblCellSpacing w:w="0" w:type="nil"/>
        <w:tblBorders>
          <w:top w:val="single"/>
          <w:left w:val="single"/>
          <w:bottom w:val="single"/>
          <w:right w:val="single"/>
          <w:insideH w:val="single"/>
          <w:insideV w:val="single"/>
        </w:tblBorders>
      </w:tblPr>
      <w:tblGrid>
        <w:gridCol w:w="1892"/>
        <w:gridCol w:w="11860"/>
      </w:tblGrid>
      <w:tr>
        <w:trPr>
          <w:trHeight w:val="405" w:hRule="atLeast"/>
          <w:trHeight w:val="144" w:hRule="atLeast"/>
        </w:trPr>
        <w:tc>
          <w:tcPr>
            <w:tcW w:w="132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w:t>
            </w:r>
            <w:r>
              <w:rPr>
                <w:rFonts w:ascii="Times New Roman" w:hAnsi="Times New Roman"/>
                <w:b/>
                <w:i w:val="false"/>
                <w:color w:val="000000"/>
                <w:sz w:val="24"/>
              </w:rPr>
              <w:t>Код</w:t>
            </w:r>
            <w:r>
              <w:rPr>
                <w:rFonts w:ascii="Times New Roman" w:hAnsi="Times New Roman"/>
                <w:b/>
                <w:i w:val="false"/>
                <w:color w:val="000000"/>
                <w:sz w:val="24"/>
              </w:rPr>
              <w:t xml:space="preserve"> </w:t>
            </w:r>
          </w:p>
        </w:tc>
        <w:tc>
          <w:tcPr>
            <w:tcW w:w="1304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w:t>
            </w:r>
            <w:r>
              <w:rPr>
                <w:rFonts w:ascii="Times New Roman" w:hAnsi="Times New Roman"/>
                <w:b/>
                <w:i w:val="false"/>
                <w:color w:val="000000"/>
                <w:sz w:val="24"/>
              </w:rPr>
              <w:t>Проверяемый элемент содержания</w:t>
            </w:r>
            <w:r>
              <w:rPr>
                <w:rFonts w:ascii="Times New Roman" w:hAnsi="Times New Roman"/>
                <w:b/>
                <w:i w:val="false"/>
                <w:color w:val="000000"/>
                <w:sz w:val="24"/>
              </w:rPr>
              <w:t xml:space="preserve"> </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Коммуникативные умения</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color w:val="000000"/>
                <w:sz w:val="24"/>
              </w:rPr>
              <w:t>1.1</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color w:val="000000"/>
                <w:sz w:val="24"/>
              </w:rPr>
              <w:t>Говорение</w:t>
            </w:r>
          </w:p>
        </w:tc>
      </w:tr>
      <w:tr>
        <w:trPr>
          <w:trHeight w:val="261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1.1.1</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Диалогическая речь</w:t>
            </w:r>
          </w:p>
          <w:p>
            <w:pPr>
              <w:spacing w:before="0" w:after="0" w:line="312"/>
              <w:ind w:left="228"/>
              <w:jc w:val="both"/>
            </w:pPr>
            <w:r>
              <w:rPr>
                <w:rFonts w:ascii="Times New Roman" w:hAnsi="Times New Roman"/>
                <w:b w:val="false"/>
                <w:i w:val="false"/>
                <w:color w:val="000000"/>
                <w:sz w:val="24"/>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w:t>
            </w:r>
          </w:p>
        </w:tc>
      </w:tr>
      <w:tr>
        <w:trPr>
          <w:trHeight w:val="174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1.1.1.1</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trPr>
          <w:trHeight w:val="190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1.1.1.2</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trPr>
          <w:trHeight w:val="130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1.1.1.3</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trPr>
          <w:trHeight w:val="261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1.1.2</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Монологическая речь </w:t>
            </w:r>
          </w:p>
          <w:p>
            <w:pPr>
              <w:spacing w:before="0" w:after="0" w:line="312"/>
              <w:ind w:left="228"/>
              <w:jc w:val="both"/>
            </w:pPr>
            <w:r>
              <w:rPr>
                <w:rFonts w:ascii="Times New Roman" w:hAnsi="Times New Roman"/>
                <w:b w:val="false"/>
                <w:i w:val="false"/>
                <w:color w:val="000000"/>
                <w:sz w:val="24"/>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 (объём монологического высказывания – 7 – 8 фраз)</w:t>
            </w:r>
          </w:p>
        </w:tc>
      </w:tr>
      <w:tr>
        <w:trPr>
          <w:trHeight w:val="87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1.1.2.1</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1.1.2.2</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Повествование или сообщение</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1.1.2.3</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Изложение (пересказ) основного содержания прочитанного текста </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1.1.2.4</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Краткое изложение результатов выполненной проектной работы</w:t>
            </w:r>
          </w:p>
        </w:tc>
      </w:tr>
      <w:tr>
        <w:trPr>
          <w:trHeight w:val="348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color w:val="000000"/>
                <w:sz w:val="24"/>
              </w:rPr>
              <w:t>1.2</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color w:val="000000"/>
                <w:sz w:val="24"/>
              </w:rPr>
              <w:t>Аудирование</w:t>
            </w:r>
          </w:p>
          <w:p>
            <w:pPr>
              <w:spacing w:before="0" w:after="0" w:line="312"/>
              <w:ind w:left="228"/>
              <w:jc w:val="both"/>
            </w:pPr>
            <w:r>
              <w:rPr>
                <w:rFonts w:ascii="Times New Roman" w:hAnsi="Times New Roman"/>
                <w:b w:val="false"/>
                <w:i w:val="false"/>
                <w:color w:val="000000"/>
                <w:sz w:val="24"/>
              </w:rPr>
              <w:t>При непосредственном общении: понимание на слух речи учителя и одноклассников и вербальная (невербальная) реакция на услышанное.</w:t>
            </w:r>
          </w:p>
          <w:p>
            <w:pPr>
              <w:spacing w:before="0" w:after="0" w:line="312"/>
              <w:ind w:left="228"/>
              <w:jc w:val="both"/>
            </w:pPr>
            <w:r>
              <w:rPr>
                <w:rFonts w:ascii="Times New Roman" w:hAnsi="Times New Roman"/>
                <w:b w:val="false"/>
                <w:i w:val="false"/>
                <w:color w:val="000000"/>
                <w:sz w:val="24"/>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tc>
      </w:tr>
      <w:tr>
        <w:trPr>
          <w:trHeight w:val="130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1.2.1</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trPr>
          <w:trHeight w:val="87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1.2.2</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trPr>
          <w:trHeight w:val="273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color w:val="000000"/>
                <w:sz w:val="24"/>
              </w:rPr>
              <w:t>1.3</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color w:val="000000"/>
                <w:sz w:val="24"/>
              </w:rPr>
              <w:t>Смысловое чтение</w:t>
            </w:r>
          </w:p>
          <w:p>
            <w:pPr>
              <w:spacing w:before="0" w:after="0" w:line="312"/>
              <w:ind w:left="228"/>
              <w:jc w:val="both"/>
            </w:pPr>
            <w:r>
              <w:rPr>
                <w:rFonts w:ascii="Times New Roman" w:hAnsi="Times New Roman"/>
                <w:b w:val="false"/>
                <w:i w:val="false"/>
                <w:color w:val="000000"/>
                <w:sz w:val="24"/>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 – 300 слов)</w:t>
            </w:r>
          </w:p>
        </w:tc>
      </w:tr>
      <w:tr>
        <w:trPr>
          <w:trHeight w:val="174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1.3.1</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pacing w:val="-4"/>
                <w:sz w:val="24"/>
              </w:rP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tc>
      </w:tr>
      <w:tr>
        <w:trPr>
          <w:trHeight w:val="87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1.3.2</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Чтение с пониманием запрашиваемой информации – умение находить в прочитанном тексте и понимать запрашиваемую информацию</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1.3.3</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Чтение несплошных текстов (таблиц) и понимание представленной в них информации</w:t>
            </w:r>
          </w:p>
        </w:tc>
      </w:tr>
      <w:tr>
        <w:trPr>
          <w:trHeight w:val="87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color w:val="000000"/>
                <w:sz w:val="24"/>
              </w:rPr>
              <w:t>1.4</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color w:val="000000"/>
                <w:sz w:val="24"/>
              </w:rPr>
              <w:t>Письменная речь</w:t>
            </w:r>
          </w:p>
          <w:p>
            <w:pPr>
              <w:spacing w:before="0" w:after="0" w:line="312"/>
              <w:ind w:left="228"/>
              <w:jc w:val="left"/>
            </w:pPr>
            <w:r>
              <w:rPr>
                <w:rFonts w:ascii="Times New Roman" w:hAnsi="Times New Roman"/>
                <w:b w:val="false"/>
                <w:i w:val="false"/>
                <w:color w:val="000000"/>
                <w:sz w:val="24"/>
              </w:rPr>
              <w:t>Развитие умений письменной речи</w:t>
            </w:r>
          </w:p>
        </w:tc>
      </w:tr>
      <w:tr>
        <w:trPr>
          <w:trHeight w:val="87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1.4.1</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Списывание текста и выписывание из него слов, словосочетаний, предложений в соответствии с решаемой коммуникативной задачей</w:t>
            </w:r>
          </w:p>
        </w:tc>
      </w:tr>
      <w:tr>
        <w:trPr>
          <w:trHeight w:val="130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1.4.2</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Заполнение анкет и формуляров: сообщение о себе основных сведений </w:t>
            </w:r>
            <w:r>
              <w:rPr>
                <w:rFonts w:ascii="Times New Roman" w:hAnsi="Times New Roman"/>
                <w:b w:val="false"/>
                <w:i w:val="false"/>
                <w:color w:val="000000"/>
                <w:sz w:val="24"/>
              </w:rPr>
              <w:t xml:space="preserve">(имя, фамилия, пол, возраст, гражданство, адрес) </w:t>
            </w:r>
            <w:r>
              <w:rPr>
                <w:rFonts w:ascii="Times New Roman" w:hAnsi="Times New Roman"/>
                <w:b w:val="false"/>
                <w:i w:val="false"/>
                <w:color w:val="000000"/>
                <w:sz w:val="24"/>
              </w:rPr>
              <w:t>в соответствии с нормами, принятыми в немецкоговорящих странах</w:t>
            </w:r>
          </w:p>
        </w:tc>
      </w:tr>
      <w:tr>
        <w:trPr>
          <w:trHeight w:val="130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1.4.3</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w:t>
            </w:r>
            <w:r>
              <w:rPr>
                <w:rFonts w:ascii="Times New Roman" w:hAnsi="Times New Roman"/>
                <w:b w:val="false"/>
                <w:i w:val="false"/>
                <w:color w:val="000000"/>
                <w:sz w:val="24"/>
              </w:rPr>
              <w:t xml:space="preserve"> (объём письма – до 70 слов)</w:t>
            </w:r>
          </w:p>
        </w:tc>
      </w:tr>
      <w:tr>
        <w:trPr>
          <w:trHeight w:val="87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1.4.4</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Создание небольшого письменного высказывания </w:t>
            </w:r>
            <w:r>
              <w:rPr>
                <w:rFonts w:ascii="Times New Roman" w:hAnsi="Times New Roman"/>
                <w:b w:val="false"/>
                <w:i w:val="false"/>
                <w:color w:val="000000"/>
                <w:sz w:val="24"/>
              </w:rPr>
              <w:t>с использованием образца, плана, иллюстраций</w:t>
            </w:r>
            <w:r>
              <w:rPr>
                <w:rFonts w:ascii="Times New Roman" w:hAnsi="Times New Roman"/>
                <w:b w:val="false"/>
                <w:i w:val="false"/>
                <w:color w:val="000000"/>
                <w:sz w:val="24"/>
              </w:rPr>
              <w:t xml:space="preserve"> (объём письменного высказывания – до 70 слов)</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w:t>
            </w:r>
          </w:p>
        </w:tc>
        <w:tc>
          <w:tcPr>
            <w:tcW w:w="13046" w:type="dxa"/>
            <w:tcBorders/>
            <w:tcMar>
              <w:top w:w="50" w:type="dxa"/>
              <w:left w:w="100" w:type="dxa"/>
            </w:tcMar>
            <w:vAlign w:val="center"/>
          </w:tcPr>
          <w:p>
            <w:pPr>
              <w:spacing w:before="0" w:after="0" w:line="312"/>
              <w:ind w:left="228"/>
              <w:jc w:val="left"/>
            </w:pPr>
            <w:r>
              <w:rPr>
                <w:rFonts w:ascii="Times New Roman" w:hAnsi="Times New Roman"/>
                <w:b w:val="false"/>
                <w:i w:val="false"/>
                <w:color w:val="000000"/>
                <w:sz w:val="24"/>
              </w:rPr>
              <w:t>Языковые знания и навыки</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color w:val="000000"/>
                <w:sz w:val="24"/>
              </w:rPr>
              <w:t>2.1</w:t>
            </w:r>
          </w:p>
        </w:tc>
        <w:tc>
          <w:tcPr>
            <w:tcW w:w="13046" w:type="dxa"/>
            <w:tcBorders/>
            <w:tcMar>
              <w:top w:w="50" w:type="dxa"/>
              <w:left w:w="100" w:type="dxa"/>
            </w:tcMar>
            <w:vAlign w:val="center"/>
          </w:tcPr>
          <w:p>
            <w:pPr>
              <w:spacing w:before="0" w:after="0" w:line="312"/>
              <w:ind w:left="228"/>
              <w:jc w:val="left"/>
            </w:pPr>
            <w:r>
              <w:rPr>
                <w:rFonts w:ascii="Times New Roman" w:hAnsi="Times New Roman"/>
                <w:b w:val="false"/>
                <w:i/>
                <w:color w:val="000000"/>
                <w:sz w:val="24"/>
              </w:rPr>
              <w:t>Фонетическая сторона речи</w:t>
            </w:r>
          </w:p>
        </w:tc>
      </w:tr>
      <w:tr>
        <w:trPr>
          <w:trHeight w:val="174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2.1.1</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Различение на слух и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trPr>
          <w:trHeight w:val="130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2.1.2</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95 слов)</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color w:val="000000"/>
                <w:sz w:val="24"/>
              </w:rPr>
              <w:t>2.2</w:t>
            </w:r>
          </w:p>
        </w:tc>
        <w:tc>
          <w:tcPr>
            <w:tcW w:w="13046" w:type="dxa"/>
            <w:tcBorders/>
            <w:tcMar>
              <w:top w:w="50" w:type="dxa"/>
              <w:left w:w="100" w:type="dxa"/>
            </w:tcMar>
            <w:vAlign w:val="center"/>
          </w:tcPr>
          <w:p>
            <w:pPr>
              <w:spacing w:before="0" w:after="0" w:line="312"/>
              <w:ind w:left="228"/>
              <w:jc w:val="left"/>
            </w:pPr>
            <w:r>
              <w:rPr>
                <w:rFonts w:ascii="Times New Roman" w:hAnsi="Times New Roman"/>
                <w:b w:val="false"/>
                <w:i/>
                <w:color w:val="000000"/>
                <w:sz w:val="24"/>
              </w:rPr>
              <w:t>Графика, орфография и пунктуация</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2.2.1</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Правильное написание изученных слов</w:t>
            </w:r>
          </w:p>
        </w:tc>
      </w:tr>
      <w:tr>
        <w:trPr>
          <w:trHeight w:val="87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2.2.2</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Правильное использование знаков препинания: точки, вопросительного и восклицательного знаков в конце предложения, запятой при перечислении</w:t>
            </w:r>
          </w:p>
        </w:tc>
      </w:tr>
      <w:tr>
        <w:trPr>
          <w:trHeight w:val="142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2.2.3</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color w:val="000000"/>
                <w:sz w:val="24"/>
              </w:rPr>
              <w:t>2.3</w:t>
            </w:r>
          </w:p>
        </w:tc>
        <w:tc>
          <w:tcPr>
            <w:tcW w:w="13046" w:type="dxa"/>
            <w:tcBorders/>
            <w:tcMar>
              <w:top w:w="50" w:type="dxa"/>
              <w:left w:w="100" w:type="dxa"/>
            </w:tcMar>
            <w:vAlign w:val="center"/>
          </w:tcPr>
          <w:p>
            <w:pPr>
              <w:spacing w:before="0" w:after="0" w:line="312"/>
              <w:ind w:left="228"/>
              <w:jc w:val="left"/>
            </w:pPr>
            <w:r>
              <w:rPr>
                <w:rFonts w:ascii="Times New Roman" w:hAnsi="Times New Roman"/>
                <w:b w:val="false"/>
                <w:i/>
                <w:color w:val="000000"/>
                <w:sz w:val="24"/>
              </w:rPr>
              <w:t>Лексическая сторона речи</w:t>
            </w:r>
          </w:p>
        </w:tc>
      </w:tr>
      <w:tr>
        <w:trPr>
          <w:trHeight w:val="174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2.3.1</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2.3.2</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Основные способы словообразования – аффиксация:</w:t>
            </w:r>
          </w:p>
        </w:tc>
      </w:tr>
      <w:tr>
        <w:trPr>
          <w:trHeight w:val="87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2.3.2.1</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образование имён существительных при помощи суффиксов </w:t>
            </w:r>
            <w:r>
              <w:rPr>
                <w:rFonts w:ascii="Times New Roman" w:hAnsi="Times New Roman"/>
                <w:b w:val="false"/>
                <w:i/>
                <w:color w:val="000000"/>
                <w:sz w:val="24"/>
              </w:rPr>
              <w:t>-keit</w:t>
            </w:r>
            <w:r>
              <w:rPr>
                <w:rFonts w:ascii="Times New Roman" w:hAnsi="Times New Roman"/>
                <w:b w:val="false"/>
                <w:i w:val="false"/>
                <w:color w:val="000000"/>
                <w:sz w:val="24"/>
              </w:rPr>
              <w:t xml:space="preserve"> (</w:t>
            </w:r>
            <w:r>
              <w:rPr>
                <w:rFonts w:ascii="Times New Roman" w:hAnsi="Times New Roman"/>
                <w:b w:val="false"/>
                <w:i/>
                <w:color w:val="000000"/>
                <w:sz w:val="24"/>
              </w:rPr>
              <w:t>die</w:t>
            </w:r>
            <w:r>
              <w:rPr>
                <w:rFonts w:ascii="Times New Roman" w:hAnsi="Times New Roman"/>
                <w:b w:val="false"/>
                <w:i w:val="false"/>
                <w:color w:val="000000"/>
                <w:sz w:val="24"/>
              </w:rPr>
              <w:t xml:space="preserve"> </w:t>
            </w:r>
            <w:r>
              <w:rPr>
                <w:rFonts w:ascii="Times New Roman" w:hAnsi="Times New Roman"/>
                <w:b w:val="false"/>
                <w:i/>
                <w:color w:val="000000"/>
                <w:sz w:val="24"/>
              </w:rPr>
              <w:t>Möglichkeit</w:t>
            </w:r>
            <w:r>
              <w:rPr>
                <w:rFonts w:ascii="Times New Roman" w:hAnsi="Times New Roman"/>
                <w:b w:val="false"/>
                <w:i w:val="false"/>
                <w:color w:val="000000"/>
                <w:sz w:val="24"/>
              </w:rPr>
              <w:t xml:space="preserve">), </w:t>
            </w:r>
            <w:r>
              <w:rPr>
                <w:rFonts w:ascii="Times New Roman" w:hAnsi="Times New Roman"/>
                <w:b w:val="false"/>
                <w:i/>
                <w:color w:val="000000"/>
                <w:sz w:val="24"/>
              </w:rPr>
              <w:t>-heit</w:t>
            </w:r>
            <w:r>
              <w:rPr>
                <w:rFonts w:ascii="Times New Roman" w:hAnsi="Times New Roman"/>
                <w:b w:val="false"/>
                <w:i w:val="false"/>
                <w:color w:val="000000"/>
                <w:sz w:val="24"/>
              </w:rPr>
              <w:t xml:space="preserve"> (</w:t>
            </w:r>
            <w:r>
              <w:rPr>
                <w:rFonts w:ascii="Times New Roman" w:hAnsi="Times New Roman"/>
                <w:b w:val="false"/>
                <w:i/>
                <w:color w:val="000000"/>
                <w:sz w:val="24"/>
              </w:rPr>
              <w:t>die</w:t>
            </w:r>
            <w:r>
              <w:rPr>
                <w:rFonts w:ascii="Times New Roman" w:hAnsi="Times New Roman"/>
                <w:b w:val="false"/>
                <w:i w:val="false"/>
                <w:color w:val="000000"/>
                <w:sz w:val="24"/>
              </w:rPr>
              <w:t xml:space="preserve"> </w:t>
            </w:r>
            <w:r>
              <w:rPr>
                <w:rFonts w:ascii="Times New Roman" w:hAnsi="Times New Roman"/>
                <w:b w:val="false"/>
                <w:i/>
                <w:color w:val="000000"/>
                <w:sz w:val="24"/>
              </w:rPr>
              <w:t>Schönheit</w:t>
            </w:r>
            <w:r>
              <w:rPr>
                <w:rFonts w:ascii="Times New Roman" w:hAnsi="Times New Roman"/>
                <w:b w:val="false"/>
                <w:i w:val="false"/>
                <w:color w:val="000000"/>
                <w:sz w:val="24"/>
              </w:rPr>
              <w:t>), -</w:t>
            </w:r>
            <w:r>
              <w:rPr>
                <w:rFonts w:ascii="Times New Roman" w:hAnsi="Times New Roman"/>
                <w:b w:val="false"/>
                <w:i/>
                <w:color w:val="000000"/>
                <w:sz w:val="24"/>
              </w:rPr>
              <w:t xml:space="preserve">ung </w:t>
            </w:r>
            <w:r>
              <w:rPr>
                <w:rFonts w:ascii="Times New Roman" w:hAnsi="Times New Roman"/>
                <w:b w:val="false"/>
                <w:i w:val="false"/>
                <w:color w:val="000000"/>
                <w:sz w:val="24"/>
              </w:rPr>
              <w:t>(</w:t>
            </w:r>
            <w:r>
              <w:rPr>
                <w:rFonts w:ascii="Times New Roman" w:hAnsi="Times New Roman"/>
                <w:b w:val="false"/>
                <w:i/>
                <w:color w:val="000000"/>
                <w:sz w:val="24"/>
              </w:rPr>
              <w:t>die Erzählung</w:t>
            </w:r>
            <w:r>
              <w:rPr>
                <w:rFonts w:ascii="Times New Roman" w:hAnsi="Times New Roman"/>
                <w:b w:val="false"/>
                <w:i w:val="false"/>
                <w:color w:val="000000"/>
                <w:sz w:val="24"/>
              </w:rPr>
              <w:t>)</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2.3.2.2</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образование имён прилагательных при помощи суффикса </w:t>
            </w:r>
            <w:r>
              <w:rPr>
                <w:rFonts w:ascii="Times New Roman" w:hAnsi="Times New Roman"/>
                <w:b w:val="false"/>
                <w:i/>
                <w:color w:val="000000"/>
                <w:sz w:val="24"/>
              </w:rPr>
              <w:t>-isch</w:t>
            </w:r>
            <w:r>
              <w:rPr>
                <w:rFonts w:ascii="Times New Roman" w:hAnsi="Times New Roman"/>
                <w:b w:val="false"/>
                <w:i w:val="false"/>
                <w:color w:val="000000"/>
                <w:sz w:val="24"/>
              </w:rPr>
              <w:t xml:space="preserve"> (</w:t>
            </w:r>
            <w:r>
              <w:rPr>
                <w:rFonts w:ascii="Times New Roman" w:hAnsi="Times New Roman"/>
                <w:b w:val="false"/>
                <w:i/>
                <w:color w:val="000000"/>
                <w:sz w:val="24"/>
              </w:rPr>
              <w:t>dramatisch</w:t>
            </w:r>
            <w:r>
              <w:rPr>
                <w:rFonts w:ascii="Times New Roman" w:hAnsi="Times New Roman"/>
                <w:b w:val="false"/>
                <w:i w:val="false"/>
                <w:color w:val="000000"/>
                <w:sz w:val="24"/>
              </w:rPr>
              <w:t>)</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2.3.2.3</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образование имён прилагательных и наречий при помощи отрицательного префикса </w:t>
            </w:r>
            <w:r>
              <w:rPr>
                <w:rFonts w:ascii="Times New Roman" w:hAnsi="Times New Roman"/>
                <w:b w:val="false"/>
                <w:i/>
                <w:color w:val="000000"/>
                <w:sz w:val="24"/>
              </w:rPr>
              <w:t>un-</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2.3.3</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Основные способы словообразования – словосложение:</w:t>
            </w:r>
          </w:p>
        </w:tc>
      </w:tr>
      <w:tr>
        <w:trPr>
          <w:trHeight w:val="87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2.3.3.1</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образование сложных существительных путём соединения основ глагола и существительного (</w:t>
            </w:r>
            <w:r>
              <w:rPr>
                <w:rFonts w:ascii="Times New Roman" w:hAnsi="Times New Roman"/>
                <w:b w:val="false"/>
                <w:i/>
                <w:color w:val="000000"/>
                <w:sz w:val="24"/>
              </w:rPr>
              <w:t>der Schreibtisch</w:t>
            </w:r>
            <w:r>
              <w:rPr>
                <w:rFonts w:ascii="Times New Roman" w:hAnsi="Times New Roman"/>
                <w:b w:val="false"/>
                <w:i w:val="false"/>
                <w:color w:val="000000"/>
                <w:sz w:val="24"/>
              </w:rPr>
              <w:t>)</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2.3.4</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Основные способы словообразования – конверсия:</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2.3.4.1</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образование имён существительных от глаголов (</w:t>
            </w:r>
            <w:r>
              <w:rPr>
                <w:rFonts w:ascii="Times New Roman" w:hAnsi="Times New Roman"/>
                <w:b w:val="false"/>
                <w:i/>
                <w:color w:val="000000"/>
                <w:sz w:val="24"/>
              </w:rPr>
              <w:t>das Lesen</w:t>
            </w:r>
            <w:r>
              <w:rPr>
                <w:rFonts w:ascii="Times New Roman" w:hAnsi="Times New Roman"/>
                <w:b w:val="false"/>
                <w:i w:val="false"/>
                <w:color w:val="000000"/>
                <w:sz w:val="24"/>
              </w:rPr>
              <w:t>)</w:t>
            </w:r>
          </w:p>
        </w:tc>
      </w:tr>
      <w:tr>
        <w:trPr>
          <w:trHeight w:val="130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color w:val="000000"/>
                <w:sz w:val="24"/>
              </w:rPr>
              <w:t>2.4</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color w:val="000000"/>
                <w:sz w:val="24"/>
              </w:rPr>
              <w:t>Грамматическая сторона речи</w:t>
            </w:r>
          </w:p>
          <w:p>
            <w:pPr>
              <w:spacing w:before="0" w:after="0" w:line="312"/>
              <w:ind w:left="228"/>
              <w:jc w:val="both"/>
            </w:pPr>
            <w:r>
              <w:rPr>
                <w:rFonts w:ascii="Times New Roman" w:hAnsi="Times New Roman"/>
                <w:b w:val="false"/>
                <w:i w:val="false"/>
                <w:color w:val="000000"/>
                <w:sz w:val="24"/>
              </w:rPr>
              <w:t>Распознавание и употребление в устной и письменной речи изученных морфологических форм и синтаксических конструкций немецкого языка</w:t>
            </w:r>
          </w:p>
        </w:tc>
      </w:tr>
      <w:tr>
        <w:trPr>
          <w:trHeight w:val="130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2.4.1</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2.4.2</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Сложносочинённые предложения с союзом </w:t>
            </w:r>
            <w:r>
              <w:rPr>
                <w:rFonts w:ascii="Times New Roman" w:hAnsi="Times New Roman"/>
                <w:b w:val="false"/>
                <w:i/>
                <w:color w:val="000000"/>
                <w:sz w:val="24"/>
              </w:rPr>
              <w:t>denn</w:t>
            </w:r>
          </w:p>
        </w:tc>
      </w:tr>
      <w:tr>
        <w:trPr>
          <w:trHeight w:val="87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2.4.3</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Глаголы в видовременных формах действительного залога в изъявительном наклонении в Präteritum</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2.4.4</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Глаголы с отделяемыми и неотделяемыми приставками </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2.4.5</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Глаголы с возвратным местоимением </w:t>
            </w:r>
            <w:r>
              <w:rPr>
                <w:rFonts w:ascii="Times New Roman" w:hAnsi="Times New Roman"/>
                <w:b w:val="false"/>
                <w:i/>
                <w:color w:val="000000"/>
                <w:sz w:val="24"/>
              </w:rPr>
              <w:t>sich</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2.4.6</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Глаголы</w:t>
            </w:r>
            <w:r>
              <w:rPr>
                <w:rFonts w:ascii="Times New Roman" w:hAnsi="Times New Roman"/>
                <w:b w:val="false"/>
                <w:i w:val="false"/>
                <w:color w:val="000000"/>
                <w:sz w:val="24"/>
              </w:rPr>
              <w:t xml:space="preserve"> </w:t>
            </w:r>
            <w:r>
              <w:rPr>
                <w:rFonts w:ascii="Times New Roman" w:hAnsi="Times New Roman"/>
                <w:b w:val="false"/>
                <w:i/>
                <w:color w:val="000000"/>
                <w:sz w:val="24"/>
              </w:rPr>
              <w:t>sitzen – setzen</w:t>
            </w:r>
            <w:r>
              <w:rPr>
                <w:rFonts w:ascii="Times New Roman" w:hAnsi="Times New Roman"/>
                <w:b w:val="false"/>
                <w:i w:val="false"/>
                <w:color w:val="000000"/>
                <w:sz w:val="24"/>
              </w:rPr>
              <w:t xml:space="preserve">, </w:t>
            </w:r>
            <w:r>
              <w:rPr>
                <w:rFonts w:ascii="Times New Roman" w:hAnsi="Times New Roman"/>
                <w:b w:val="false"/>
                <w:i/>
                <w:color w:val="000000"/>
                <w:sz w:val="24"/>
              </w:rPr>
              <w:t>liegen – legen</w:t>
            </w:r>
            <w:r>
              <w:rPr>
                <w:rFonts w:ascii="Times New Roman" w:hAnsi="Times New Roman"/>
                <w:b w:val="false"/>
                <w:i w:val="false"/>
                <w:color w:val="000000"/>
                <w:sz w:val="24"/>
              </w:rPr>
              <w:t xml:space="preserve">, </w:t>
            </w:r>
            <w:r>
              <w:rPr>
                <w:rFonts w:ascii="Times New Roman" w:hAnsi="Times New Roman"/>
                <w:b w:val="false"/>
                <w:i/>
                <w:color w:val="000000"/>
                <w:sz w:val="24"/>
              </w:rPr>
              <w:t>stehen – stellen</w:t>
            </w:r>
            <w:r>
              <w:rPr>
                <w:rFonts w:ascii="Times New Roman" w:hAnsi="Times New Roman"/>
                <w:b w:val="false"/>
                <w:i w:val="false"/>
                <w:color w:val="000000"/>
                <w:sz w:val="24"/>
              </w:rPr>
              <w:t xml:space="preserve">, </w:t>
            </w:r>
            <w:r>
              <w:rPr>
                <w:rFonts w:ascii="Times New Roman" w:hAnsi="Times New Roman"/>
                <w:b w:val="false"/>
                <w:i/>
                <w:color w:val="000000"/>
                <w:sz w:val="24"/>
              </w:rPr>
              <w:t>hängen</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w:t>
            </w:r>
            <w:r>
              <w:rPr>
                <w:rFonts w:ascii="Times New Roman" w:hAnsi="Times New Roman"/>
                <w:b w:val="false"/>
                <w:i w:val="false"/>
                <w:color w:val="000000"/>
                <w:sz w:val="24"/>
              </w:rPr>
              <w:t>7</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Модальный глагол </w:t>
            </w:r>
            <w:r>
              <w:rPr>
                <w:rFonts w:ascii="Times New Roman" w:hAnsi="Times New Roman"/>
                <w:b w:val="false"/>
                <w:i/>
                <w:color w:val="000000"/>
                <w:sz w:val="24"/>
              </w:rPr>
              <w:t>sollen</w:t>
            </w:r>
            <w:r>
              <w:rPr>
                <w:rFonts w:ascii="Times New Roman" w:hAnsi="Times New Roman"/>
                <w:b w:val="false"/>
                <w:i w:val="false"/>
                <w:color w:val="000000"/>
                <w:sz w:val="24"/>
              </w:rPr>
              <w:t xml:space="preserve"> (в Präsens)</w:t>
            </w:r>
          </w:p>
        </w:tc>
      </w:tr>
      <w:tr>
        <w:trPr>
          <w:trHeight w:val="87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w:t>
            </w:r>
            <w:r>
              <w:rPr>
                <w:rFonts w:ascii="Times New Roman" w:hAnsi="Times New Roman"/>
                <w:b w:val="false"/>
                <w:i w:val="false"/>
                <w:color w:val="000000"/>
                <w:sz w:val="24"/>
              </w:rPr>
              <w:t>8</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Склонение имён существительных в единственном и множественном числе в родительном падеже</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w:t>
            </w:r>
            <w:r>
              <w:rPr>
                <w:rFonts w:ascii="Times New Roman" w:hAnsi="Times New Roman"/>
                <w:b w:val="false"/>
                <w:i w:val="false"/>
                <w:color w:val="000000"/>
                <w:sz w:val="24"/>
              </w:rPr>
              <w:t>9</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Личные местоимения в винительном и дательном падежах (в некоторых речевых образцах)</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2.4.10</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Вопросительное местоимение </w:t>
            </w:r>
            <w:r>
              <w:rPr>
                <w:rFonts w:ascii="Times New Roman" w:hAnsi="Times New Roman"/>
                <w:b w:val="false"/>
                <w:i/>
                <w:color w:val="000000"/>
                <w:sz w:val="24"/>
              </w:rPr>
              <w:t>welch</w:t>
            </w:r>
            <w:r>
              <w:rPr>
                <w:rFonts w:ascii="Times New Roman" w:hAnsi="Times New Roman"/>
                <w:b w:val="false"/>
                <w:i w:val="false"/>
                <w:color w:val="000000"/>
                <w:sz w:val="24"/>
              </w:rPr>
              <w:t>-</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2.4.11</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Числительные для обозначения дат и больших чисел (100 – 1000)</w:t>
            </w:r>
          </w:p>
        </w:tc>
      </w:tr>
      <w:tr>
        <w:trPr>
          <w:trHeight w:val="99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2.4.12</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Предлоги, требующие дательного падежа при ответе на вопрос </w:t>
            </w:r>
            <w:r>
              <w:rPr>
                <w:rFonts w:ascii="Times New Roman" w:hAnsi="Times New Roman"/>
                <w:b w:val="false"/>
                <w:i/>
                <w:color w:val="000000"/>
                <w:sz w:val="24"/>
              </w:rPr>
              <w:t>Wo</w:t>
            </w:r>
            <w:r>
              <w:rPr>
                <w:rFonts w:ascii="Times New Roman" w:hAnsi="Times New Roman"/>
                <w:b w:val="false"/>
                <w:i w:val="false"/>
                <w:color w:val="000000"/>
                <w:sz w:val="24"/>
              </w:rPr>
              <w:t xml:space="preserve">? и винительного при ответе на вопрос </w:t>
            </w:r>
            <w:r>
              <w:rPr>
                <w:rFonts w:ascii="Times New Roman" w:hAnsi="Times New Roman"/>
                <w:b w:val="false"/>
                <w:i/>
                <w:color w:val="000000"/>
                <w:sz w:val="24"/>
              </w:rPr>
              <w:t>Wohin</w:t>
            </w:r>
            <w:r>
              <w:rPr>
                <w:rFonts w:ascii="Times New Roman" w:hAnsi="Times New Roman"/>
                <w:b w:val="false"/>
                <w:i w:val="false"/>
                <w:color w:val="000000"/>
                <w:sz w:val="24"/>
              </w:rPr>
              <w:t>?</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3</w:t>
            </w:r>
          </w:p>
        </w:tc>
        <w:tc>
          <w:tcPr>
            <w:tcW w:w="13046" w:type="dxa"/>
            <w:tcBorders/>
            <w:tcMar>
              <w:top w:w="50" w:type="dxa"/>
              <w:left w:w="100" w:type="dxa"/>
            </w:tcMar>
            <w:vAlign w:val="center"/>
          </w:tcPr>
          <w:p>
            <w:pPr>
              <w:spacing w:before="0" w:after="0" w:line="312"/>
              <w:ind w:left="228"/>
              <w:jc w:val="left"/>
            </w:pPr>
            <w:r>
              <w:rPr>
                <w:rFonts w:ascii="Times New Roman" w:hAnsi="Times New Roman"/>
                <w:b w:val="false"/>
                <w:i w:val="false"/>
                <w:color w:val="000000"/>
                <w:sz w:val="24"/>
              </w:rPr>
              <w:t>Социокультурные знания и умения</w:t>
            </w:r>
          </w:p>
        </w:tc>
      </w:tr>
      <w:tr>
        <w:trPr>
          <w:trHeight w:val="130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3.1</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«Дома», «В магазине»)</w:t>
            </w:r>
          </w:p>
        </w:tc>
      </w:tr>
      <w:tr>
        <w:trPr>
          <w:trHeight w:val="174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3.2</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питании и проведении досуга, этикетные особенности посещения гостей)</w:t>
            </w:r>
          </w:p>
        </w:tc>
      </w:tr>
      <w:tr>
        <w:trPr>
          <w:trHeight w:val="261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3.3</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Знание социокультурного портрета родной страны и страны </w:t>
            </w:r>
            <w:r>
              <w:rPr>
                <w:rFonts w:ascii="Times New Roman" w:hAnsi="Times New Roman"/>
                <w:b w:val="false"/>
                <w:i w:val="false"/>
                <w:color w:val="000000"/>
                <w:sz w:val="24"/>
              </w:rPr>
              <w:t>(</w:t>
            </w:r>
            <w:r>
              <w:rPr>
                <w:rFonts w:ascii="Times New Roman" w:hAnsi="Times New Roman"/>
                <w:b w:val="false"/>
                <w:i w:val="false"/>
                <w:color w:val="000000"/>
                <w:sz w:val="24"/>
              </w:rPr>
              <w:t>стран</w:t>
            </w:r>
            <w:r>
              <w:rPr>
                <w:rFonts w:ascii="Times New Roman" w:hAnsi="Times New Roman"/>
                <w:b w:val="false"/>
                <w:i w:val="false"/>
                <w:color w:val="000000"/>
                <w:sz w:val="24"/>
              </w:rPr>
              <w:t>)</w:t>
            </w:r>
            <w:r>
              <w:rPr>
                <w:rFonts w:ascii="Times New Roman" w:hAnsi="Times New Roman"/>
                <w:b w:val="false"/>
                <w:i w:val="false"/>
                <w:color w:val="000000"/>
                <w:sz w:val="24"/>
              </w:rPr>
              <w:t xml:space="preserve"> изуча</w:t>
            </w:r>
            <w:r>
              <w:rPr>
                <w:rFonts w:ascii="Times New Roman" w:hAnsi="Times New Roman"/>
                <w:b w:val="false"/>
                <w:i w:val="false"/>
                <w:color w:val="000000"/>
                <w:sz w:val="24"/>
              </w:rPr>
              <w:t xml:space="preserve">емого языка: знакомство с </w:t>
            </w:r>
            <w:r>
              <w:rPr>
                <w:rFonts w:ascii="Times New Roman" w:hAnsi="Times New Roman"/>
                <w:b w:val="false"/>
                <w:i w:val="false"/>
                <w:color w:val="000000"/>
                <w:sz w:val="24"/>
              </w:rPr>
              <w:t xml:space="preserve">государственной символикой (флагом), некоторыми национальными символами, </w:t>
            </w:r>
            <w:r>
              <w:rPr>
                <w:rFonts w:ascii="Times New Roman" w:hAnsi="Times New Roman"/>
                <w:b w:val="false"/>
                <w:i w:val="false"/>
                <w:color w:val="000000"/>
                <w:sz w:val="24"/>
              </w:rPr>
              <w:t>традициями проведения основных националь</w:t>
            </w:r>
            <w:r>
              <w:rPr>
                <w:rFonts w:ascii="Times New Roman" w:hAnsi="Times New Roman"/>
                <w:b w:val="false"/>
                <w:i w:val="false"/>
                <w:color w:val="000000"/>
                <w:sz w:val="24"/>
              </w:rPr>
              <w:t>ных праздников (Рождества, Нового года</w:t>
            </w:r>
            <w:r>
              <w:rPr>
                <w:rFonts w:ascii="Times New Roman" w:hAnsi="Times New Roman"/>
                <w:b w:val="false"/>
                <w:i w:val="false"/>
                <w:color w:val="000000"/>
                <w:sz w:val="24"/>
              </w:rPr>
              <w:t xml:space="preserve">, Дня матери </w:t>
            </w:r>
            <w:r>
              <w:rPr>
                <w:rFonts w:ascii="Times New Roman" w:hAnsi="Times New Roman"/>
                <w:b w:val="false"/>
                <w:i w:val="false"/>
                <w:color w:val="000000"/>
                <w:sz w:val="24"/>
              </w:rPr>
              <w:t xml:space="preserve">и </w:t>
            </w:r>
            <w:r>
              <w:rPr>
                <w:rFonts w:ascii="Times New Roman" w:hAnsi="Times New Roman"/>
                <w:b w:val="false"/>
                <w:i w:val="false"/>
                <w:color w:val="000000"/>
                <w:sz w:val="24"/>
              </w:rPr>
              <w:t>других праздников</w:t>
            </w:r>
            <w:r>
              <w:rPr>
                <w:rFonts w:ascii="Times New Roman" w:hAnsi="Times New Roman"/>
                <w:b w:val="false"/>
                <w:i w:val="false"/>
                <w:color w:val="000000"/>
                <w:sz w:val="24"/>
              </w:rPr>
              <w:t>), с</w:t>
            </w:r>
            <w:r>
              <w:rPr>
                <w:rFonts w:ascii="Times New Roman" w:hAnsi="Times New Roman"/>
                <w:b w:val="false"/>
                <w:i w:val="false"/>
                <w:color w:val="000000"/>
                <w:sz w:val="24"/>
              </w:rPr>
              <w:t xml:space="preserve"> </w:t>
            </w:r>
            <w:r>
              <w:rPr>
                <w:rFonts w:ascii="Times New Roman" w:hAnsi="Times New Roman"/>
                <w:b w:val="false"/>
                <w:i w:val="false"/>
                <w:color w:val="000000"/>
                <w:sz w:val="24"/>
              </w:rPr>
              <w:t>особенностями образа жизни и культуры страны (стран) изучаемого языка (известны</w:t>
            </w:r>
            <w:r>
              <w:rPr>
                <w:rFonts w:ascii="Times New Roman" w:hAnsi="Times New Roman"/>
                <w:b w:val="false"/>
                <w:i w:val="false"/>
                <w:color w:val="000000"/>
                <w:sz w:val="24"/>
              </w:rPr>
              <w:t>ми</w:t>
            </w:r>
            <w:r>
              <w:rPr>
                <w:rFonts w:ascii="Times New Roman" w:hAnsi="Times New Roman"/>
                <w:b w:val="false"/>
                <w:i w:val="false"/>
                <w:color w:val="000000"/>
                <w:sz w:val="24"/>
              </w:rPr>
              <w:t xml:space="preserve"> достопримечательностя</w:t>
            </w:r>
            <w:r>
              <w:rPr>
                <w:rFonts w:ascii="Times New Roman" w:hAnsi="Times New Roman"/>
                <w:b w:val="false"/>
                <w:i w:val="false"/>
                <w:color w:val="000000"/>
                <w:sz w:val="24"/>
              </w:rPr>
              <w:t>ми</w:t>
            </w:r>
            <w:r>
              <w:rPr>
                <w:rFonts w:ascii="Times New Roman" w:hAnsi="Times New Roman"/>
                <w:b w:val="false"/>
                <w:i w:val="false"/>
                <w:color w:val="000000"/>
                <w:sz w:val="24"/>
              </w:rPr>
              <w:t>,</w:t>
            </w:r>
            <w:r>
              <w:rPr>
                <w:rFonts w:ascii="Times New Roman" w:hAnsi="Times New Roman"/>
                <w:b w:val="false"/>
                <w:i w:val="false"/>
                <w:color w:val="000000"/>
                <w:sz w:val="24"/>
              </w:rPr>
              <w:t xml:space="preserve"> некоторыми</w:t>
            </w:r>
            <w:r>
              <w:rPr>
                <w:rFonts w:ascii="Times New Roman" w:hAnsi="Times New Roman"/>
                <w:b w:val="false"/>
                <w:i w:val="false"/>
                <w:color w:val="000000"/>
                <w:sz w:val="24"/>
              </w:rPr>
              <w:t xml:space="preserve"> выдающи</w:t>
            </w:r>
            <w:r>
              <w:rPr>
                <w:rFonts w:ascii="Times New Roman" w:hAnsi="Times New Roman"/>
                <w:b w:val="false"/>
                <w:i w:val="false"/>
                <w:color w:val="000000"/>
                <w:sz w:val="24"/>
              </w:rPr>
              <w:t>мис</w:t>
            </w:r>
            <w:r>
              <w:rPr>
                <w:rFonts w:ascii="Times New Roman" w:hAnsi="Times New Roman"/>
                <w:b w:val="false"/>
                <w:i w:val="false"/>
                <w:color w:val="000000"/>
                <w:sz w:val="24"/>
              </w:rPr>
              <w:t>я люд</w:t>
            </w:r>
            <w:r>
              <w:rPr>
                <w:rFonts w:ascii="Times New Roman" w:hAnsi="Times New Roman"/>
                <w:b w:val="false"/>
                <w:i w:val="false"/>
                <w:color w:val="000000"/>
                <w:sz w:val="24"/>
              </w:rPr>
              <w:t>ьми</w:t>
            </w:r>
            <w:r>
              <w:rPr>
                <w:rFonts w:ascii="Times New Roman" w:hAnsi="Times New Roman"/>
                <w:b w:val="false"/>
                <w:i w:val="false"/>
                <w:color w:val="000000"/>
                <w:sz w:val="24"/>
              </w:rPr>
              <w:t xml:space="preserve">), с доступными в языковом отношении образцами детской поэзии и прозы на </w:t>
            </w:r>
            <w:r>
              <w:rPr>
                <w:rFonts w:ascii="Times New Roman" w:hAnsi="Times New Roman"/>
                <w:b w:val="false"/>
                <w:i w:val="false"/>
                <w:color w:val="000000"/>
                <w:sz w:val="24"/>
              </w:rPr>
              <w:t>немец</w:t>
            </w:r>
            <w:r>
              <w:rPr>
                <w:rFonts w:ascii="Times New Roman" w:hAnsi="Times New Roman"/>
                <w:b w:val="false"/>
                <w:i w:val="false"/>
                <w:color w:val="000000"/>
                <w:sz w:val="24"/>
              </w:rPr>
              <w:t>ком языке</w:t>
            </w:r>
          </w:p>
        </w:tc>
      </w:tr>
      <w:tr>
        <w:trPr>
          <w:trHeight w:val="87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3.4</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Умение писать свои имя и фамилию, а также имена и фамилии своих родственников и друзей на немецком языке </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3.5</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Умение правильно оформлять свой адрес на немецком языке (в анкете, формуляре)</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3.6</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Умение кратко представлять Россию и страну (страны) изучаемого языка</w:t>
            </w:r>
          </w:p>
        </w:tc>
      </w:tr>
      <w:tr>
        <w:trPr>
          <w:trHeight w:val="130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3.7</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trPr>
          <w:trHeight w:val="87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3.8</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Умение кратко рассказывать о выдающихся людях родной страны и страны (стран) изучаемого языка (учёных, писателях, поэтах)</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4</w:t>
            </w:r>
          </w:p>
        </w:tc>
        <w:tc>
          <w:tcPr>
            <w:tcW w:w="13046" w:type="dxa"/>
            <w:tcBorders/>
            <w:tcMar>
              <w:top w:w="50" w:type="dxa"/>
              <w:left w:w="100" w:type="dxa"/>
            </w:tcMar>
            <w:vAlign w:val="center"/>
          </w:tcPr>
          <w:p>
            <w:pPr>
              <w:spacing w:before="0" w:after="0" w:line="312"/>
              <w:ind w:left="228"/>
              <w:jc w:val="left"/>
            </w:pPr>
            <w:r>
              <w:rPr>
                <w:rFonts w:ascii="Times New Roman" w:hAnsi="Times New Roman"/>
                <w:b w:val="false"/>
                <w:i w:val="false"/>
                <w:color w:val="000000"/>
                <w:sz w:val="24"/>
              </w:rPr>
              <w:t>Компенсаторные умения</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4.1</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Использование при чтении и аудировании языковой догадки, в том числе контекстуальной</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4.2</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Использование при формулировании собственных высказываний ключевых слов, плана</w:t>
            </w:r>
          </w:p>
        </w:tc>
      </w:tr>
      <w:tr>
        <w:trPr>
          <w:trHeight w:val="130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4.3</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trPr>
          <w:trHeight w:val="435" w:hRule="atLeast"/>
          <w:trHeight w:val="144" w:hRule="atLeast"/>
        </w:trPr>
        <w:tc>
          <w:tcPr>
            <w:tcW w:w="0" w:type="auto"/>
            <w:gridSpan w:val="2"/>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Тематическое содержание речи</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А</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Взаимоотношения в семье и с друзьями. Семейные праздники</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Б</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Внешность и характер человека (литературного персонажа)</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В</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pacing w:val="-2"/>
                <w:sz w:val="24"/>
              </w:rPr>
              <w:t>Досуг и увлечения (хобби) современного подростка (чтение, кино, театр, спорт)</w:t>
            </w:r>
          </w:p>
        </w:tc>
      </w:tr>
      <w:tr>
        <w:trPr>
          <w:trHeight w:val="55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Г</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Здоровый образ жизни: режим труда и отдыха, фитнес, сбалансированное питание</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Д</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Покупки: продукты питания</w:t>
            </w:r>
          </w:p>
        </w:tc>
      </w:tr>
      <w:tr>
        <w:trPr>
          <w:trHeight w:val="87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Е</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Школа, школьная жизнь, изучаемые предметы, любимый предмет, правила поведения в школе. Переписка с зарубежными сверстниками</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Ж</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Каникулы в различное время года. Виды отдыха</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З</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Путешествия по России и зарубежным странам</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И</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Природа: дикие и домашние животные. Климат, погода</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К</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Жизнь в городе и сельской местности. Описание родного населенного пункта. Транспорт</w:t>
            </w:r>
          </w:p>
        </w:tc>
      </w:tr>
      <w:tr>
        <w:trPr>
          <w:trHeight w:val="130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Л</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и культурные особенности (национальные праздники, традиции, обычаи)</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М</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Выдающиеся люди родной страны и страны (стран) изучаемого языка: писатели, поэты и другие</w:t>
            </w:r>
          </w:p>
        </w:tc>
      </w:tr>
    </w:tbl>
    <w:p>
      <w:pPr>
        <w:spacing w:before="0" w:after="0"/>
        <w:ind w:left="120"/>
        <w:jc w:val="left"/>
      </w:pPr>
    </w:p>
    <w:p>
      <w:pPr>
        <w:spacing w:before="199" w:after="199"/>
        <w:ind w:left="120"/>
        <w:jc w:val="left"/>
      </w:pPr>
      <w:r>
        <w:rPr>
          <w:rFonts w:ascii="Times New Roman" w:hAnsi="Times New Roman"/>
          <w:b/>
          <w:i w:val="false"/>
          <w:color w:val="000000"/>
          <w:sz w:val="28"/>
        </w:rPr>
        <w:t>7 КЛАСС</w:t>
      </w:r>
    </w:p>
    <w:p>
      <w:pPr>
        <w:spacing w:before="0" w:after="0"/>
        <w:ind w:left="120"/>
        <w:jc w:val="left"/>
      </w:pPr>
    </w:p>
    <w:tbl>
      <w:tblPr>
        <w:tblW w:w="0" w:type="auto"/>
        <w:tblCellSpacing w:w="0" w:type="nil"/>
        <w:tblBorders>
          <w:top w:val="single"/>
          <w:left w:val="single"/>
          <w:bottom w:val="single"/>
          <w:right w:val="single"/>
          <w:insideH w:val="single"/>
          <w:insideV w:val="single"/>
        </w:tblBorders>
      </w:tblPr>
      <w:tblGrid>
        <w:gridCol w:w="1891"/>
        <w:gridCol w:w="11861"/>
      </w:tblGrid>
      <w:tr>
        <w:trPr>
          <w:trHeight w:val="405" w:hRule="atLeast"/>
          <w:trHeight w:val="144" w:hRule="atLeast"/>
        </w:trPr>
        <w:tc>
          <w:tcPr>
            <w:tcW w:w="13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w:t>
            </w:r>
            <w:r>
              <w:rPr>
                <w:rFonts w:ascii="Times New Roman" w:hAnsi="Times New Roman"/>
                <w:b/>
                <w:i w:val="false"/>
                <w:color w:val="000000"/>
                <w:sz w:val="24"/>
              </w:rPr>
              <w:t>Код</w:t>
            </w:r>
            <w:r>
              <w:rPr>
                <w:rFonts w:ascii="Times New Roman" w:hAnsi="Times New Roman"/>
                <w:b/>
                <w:i w:val="false"/>
                <w:color w:val="000000"/>
                <w:sz w:val="24"/>
              </w:rPr>
              <w:t xml:space="preserve"> </w:t>
            </w:r>
          </w:p>
        </w:tc>
        <w:tc>
          <w:tcPr>
            <w:tcW w:w="1304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w:t>
            </w:r>
            <w:r>
              <w:rPr>
                <w:rFonts w:ascii="Times New Roman" w:hAnsi="Times New Roman"/>
                <w:b/>
                <w:i w:val="false"/>
                <w:color w:val="000000"/>
                <w:sz w:val="24"/>
              </w:rPr>
              <w:t>Проверяемый элемент содержания</w:t>
            </w:r>
            <w:r>
              <w:rPr>
                <w:rFonts w:ascii="Times New Roman" w:hAnsi="Times New Roman"/>
                <w:b/>
                <w:i w:val="false"/>
                <w:color w:val="000000"/>
                <w:sz w:val="24"/>
              </w:rPr>
              <w:t xml:space="preserve"> </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Коммуникативные умения</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1.1</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Говорение</w:t>
            </w:r>
          </w:p>
        </w:tc>
      </w:tr>
      <w:tr>
        <w:trPr>
          <w:trHeight w:val="234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Диалогическая речь</w:t>
            </w:r>
          </w:p>
          <w:p>
            <w:pPr>
              <w:spacing w:before="0" w:after="0" w:line="336"/>
              <w:ind w:left="228"/>
              <w:jc w:val="both"/>
            </w:pPr>
            <w:r>
              <w:rPr>
                <w:rFonts w:ascii="Times New Roman" w:hAnsi="Times New Roman"/>
                <w:b w:val="false"/>
                <w:i w:val="false"/>
                <w:color w:val="000000"/>
                <w:sz w:val="24"/>
              </w:rPr>
              <w:t xml:space="preserve">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w:t>
            </w:r>
            <w:r>
              <w:rPr>
                <w:rFonts w:ascii="Times New Roman" w:hAnsi="Times New Roman"/>
                <w:b w:val="false"/>
                <w:i w:val="false"/>
                <w:color w:val="000000"/>
                <w:sz w:val="24"/>
              </w:rPr>
              <w:t>с использованием ключевых слов, плана, вопросов и (или) иллюстраций, фотографий, таблиц</w:t>
            </w:r>
            <w:r>
              <w:rPr>
                <w:rFonts w:ascii="Times New Roman" w:hAnsi="Times New Roman"/>
                <w:b w:val="false"/>
                <w:i w:val="false"/>
                <w:color w:val="000000"/>
                <w:sz w:val="24"/>
              </w:rPr>
              <w:t xml:space="preserve"> (объём диалога – до 6 реплик со стороны каждого собеседника)</w:t>
            </w:r>
          </w:p>
        </w:tc>
      </w:tr>
      <w:tr>
        <w:trPr>
          <w:trHeight w:val="187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1.1.1.1</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trPr>
          <w:trHeight w:val="187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1.1.1.2</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trPr>
          <w:trHeight w:val="141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1.1.1.3</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trPr>
          <w:trHeight w:val="298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Монологическая речь </w:t>
            </w:r>
          </w:p>
          <w:p>
            <w:pPr>
              <w:spacing w:before="0" w:after="0" w:line="336"/>
              <w:ind w:left="228"/>
              <w:jc w:val="both"/>
            </w:pPr>
            <w:r>
              <w:rPr>
                <w:rFonts w:ascii="Times New Roman" w:hAnsi="Times New Roman"/>
                <w:b w:val="false"/>
                <w:i w:val="false"/>
                <w:color w:val="000000"/>
                <w:sz w:val="24"/>
              </w:rPr>
              <w:t xml:space="preserve">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w:t>
            </w:r>
            <w:r>
              <w:rPr>
                <w:rFonts w:ascii="Times New Roman" w:hAnsi="Times New Roman"/>
                <w:b w:val="false"/>
                <w:i w:val="false"/>
                <w:color w:val="000000"/>
                <w:sz w:val="24"/>
              </w:rPr>
              <w:t>с использованием ключевых слов, плана, вопросов и (или) иллюстраций, фотографий, таблиц</w:t>
            </w:r>
            <w:r>
              <w:rPr>
                <w:rFonts w:ascii="Times New Roman" w:hAnsi="Times New Roman"/>
                <w:b w:val="false"/>
                <w:i w:val="false"/>
                <w:color w:val="000000"/>
                <w:sz w:val="24"/>
              </w:rPr>
              <w:t xml:space="preserve"> (объём монологического высказывания – 8 – 9 фраз)</w:t>
            </w:r>
          </w:p>
        </w:tc>
      </w:tr>
      <w:tr>
        <w:trPr>
          <w:trHeight w:val="93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1.1.2.1</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1.1.2.2</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Повествование или сообщение</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1.1.2.3</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Изложение (пересказ) основного содержания прочитанного (прослушанного) текста </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1.1.2.4</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Краткое изложение результатов выполненной проектной работы</w:t>
            </w:r>
          </w:p>
        </w:tc>
      </w:tr>
      <w:tr>
        <w:trPr>
          <w:trHeight w:val="375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1.2</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Аудирование</w:t>
            </w:r>
          </w:p>
          <w:p>
            <w:pPr>
              <w:spacing w:before="0" w:after="0" w:line="336"/>
              <w:ind w:left="228"/>
              <w:jc w:val="both"/>
            </w:pPr>
            <w:r>
              <w:rPr>
                <w:rFonts w:ascii="Times New Roman" w:hAnsi="Times New Roman"/>
                <w:b w:val="false"/>
                <w:i w:val="false"/>
                <w:color w:val="000000"/>
                <w:sz w:val="24"/>
              </w:rPr>
              <w:t xml:space="preserve">При непосредственном общении: понимание на слух речи учителя и одноклассников и вербальная (невербальная) реакция на услышанное. </w:t>
            </w:r>
            <w:r>
              <w:rPr>
                <w:rFonts w:ascii="Times New Roman" w:hAnsi="Times New Roman"/>
                <w:b w:val="false"/>
                <w:i w:val="false"/>
                <w:color w:val="000000"/>
                <w:sz w:val="24"/>
              </w:rPr>
              <w:t xml:space="preserve">При опосредованном общении: дальнейшее развитие восприятия </w:t>
            </w:r>
            <w:r>
              <w:rPr>
                <w:rFonts w:ascii="Times New Roman" w:hAnsi="Times New Roman"/>
                <w:b w:val="false"/>
                <w:i w:val="false"/>
                <w:color w:val="000000"/>
                <w:sz w:val="24"/>
              </w:rPr>
              <w:t xml:space="preserve">и понимания на слух несложных аутентичных текстов, содержащих отдельные незнакомые слова, с разной глубиной проникновения </w:t>
            </w:r>
            <w:r>
              <w:rPr>
                <w:rFonts w:ascii="Times New Roman" w:hAnsi="Times New Roman"/>
                <w:b w:val="false"/>
                <w:i w:val="false"/>
                <w:color w:val="000000"/>
                <w:sz w:val="24"/>
              </w:rPr>
              <w:t xml:space="preserve">в их содержание в зависимости от поставленной коммуникативной задачи: </w:t>
            </w:r>
            <w:r>
              <w:rPr>
                <w:rFonts w:ascii="Times New Roman" w:hAnsi="Times New Roman"/>
                <w:b w:val="false"/>
                <w:i w:val="false"/>
                <w:color w:val="000000"/>
                <w:sz w:val="24"/>
              </w:rPr>
              <w:t>с пониманием основного содержания, с пониманием запрашиваемой информации (</w:t>
            </w:r>
            <w:r>
              <w:rPr>
                <w:rFonts w:ascii="Times New Roman" w:hAnsi="Times New Roman"/>
                <w:b w:val="false"/>
                <w:i w:val="false"/>
                <w:color w:val="000000"/>
                <w:sz w:val="24"/>
              </w:rPr>
              <w:t xml:space="preserve">время звучания текста (текстов) </w:t>
            </w:r>
            <w:r>
              <w:rPr>
                <w:rFonts w:ascii="Times New Roman" w:hAnsi="Times New Roman"/>
                <w:b w:val="false"/>
                <w:i w:val="false"/>
                <w:color w:val="000000"/>
                <w:sz w:val="24"/>
              </w:rPr>
              <w:t>для аудирования – до 1,5 минут)</w:t>
            </w:r>
          </w:p>
        </w:tc>
      </w:tr>
      <w:tr>
        <w:trPr>
          <w:trHeight w:val="141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1.2.1</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Аудирование с пониманием основного содержания текста – умение определять основную тему (идею) и главные факты (события) в воспринимаемом на слух тексте, игнорировать незнакомые слова, несущественные для понимания основного содержания</w:t>
            </w:r>
          </w:p>
        </w:tc>
      </w:tr>
      <w:tr>
        <w:trPr>
          <w:trHeight w:val="93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1.2.2</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trPr>
          <w:trHeight w:val="282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1.3</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Смысловое чтение</w:t>
            </w:r>
          </w:p>
          <w:p>
            <w:pPr>
              <w:spacing w:before="0" w:after="0" w:line="336"/>
              <w:ind w:left="228"/>
              <w:jc w:val="both"/>
            </w:pPr>
            <w:r>
              <w:rPr>
                <w:rFonts w:ascii="Times New Roman" w:hAnsi="Times New Roman"/>
                <w:b w:val="false"/>
                <w:i w:val="false"/>
                <w:color w:val="000000"/>
                <w:sz w:val="24"/>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w:t>
            </w:r>
            <w:r>
              <w:rPr>
                <w:rFonts w:ascii="Times New Roman" w:hAnsi="Times New Roman"/>
                <w:b w:val="false"/>
                <w:i w:val="false"/>
                <w:color w:val="000000"/>
                <w:sz w:val="24"/>
              </w:rPr>
              <w:t>с пониманием основного содержания, с пониманием нужной (запрашиваемой) информации, с полным пониманием содержания текста</w:t>
            </w:r>
            <w:r>
              <w:rPr>
                <w:rFonts w:ascii="Times New Roman" w:hAnsi="Times New Roman"/>
                <w:b w:val="false"/>
                <w:i w:val="false"/>
                <w:color w:val="000000"/>
                <w:sz w:val="24"/>
              </w:rPr>
              <w:t xml:space="preserve"> (объём текста (текстов) для чтения – до 350 слов)</w:t>
            </w:r>
          </w:p>
        </w:tc>
      </w:tr>
      <w:tr>
        <w:trPr>
          <w:trHeight w:val="222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1.3.1</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trPr>
          <w:trHeight w:val="93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1.3.2</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Чтение с пониманием нужной (запрашиваемой) информации – умение находить в прочитанном тексте и понимать запрашиваемую информацию</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1.3.3</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Чтение несплошных текстов (таблиц, диаграмм) и понимание представленной в них информации</w:t>
            </w:r>
          </w:p>
        </w:tc>
      </w:tr>
      <w:tr>
        <w:trPr>
          <w:trHeight w:val="93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1.3.4</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Чтение с полным пониманием – умение полно и точно понимать информацию, представленную в тексте в эксплицитной (явной) форме</w:t>
            </w:r>
          </w:p>
        </w:tc>
      </w:tr>
      <w:tr>
        <w:trPr>
          <w:trHeight w:val="93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1.4</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Письменная речь</w:t>
            </w:r>
          </w:p>
          <w:p>
            <w:pPr>
              <w:spacing w:before="0" w:after="0" w:line="336"/>
              <w:ind w:left="228"/>
              <w:jc w:val="left"/>
            </w:pPr>
            <w:r>
              <w:rPr>
                <w:rFonts w:ascii="Times New Roman" w:hAnsi="Times New Roman"/>
                <w:b w:val="false"/>
                <w:i w:val="false"/>
                <w:color w:val="000000"/>
                <w:sz w:val="24"/>
              </w:rPr>
              <w:t>Развитие умений письменной речи</w:t>
            </w:r>
          </w:p>
        </w:tc>
      </w:tr>
      <w:tr>
        <w:trPr>
          <w:trHeight w:val="93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1.4.1</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tc>
      </w:tr>
      <w:tr>
        <w:trPr>
          <w:trHeight w:val="141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1.4.2</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Заполнение анкет и формуляров: сообщение о себе основных сведений </w:t>
            </w:r>
            <w:r>
              <w:rPr>
                <w:rFonts w:ascii="Times New Roman" w:hAnsi="Times New Roman"/>
                <w:b w:val="false"/>
                <w:i w:val="false"/>
                <w:color w:val="000000"/>
                <w:sz w:val="24"/>
              </w:rPr>
              <w:t xml:space="preserve">(имя, фамилия, пол, возраст, гражданство, адрес, увлечения) </w:t>
            </w:r>
            <w:r>
              <w:rPr>
                <w:rFonts w:ascii="Times New Roman" w:hAnsi="Times New Roman"/>
                <w:b w:val="false"/>
                <w:i w:val="false"/>
                <w:color w:val="000000"/>
                <w:sz w:val="24"/>
              </w:rPr>
              <w:t>в соответствии с нормами, принятыми в стране (странах) изучаемого языка</w:t>
            </w:r>
          </w:p>
        </w:tc>
      </w:tr>
      <w:tr>
        <w:trPr>
          <w:trHeight w:val="141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1.4.3</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pacing w:val="-2"/>
                <w:sz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tc>
      </w:tr>
      <w:tr>
        <w:trPr>
          <w:trHeight w:val="93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1.4.4</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Создание небольшого письменного высказывания </w:t>
            </w:r>
            <w:r>
              <w:rPr>
                <w:rFonts w:ascii="Times New Roman" w:hAnsi="Times New Roman"/>
                <w:b w:val="false"/>
                <w:i w:val="false"/>
                <w:color w:val="000000"/>
                <w:sz w:val="24"/>
              </w:rPr>
              <w:t>с использованием образца, плана, таблицы</w:t>
            </w:r>
            <w:r>
              <w:rPr>
                <w:rFonts w:ascii="Times New Roman" w:hAnsi="Times New Roman"/>
                <w:b w:val="false"/>
                <w:i w:val="false"/>
                <w:color w:val="000000"/>
                <w:sz w:val="24"/>
              </w:rPr>
              <w:t xml:space="preserve"> (объём письменного высказывания – до 90 слов)</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w:t>
            </w:r>
          </w:p>
        </w:tc>
        <w:tc>
          <w:tcPr>
            <w:tcW w:w="13047" w:type="dxa"/>
            <w:tcBorders/>
            <w:tcMar>
              <w:top w:w="50" w:type="dxa"/>
              <w:left w:w="100" w:type="dxa"/>
            </w:tcMar>
            <w:vAlign w:val="center"/>
          </w:tcPr>
          <w:p>
            <w:pPr>
              <w:spacing w:before="0" w:after="0" w:line="336"/>
              <w:ind w:left="228"/>
              <w:jc w:val="left"/>
            </w:pPr>
            <w:r>
              <w:rPr>
                <w:rFonts w:ascii="Times New Roman" w:hAnsi="Times New Roman"/>
                <w:b w:val="false"/>
                <w:i w:val="false"/>
                <w:color w:val="000000"/>
                <w:sz w:val="24"/>
              </w:rPr>
              <w:t>Языковые знания и навыки</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2.1</w:t>
            </w:r>
          </w:p>
        </w:tc>
        <w:tc>
          <w:tcPr>
            <w:tcW w:w="13047" w:type="dxa"/>
            <w:tcBorders/>
            <w:tcMar>
              <w:top w:w="50" w:type="dxa"/>
              <w:left w:w="100" w:type="dxa"/>
            </w:tcMar>
            <w:vAlign w:val="center"/>
          </w:tcPr>
          <w:p>
            <w:pPr>
              <w:spacing w:before="0" w:after="0" w:line="336"/>
              <w:ind w:left="228"/>
              <w:jc w:val="left"/>
            </w:pPr>
            <w:r>
              <w:rPr>
                <w:rFonts w:ascii="Times New Roman" w:hAnsi="Times New Roman"/>
                <w:b w:val="false"/>
                <w:i/>
                <w:color w:val="000000"/>
                <w:sz w:val="24"/>
              </w:rPr>
              <w:t>Фонетическая сторона речи</w:t>
            </w:r>
          </w:p>
        </w:tc>
      </w:tr>
      <w:tr>
        <w:trPr>
          <w:trHeight w:val="187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2.1.1</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Различение на слух и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trPr>
          <w:trHeight w:val="141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2.1.2</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100 слов)</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2.2</w:t>
            </w:r>
          </w:p>
        </w:tc>
        <w:tc>
          <w:tcPr>
            <w:tcW w:w="13047" w:type="dxa"/>
            <w:tcBorders/>
            <w:tcMar>
              <w:top w:w="50" w:type="dxa"/>
              <w:left w:w="100" w:type="dxa"/>
            </w:tcMar>
            <w:vAlign w:val="center"/>
          </w:tcPr>
          <w:p>
            <w:pPr>
              <w:spacing w:before="0" w:after="0" w:line="336"/>
              <w:ind w:left="228"/>
              <w:jc w:val="left"/>
            </w:pPr>
            <w:r>
              <w:rPr>
                <w:rFonts w:ascii="Times New Roman" w:hAnsi="Times New Roman"/>
                <w:b w:val="false"/>
                <w:i/>
                <w:color w:val="000000"/>
                <w:sz w:val="24"/>
              </w:rPr>
              <w:t>Графика, орфография и пунктуация</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2.2.1</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Правильное написание изученных слов</w:t>
            </w:r>
          </w:p>
        </w:tc>
      </w:tr>
      <w:tr>
        <w:trPr>
          <w:trHeight w:val="93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2.2.2</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Правильное использование знаков препинания: точки, вопросительного и восклицательного знаков в конце предложения, запятой при перечислении</w:t>
            </w:r>
          </w:p>
        </w:tc>
      </w:tr>
      <w:tr>
        <w:trPr>
          <w:trHeight w:val="129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2.2.3</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2.3</w:t>
            </w:r>
          </w:p>
        </w:tc>
        <w:tc>
          <w:tcPr>
            <w:tcW w:w="13047" w:type="dxa"/>
            <w:tcBorders/>
            <w:tcMar>
              <w:top w:w="50" w:type="dxa"/>
              <w:left w:w="100" w:type="dxa"/>
            </w:tcMar>
            <w:vAlign w:val="center"/>
          </w:tcPr>
          <w:p>
            <w:pPr>
              <w:spacing w:before="0" w:after="0" w:line="336"/>
              <w:ind w:left="228"/>
              <w:jc w:val="left"/>
            </w:pPr>
            <w:r>
              <w:rPr>
                <w:rFonts w:ascii="Times New Roman" w:hAnsi="Times New Roman"/>
                <w:b w:val="false"/>
                <w:i/>
                <w:color w:val="000000"/>
                <w:sz w:val="24"/>
              </w:rPr>
              <w:t>Лексическая сторона речи</w:t>
            </w:r>
          </w:p>
        </w:tc>
      </w:tr>
      <w:tr>
        <w:trPr>
          <w:trHeight w:val="187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2.3.1</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2.3.2</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Многозначные лексические единицы. Синонимы. Антонимы</w:t>
            </w:r>
          </w:p>
        </w:tc>
      </w:tr>
      <w:tr>
        <w:trPr>
          <w:trHeight w:val="93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2.3.3</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Различные средства связи в тексте для обеспечения его целостности (</w:t>
            </w:r>
            <w:r>
              <w:rPr>
                <w:rFonts w:ascii="Times New Roman" w:hAnsi="Times New Roman"/>
                <w:b w:val="false"/>
                <w:i/>
                <w:color w:val="000000"/>
                <w:sz w:val="24"/>
              </w:rPr>
              <w:t>zuerst</w:t>
            </w:r>
            <w:r>
              <w:rPr>
                <w:rFonts w:ascii="Times New Roman" w:hAnsi="Times New Roman"/>
                <w:b w:val="false"/>
                <w:i w:val="false"/>
                <w:color w:val="000000"/>
                <w:sz w:val="24"/>
              </w:rPr>
              <w:t xml:space="preserve">, </w:t>
            </w:r>
            <w:r>
              <w:rPr>
                <w:rFonts w:ascii="Times New Roman" w:hAnsi="Times New Roman"/>
                <w:b w:val="false"/>
                <w:i/>
                <w:color w:val="000000"/>
                <w:sz w:val="24"/>
              </w:rPr>
              <w:t>denn</w:t>
            </w:r>
            <w:r>
              <w:rPr>
                <w:rFonts w:ascii="Times New Roman" w:hAnsi="Times New Roman"/>
                <w:b w:val="false"/>
                <w:i w:val="false"/>
                <w:color w:val="000000"/>
                <w:sz w:val="24"/>
              </w:rPr>
              <w:t xml:space="preserve">, </w:t>
            </w:r>
            <w:r>
              <w:rPr>
                <w:rFonts w:ascii="Times New Roman" w:hAnsi="Times New Roman"/>
                <w:b w:val="false"/>
                <w:i/>
                <w:color w:val="000000"/>
                <w:sz w:val="24"/>
              </w:rPr>
              <w:t>zum Schluss usw.</w:t>
            </w:r>
            <w:r>
              <w:rPr>
                <w:rFonts w:ascii="Times New Roman" w:hAnsi="Times New Roman"/>
                <w:b w:val="false"/>
                <w:i w:val="false"/>
                <w:color w:val="000000"/>
                <w:sz w:val="24"/>
              </w:rPr>
              <w:t>)</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2.3.4</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Основные способы словообразования – аффиксация:</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2.3.4.1</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образование глаголов при помощи суффикса -</w:t>
            </w:r>
            <w:r>
              <w:rPr>
                <w:rFonts w:ascii="Times New Roman" w:hAnsi="Times New Roman"/>
                <w:b w:val="false"/>
                <w:i/>
                <w:color w:val="000000"/>
                <w:sz w:val="24"/>
              </w:rPr>
              <w:t>ieren</w:t>
            </w:r>
            <w:r>
              <w:rPr>
                <w:rFonts w:ascii="Times New Roman" w:hAnsi="Times New Roman"/>
                <w:b w:val="false"/>
                <w:i w:val="false"/>
                <w:color w:val="000000"/>
                <w:sz w:val="24"/>
              </w:rPr>
              <w:t xml:space="preserve"> (</w:t>
            </w:r>
            <w:r>
              <w:rPr>
                <w:rFonts w:ascii="Times New Roman" w:hAnsi="Times New Roman"/>
                <w:b w:val="false"/>
                <w:i/>
                <w:color w:val="000000"/>
                <w:sz w:val="24"/>
              </w:rPr>
              <w:t>interessieren</w:t>
            </w:r>
            <w:r>
              <w:rPr>
                <w:rFonts w:ascii="Times New Roman" w:hAnsi="Times New Roman"/>
                <w:b w:val="false"/>
                <w:i w:val="false"/>
                <w:color w:val="000000"/>
                <w:sz w:val="24"/>
              </w:rPr>
              <w:t>)</w:t>
            </w:r>
          </w:p>
        </w:tc>
      </w:tr>
      <w:tr>
        <w:trPr>
          <w:trHeight w:val="93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2.3.4.2</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образование имён существительных при помощи суффиксов -</w:t>
            </w:r>
            <w:r>
              <w:rPr>
                <w:rFonts w:ascii="Times New Roman" w:hAnsi="Times New Roman"/>
                <w:b w:val="false"/>
                <w:i/>
                <w:color w:val="000000"/>
                <w:sz w:val="24"/>
              </w:rPr>
              <w:t xml:space="preserve">schaft </w:t>
            </w:r>
            <w:r>
              <w:rPr>
                <w:rFonts w:ascii="Times New Roman" w:hAnsi="Times New Roman"/>
                <w:b w:val="false"/>
                <w:i w:val="false"/>
                <w:color w:val="000000"/>
                <w:sz w:val="24"/>
              </w:rPr>
              <w:t>(</w:t>
            </w:r>
            <w:r>
              <w:rPr>
                <w:rFonts w:ascii="Times New Roman" w:hAnsi="Times New Roman"/>
                <w:b w:val="false"/>
                <w:i/>
                <w:color w:val="000000"/>
                <w:sz w:val="24"/>
              </w:rPr>
              <w:t>die</w:t>
            </w:r>
            <w:r>
              <w:rPr>
                <w:rFonts w:ascii="Times New Roman" w:hAnsi="Times New Roman"/>
                <w:b w:val="false"/>
                <w:i w:val="false"/>
                <w:color w:val="000000"/>
                <w:sz w:val="24"/>
              </w:rPr>
              <w:t xml:space="preserve"> </w:t>
            </w:r>
            <w:r>
              <w:rPr>
                <w:rFonts w:ascii="Times New Roman" w:hAnsi="Times New Roman"/>
                <w:b w:val="false"/>
                <w:i/>
                <w:color w:val="000000"/>
                <w:sz w:val="24"/>
              </w:rPr>
              <w:t>Freundschaft</w:t>
            </w:r>
            <w:r>
              <w:rPr>
                <w:rFonts w:ascii="Times New Roman" w:hAnsi="Times New Roman"/>
                <w:b w:val="false"/>
                <w:i w:val="false"/>
                <w:color w:val="000000"/>
                <w:sz w:val="24"/>
              </w:rPr>
              <w:t xml:space="preserve">), </w:t>
            </w:r>
            <w:r>
              <w:rPr>
                <w:rFonts w:ascii="Times New Roman" w:hAnsi="Times New Roman"/>
                <w:b w:val="false"/>
                <w:i/>
                <w:color w:val="000000"/>
                <w:sz w:val="24"/>
              </w:rPr>
              <w:t>-tion</w:t>
            </w:r>
            <w:r>
              <w:rPr>
                <w:rFonts w:ascii="Times New Roman" w:hAnsi="Times New Roman"/>
                <w:b w:val="false"/>
                <w:i w:val="false"/>
                <w:color w:val="000000"/>
                <w:sz w:val="24"/>
              </w:rPr>
              <w:t xml:space="preserve"> (</w:t>
            </w:r>
            <w:r>
              <w:rPr>
                <w:rFonts w:ascii="Times New Roman" w:hAnsi="Times New Roman"/>
                <w:b w:val="false"/>
                <w:i/>
                <w:color w:val="000000"/>
                <w:sz w:val="24"/>
              </w:rPr>
              <w:t>die Organisation</w:t>
            </w:r>
            <w:r>
              <w:rPr>
                <w:rFonts w:ascii="Times New Roman" w:hAnsi="Times New Roman"/>
                <w:b w:val="false"/>
                <w:i w:val="false"/>
                <w:color w:val="000000"/>
                <w:sz w:val="24"/>
              </w:rPr>
              <w:t>)</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2.3.4.3</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образование имён существительных при помощи префикса </w:t>
            </w:r>
            <w:r>
              <w:rPr>
                <w:rFonts w:ascii="Times New Roman" w:hAnsi="Times New Roman"/>
                <w:b w:val="false"/>
                <w:i/>
                <w:color w:val="000000"/>
                <w:sz w:val="24"/>
              </w:rPr>
              <w:t>un-</w:t>
            </w:r>
            <w:r>
              <w:rPr>
                <w:rFonts w:ascii="Times New Roman" w:hAnsi="Times New Roman"/>
                <w:b w:val="false"/>
                <w:i w:val="false"/>
                <w:color w:val="000000"/>
                <w:sz w:val="24"/>
              </w:rPr>
              <w:t xml:space="preserve"> (</w:t>
            </w:r>
            <w:r>
              <w:rPr>
                <w:rFonts w:ascii="Times New Roman" w:hAnsi="Times New Roman"/>
                <w:b w:val="false"/>
                <w:i/>
                <w:color w:val="000000"/>
                <w:sz w:val="24"/>
              </w:rPr>
              <w:t>das Unglück</w:t>
            </w:r>
            <w:r>
              <w:rPr>
                <w:rFonts w:ascii="Times New Roman" w:hAnsi="Times New Roman"/>
                <w:b w:val="false"/>
                <w:i w:val="false"/>
                <w:color w:val="000000"/>
                <w:sz w:val="24"/>
              </w:rPr>
              <w:t>)</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2.3.5</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Основные способы словообразования – словосложение</w:t>
            </w:r>
          </w:p>
        </w:tc>
      </w:tr>
      <w:tr>
        <w:trPr>
          <w:trHeight w:val="93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2.3.5.1</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образование сложных существительных путём соединения основ прилагательного и существительного (</w:t>
            </w:r>
            <w:r>
              <w:rPr>
                <w:rFonts w:ascii="Times New Roman" w:hAnsi="Times New Roman"/>
                <w:b w:val="false"/>
                <w:i/>
                <w:color w:val="000000"/>
                <w:sz w:val="24"/>
              </w:rPr>
              <w:t>die Kleinstadt</w:t>
            </w:r>
            <w:r>
              <w:rPr>
                <w:rFonts w:ascii="Times New Roman" w:hAnsi="Times New Roman"/>
                <w:b w:val="false"/>
                <w:i w:val="false"/>
                <w:color w:val="000000"/>
                <w:sz w:val="24"/>
              </w:rPr>
              <w:t>)</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2.3.6</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Основные способы словообразования: конверсия</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2.3.6.1</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образование имён существительных от прилагательных (</w:t>
            </w:r>
            <w:r>
              <w:rPr>
                <w:rFonts w:ascii="Times New Roman" w:hAnsi="Times New Roman"/>
                <w:b w:val="false"/>
                <w:i/>
                <w:color w:val="000000"/>
                <w:sz w:val="24"/>
              </w:rPr>
              <w:t>das Grün</w:t>
            </w:r>
            <w:r>
              <w:rPr>
                <w:rFonts w:ascii="Times New Roman" w:hAnsi="Times New Roman"/>
                <w:b w:val="false"/>
                <w:i w:val="false"/>
                <w:color w:val="000000"/>
                <w:sz w:val="24"/>
              </w:rPr>
              <w:t>)</w:t>
            </w:r>
          </w:p>
        </w:tc>
      </w:tr>
      <w:tr>
        <w:trPr>
          <w:trHeight w:val="141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2.4</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Грамматическая сторона речи</w:t>
            </w:r>
          </w:p>
          <w:p>
            <w:pPr>
              <w:spacing w:before="0" w:after="0" w:line="336"/>
              <w:ind w:left="228"/>
              <w:jc w:val="both"/>
            </w:pPr>
            <w:r>
              <w:rPr>
                <w:rFonts w:ascii="Times New Roman" w:hAnsi="Times New Roman"/>
                <w:b w:val="false"/>
                <w:i w:val="false"/>
                <w:color w:val="000000"/>
                <w:sz w:val="24"/>
              </w:rPr>
              <w:t>Распознавание и употребление в устной и письменной речи изученных морфологических форм и синтаксических конструкций немецкого языка</w:t>
            </w:r>
          </w:p>
        </w:tc>
      </w:tr>
      <w:tr>
        <w:trPr>
          <w:trHeight w:val="141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Сложносочинённые предложения с наречием </w:t>
            </w:r>
            <w:r>
              <w:rPr>
                <w:rFonts w:ascii="Times New Roman" w:hAnsi="Times New Roman"/>
                <w:b w:val="false"/>
                <w:i/>
                <w:color w:val="000000"/>
                <w:sz w:val="24"/>
              </w:rPr>
              <w:t>darum</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Сложноподчинённые предложения дополнительные (с союзом </w:t>
            </w:r>
            <w:r>
              <w:rPr>
                <w:rFonts w:ascii="Times New Roman" w:hAnsi="Times New Roman"/>
                <w:b w:val="false"/>
                <w:i/>
                <w:color w:val="000000"/>
                <w:sz w:val="24"/>
              </w:rPr>
              <w:t>dass</w:t>
            </w:r>
            <w:r>
              <w:rPr>
                <w:rFonts w:ascii="Times New Roman" w:hAnsi="Times New Roman"/>
                <w:b w:val="false"/>
                <w:i w:val="false"/>
                <w:color w:val="000000"/>
                <w:sz w:val="24"/>
              </w:rPr>
              <w:t>)</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2.4.4</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Сложноподчинённые предложения причины (с союзом </w:t>
            </w:r>
            <w:r>
              <w:rPr>
                <w:rFonts w:ascii="Times New Roman" w:hAnsi="Times New Roman"/>
                <w:b w:val="false"/>
                <w:i/>
                <w:color w:val="000000"/>
                <w:sz w:val="24"/>
              </w:rPr>
              <w:t>weil</w:t>
            </w:r>
            <w:r>
              <w:rPr>
                <w:rFonts w:ascii="Times New Roman" w:hAnsi="Times New Roman"/>
                <w:b w:val="false"/>
                <w:i w:val="false"/>
                <w:color w:val="000000"/>
                <w:sz w:val="24"/>
              </w:rPr>
              <w:t>)</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2.4.5</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Сложноподчинённые предложения условия (с союзом </w:t>
            </w:r>
            <w:r>
              <w:rPr>
                <w:rFonts w:ascii="Times New Roman" w:hAnsi="Times New Roman"/>
                <w:b w:val="false"/>
                <w:i/>
                <w:color w:val="000000"/>
                <w:sz w:val="24"/>
              </w:rPr>
              <w:t>wenn</w:t>
            </w:r>
            <w:r>
              <w:rPr>
                <w:rFonts w:ascii="Times New Roman" w:hAnsi="Times New Roman"/>
                <w:b w:val="false"/>
                <w:i w:val="false"/>
                <w:color w:val="000000"/>
                <w:sz w:val="24"/>
              </w:rPr>
              <w:t>)</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2.4.6</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Предложения с глаголами, требующими употребления после них частицы </w:t>
            </w:r>
            <w:r>
              <w:rPr>
                <w:rFonts w:ascii="Times New Roman" w:hAnsi="Times New Roman"/>
                <w:b w:val="false"/>
                <w:i/>
                <w:color w:val="000000"/>
                <w:sz w:val="24"/>
              </w:rPr>
              <w:t>zu</w:t>
            </w:r>
            <w:r>
              <w:rPr>
                <w:rFonts w:ascii="Times New Roman" w:hAnsi="Times New Roman"/>
                <w:b w:val="false"/>
                <w:i w:val="false"/>
                <w:color w:val="000000"/>
                <w:sz w:val="24"/>
              </w:rPr>
              <w:t xml:space="preserve"> и инфинитива</w:t>
            </w:r>
          </w:p>
        </w:tc>
      </w:tr>
      <w:tr>
        <w:trPr>
          <w:trHeight w:val="175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2.4.7</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Предложения с неопределённо-личным местоимением </w:t>
            </w:r>
            <w:r>
              <w:rPr>
                <w:rFonts w:ascii="Times New Roman" w:hAnsi="Times New Roman"/>
                <w:b w:val="false"/>
                <w:i/>
                <w:color w:val="000000"/>
                <w:sz w:val="24"/>
              </w:rPr>
              <w:t>man</w:t>
            </w:r>
            <w:r>
              <w:rPr>
                <w:rFonts w:ascii="Times New Roman" w:hAnsi="Times New Roman"/>
                <w:b w:val="false"/>
                <w:i w:val="false"/>
                <w:color w:val="000000"/>
                <w:sz w:val="24"/>
              </w:rPr>
              <w:t>, в том числе с модальными глаголами (</w:t>
            </w:r>
            <w:r>
              <w:rPr>
                <w:rFonts w:ascii="Times New Roman" w:hAnsi="Times New Roman"/>
                <w:b w:val="false"/>
                <w:i/>
                <w:color w:val="000000"/>
                <w:sz w:val="24"/>
              </w:rPr>
              <w:t xml:space="preserve">Man spricht Deutsch. </w:t>
            </w:r>
            <w:r>
              <w:rPr>
                <w:rFonts w:ascii="Times New Roman" w:hAnsi="Times New Roman"/>
                <w:b w:val="false"/>
                <w:i/>
                <w:color w:val="000000"/>
                <w:sz w:val="24"/>
              </w:rPr>
              <w:t>Man darf hier Ball spielen.</w:t>
            </w:r>
            <w:r>
              <w:rPr>
                <w:rFonts w:ascii="Times New Roman" w:hAnsi="Times New Roman"/>
                <w:b w:val="false"/>
                <w:i w:val="false"/>
                <w:color w:val="000000"/>
                <w:sz w:val="24"/>
              </w:rPr>
              <w:t>)</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w:t>
            </w:r>
            <w:r>
              <w:rPr>
                <w:rFonts w:ascii="Times New Roman" w:hAnsi="Times New Roman"/>
                <w:b w:val="false"/>
                <w:i w:val="false"/>
                <w:color w:val="000000"/>
                <w:sz w:val="24"/>
              </w:rPr>
              <w:t>8</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Модальные</w:t>
            </w:r>
            <w:r>
              <w:rPr>
                <w:rFonts w:ascii="Times New Roman" w:hAnsi="Times New Roman"/>
                <w:b w:val="false"/>
                <w:i w:val="false"/>
                <w:color w:val="000000"/>
                <w:sz w:val="24"/>
              </w:rPr>
              <w:t xml:space="preserve"> </w:t>
            </w:r>
            <w:r>
              <w:rPr>
                <w:rFonts w:ascii="Times New Roman" w:hAnsi="Times New Roman"/>
                <w:b w:val="false"/>
                <w:i w:val="false"/>
                <w:color w:val="000000"/>
                <w:sz w:val="24"/>
              </w:rPr>
              <w:t>глаголы</w:t>
            </w:r>
            <w:r>
              <w:rPr>
                <w:rFonts w:ascii="Times New Roman" w:hAnsi="Times New Roman"/>
                <w:b w:val="false"/>
                <w:i w:val="false"/>
                <w:color w:val="000000"/>
                <w:sz w:val="24"/>
              </w:rPr>
              <w:t xml:space="preserve"> </w:t>
            </w:r>
            <w:r>
              <w:rPr>
                <w:rFonts w:ascii="Times New Roman" w:hAnsi="Times New Roman"/>
                <w:b w:val="false"/>
                <w:i w:val="false"/>
                <w:color w:val="000000"/>
                <w:sz w:val="24"/>
              </w:rPr>
              <w:t>в</w:t>
            </w:r>
            <w:r>
              <w:rPr>
                <w:rFonts w:ascii="Times New Roman" w:hAnsi="Times New Roman"/>
                <w:b w:val="false"/>
                <w:i w:val="false"/>
                <w:color w:val="000000"/>
                <w:sz w:val="24"/>
              </w:rPr>
              <w:t xml:space="preserve"> Präteritum</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w:t>
            </w:r>
            <w:r>
              <w:rPr>
                <w:rFonts w:ascii="Times New Roman" w:hAnsi="Times New Roman"/>
                <w:b w:val="false"/>
                <w:i w:val="false"/>
                <w:color w:val="000000"/>
                <w:sz w:val="24"/>
              </w:rPr>
              <w:t>9</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O</w:t>
            </w:r>
            <w:r>
              <w:rPr>
                <w:rFonts w:ascii="Times New Roman" w:hAnsi="Times New Roman"/>
                <w:b w:val="false"/>
                <w:i w:val="false"/>
                <w:color w:val="000000"/>
                <w:sz w:val="24"/>
              </w:rPr>
              <w:t>трицания</w:t>
            </w:r>
            <w:r>
              <w:rPr>
                <w:rFonts w:ascii="Times New Roman" w:hAnsi="Times New Roman"/>
                <w:b w:val="false"/>
                <w:i w:val="false"/>
                <w:color w:val="000000"/>
                <w:sz w:val="24"/>
              </w:rPr>
              <w:t xml:space="preserve"> </w:t>
            </w:r>
            <w:r>
              <w:rPr>
                <w:rFonts w:ascii="Times New Roman" w:hAnsi="Times New Roman"/>
                <w:b w:val="false"/>
                <w:i/>
                <w:color w:val="000000"/>
                <w:sz w:val="24"/>
              </w:rPr>
              <w:t>kein</w:t>
            </w:r>
            <w:r>
              <w:rPr>
                <w:rFonts w:ascii="Times New Roman" w:hAnsi="Times New Roman"/>
                <w:b w:val="false"/>
                <w:i w:val="false"/>
                <w:color w:val="000000"/>
                <w:sz w:val="24"/>
              </w:rPr>
              <w:t xml:space="preserve">, </w:t>
            </w:r>
            <w:r>
              <w:rPr>
                <w:rFonts w:ascii="Times New Roman" w:hAnsi="Times New Roman"/>
                <w:b w:val="false"/>
                <w:i/>
                <w:color w:val="000000"/>
                <w:sz w:val="24"/>
              </w:rPr>
              <w:t>nicht</w:t>
            </w:r>
            <w:r>
              <w:rPr>
                <w:rFonts w:ascii="Times New Roman" w:hAnsi="Times New Roman"/>
                <w:b w:val="false"/>
                <w:i w:val="false"/>
                <w:color w:val="000000"/>
                <w:sz w:val="24"/>
              </w:rPr>
              <w:t xml:space="preserve">, </w:t>
            </w:r>
            <w:r>
              <w:rPr>
                <w:rFonts w:ascii="Times New Roman" w:hAnsi="Times New Roman"/>
                <w:b w:val="false"/>
                <w:i/>
                <w:color w:val="000000"/>
                <w:sz w:val="24"/>
              </w:rPr>
              <w:t>doch</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w:t>
            </w:r>
            <w:r>
              <w:rPr>
                <w:rFonts w:ascii="Times New Roman" w:hAnsi="Times New Roman"/>
                <w:b w:val="false"/>
                <w:i w:val="false"/>
                <w:color w:val="000000"/>
                <w:sz w:val="24"/>
              </w:rPr>
              <w:t>10</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Числительные для обозначения дат и больших чисел (до 1 000 000)</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w:t>
            </w:r>
          </w:p>
        </w:tc>
        <w:tc>
          <w:tcPr>
            <w:tcW w:w="13047" w:type="dxa"/>
            <w:tcBorders/>
            <w:tcMar>
              <w:top w:w="50" w:type="dxa"/>
              <w:left w:w="100" w:type="dxa"/>
            </w:tcMar>
            <w:vAlign w:val="center"/>
          </w:tcPr>
          <w:p>
            <w:pPr>
              <w:spacing w:before="0" w:after="0" w:line="336"/>
              <w:ind w:left="228"/>
              <w:jc w:val="left"/>
            </w:pPr>
            <w:r>
              <w:rPr>
                <w:rFonts w:ascii="Times New Roman" w:hAnsi="Times New Roman"/>
                <w:b w:val="false"/>
                <w:i w:val="false"/>
                <w:color w:val="000000"/>
                <w:sz w:val="24"/>
              </w:rPr>
              <w:t>Социокультурные знания и умения</w:t>
            </w:r>
          </w:p>
        </w:tc>
      </w:tr>
      <w:tr>
        <w:trPr>
          <w:trHeight w:val="141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3.1</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w:t>
            </w:r>
            <w:r>
              <w:rPr>
                <w:rFonts w:ascii="Times New Roman" w:hAnsi="Times New Roman"/>
                <w:b w:val="false"/>
                <w:i w:val="false"/>
                <w:color w:val="000000"/>
                <w:sz w:val="24"/>
              </w:rPr>
              <w:t>(в ситуациях общения, в том числе «В городе», «Проведение досуга», «Во время путешествия»)</w:t>
            </w:r>
          </w:p>
        </w:tc>
      </w:tr>
      <w:tr>
        <w:trPr>
          <w:trHeight w:val="141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3.2</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w:t>
            </w:r>
            <w:r>
              <w:rPr>
                <w:rFonts w:ascii="Times New Roman" w:hAnsi="Times New Roman"/>
                <w:b w:val="false"/>
                <w:i w:val="false"/>
                <w:color w:val="000000"/>
                <w:sz w:val="24"/>
              </w:rPr>
              <w:t>(основные национальные праздники, традиции в питании и проведении досуга, система образования)</w:t>
            </w:r>
          </w:p>
        </w:tc>
      </w:tr>
      <w:tr>
        <w:trPr>
          <w:trHeight w:val="282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3.3</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(с известными достопримечательностями, некоторыми выдающимися людьми), с доступными в языковом отношении образцами поэзии и прозы для подростков на немецком языке</w:t>
            </w:r>
          </w:p>
        </w:tc>
      </w:tr>
      <w:tr>
        <w:trPr>
          <w:trHeight w:val="93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3.4</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Умение писать своё имя и фамилию, а также имена и фамилии своих родственников и друзей на немецком языке</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3.5</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Умение правильно оформлять свой адрес на немецком языке (в анкете)</w:t>
            </w:r>
          </w:p>
        </w:tc>
      </w:tr>
      <w:tr>
        <w:trPr>
          <w:trHeight w:val="93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3.6</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3.7</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Умение кратко представлять Россию и страну (страны) изучаемого языка</w:t>
            </w:r>
          </w:p>
        </w:tc>
      </w:tr>
      <w:tr>
        <w:trPr>
          <w:trHeight w:val="141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3.8</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pacing w:val="-4"/>
                <w:sz w:val="24"/>
              </w:rPr>
              <w:t>Умение кратко представлять некоторые культурные явления родной страны и страны (стран) изучаемого языка (</w:t>
            </w:r>
            <w:r>
              <w:rPr>
                <w:rFonts w:ascii="Times New Roman" w:hAnsi="Times New Roman"/>
                <w:b w:val="false"/>
                <w:i w:val="false"/>
                <w:color w:val="000000"/>
                <w:spacing w:val="-4"/>
                <w:sz w:val="24"/>
              </w:rPr>
              <w:t>основные национальные праздники, традиции в проведении досуга и питании), наиболее известные достопримечательности</w:t>
            </w:r>
          </w:p>
        </w:tc>
      </w:tr>
      <w:tr>
        <w:trPr>
          <w:trHeight w:val="93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3.9</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Умение кратко рассказывать о выдающихся людях родной страны и страны (стран) изучаемого языка (</w:t>
            </w:r>
            <w:r>
              <w:rPr>
                <w:rFonts w:ascii="Times New Roman" w:hAnsi="Times New Roman"/>
                <w:b w:val="false"/>
                <w:i w:val="false"/>
                <w:color w:val="000000"/>
                <w:sz w:val="24"/>
              </w:rPr>
              <w:t>учёных, писателях, поэтах, спортсменах</w:t>
            </w:r>
            <w:r>
              <w:rPr>
                <w:rFonts w:ascii="Times New Roman" w:hAnsi="Times New Roman"/>
                <w:b w:val="false"/>
                <w:i w:val="false"/>
                <w:color w:val="000000"/>
                <w:sz w:val="24"/>
              </w:rPr>
              <w:t>)</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w:t>
            </w:r>
          </w:p>
        </w:tc>
        <w:tc>
          <w:tcPr>
            <w:tcW w:w="13047" w:type="dxa"/>
            <w:tcBorders/>
            <w:tcMar>
              <w:top w:w="50" w:type="dxa"/>
              <w:left w:w="100" w:type="dxa"/>
            </w:tcMar>
            <w:vAlign w:val="center"/>
          </w:tcPr>
          <w:p>
            <w:pPr>
              <w:spacing w:before="0" w:after="0" w:line="336"/>
              <w:ind w:left="228"/>
              <w:jc w:val="left"/>
            </w:pPr>
            <w:r>
              <w:rPr>
                <w:rFonts w:ascii="Times New Roman" w:hAnsi="Times New Roman"/>
                <w:b w:val="false"/>
                <w:i w:val="false"/>
                <w:color w:val="000000"/>
                <w:sz w:val="24"/>
              </w:rPr>
              <w:t>Компенсаторные умения</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4.1</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Использование при чтении и аудировании языковой, в том числе контекстуальной, догадки </w:t>
            </w:r>
          </w:p>
        </w:tc>
      </w:tr>
      <w:tr>
        <w:trPr>
          <w:trHeight w:val="175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4.2</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При непосредственном общении умение догадываться о значении незнакомых слов с помощью используемых собеседником жестов и мимики</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4.3</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Умение переспрашивать, просить повторить, уточняя значение незнакомых слов</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4.4</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Использование при формулировании собственных высказываний ключевых слов, плана</w:t>
            </w:r>
          </w:p>
        </w:tc>
      </w:tr>
      <w:tr>
        <w:trPr>
          <w:trHeight w:val="141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4.5</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trPr>
          <w:trHeight w:val="465" w:hRule="atLeast"/>
          <w:trHeight w:val="144" w:hRule="atLeast"/>
        </w:trPr>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Тематическое содержание речи</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А</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Взаимоотношения в семье и с друзьями. Семейные праздники. Обязанности по дому</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Б</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Внешность и характер человека (литературного персонажа)</w:t>
            </w:r>
          </w:p>
        </w:tc>
      </w:tr>
      <w:tr>
        <w:trPr>
          <w:trHeight w:val="93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В</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Досуг и увлечения (хобби) современного подростка (чтение, кино, театр, музей, спорт, музыка)</w:t>
            </w:r>
          </w:p>
        </w:tc>
      </w:tr>
      <w:tr>
        <w:trPr>
          <w:trHeight w:val="93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Г</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Здоровый образ жизни: режим труда и отдыха, фитнес, сбалансированное питание. Посещение врача</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Д</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Покупки: продукты питания</w:t>
            </w:r>
          </w:p>
        </w:tc>
      </w:tr>
      <w:tr>
        <w:trPr>
          <w:trHeight w:val="93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Е</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Школа, школьная жизнь, изучаемые предметы, любимый предмет, правила поведения в школе. Переписка с зарубежными сверстниками</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Ж</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Каникулы в различное время года. Виды отдыха</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З</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Путешествия по России и зарубежным странам</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И</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Природа: дикие и домашние животные. Проблемы экологии. Климат, погода</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К</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Жизнь в городе и сельской местности. Описание родного населенного пункта. Транспорт</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Л</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Средства массовой информации (телевидение, журналы, Интернет)</w:t>
            </w:r>
          </w:p>
        </w:tc>
      </w:tr>
      <w:tr>
        <w:trPr>
          <w:trHeight w:val="141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М</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trPr>
          <w:trHeight w:val="93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Н</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Выдающиеся люди родной страны и страны (стран) изучаемого языка: ученые, писатели, поэты, спортсмены</w:t>
            </w:r>
          </w:p>
        </w:tc>
      </w:tr>
    </w:tbl>
    <w:p>
      <w:pPr>
        <w:spacing w:before="0" w:after="0"/>
        <w:ind w:left="120"/>
        <w:jc w:val="left"/>
      </w:pPr>
    </w:p>
    <w:p>
      <w:pPr>
        <w:spacing w:before="199" w:after="199"/>
        <w:ind w:left="120"/>
        <w:jc w:val="left"/>
      </w:pPr>
      <w:r>
        <w:rPr>
          <w:rFonts w:ascii="Times New Roman" w:hAnsi="Times New Roman"/>
          <w:b/>
          <w:i w:val="false"/>
          <w:color w:val="000000"/>
          <w:sz w:val="28"/>
        </w:rPr>
        <w:t>8 КЛАСС</w:t>
      </w:r>
    </w:p>
    <w:p>
      <w:pPr>
        <w:spacing w:before="0" w:after="0"/>
        <w:ind w:left="120"/>
        <w:jc w:val="left"/>
      </w:pPr>
    </w:p>
    <w:tbl>
      <w:tblPr>
        <w:tblW w:w="0" w:type="auto"/>
        <w:tblCellSpacing w:w="0" w:type="nil"/>
        <w:tblBorders>
          <w:top w:val="single"/>
          <w:left w:val="single"/>
          <w:bottom w:val="single"/>
          <w:right w:val="single"/>
          <w:insideH w:val="single"/>
          <w:insideV w:val="single"/>
        </w:tblBorders>
      </w:tblPr>
      <w:tblGrid>
        <w:gridCol w:w="1891"/>
        <w:gridCol w:w="11861"/>
      </w:tblGrid>
      <w:tr>
        <w:trPr>
          <w:trHeight w:val="405" w:hRule="atLeast"/>
          <w:trHeight w:val="144" w:hRule="atLeast"/>
        </w:trPr>
        <w:tc>
          <w:tcPr>
            <w:tcW w:w="13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Код </w:t>
            </w:r>
          </w:p>
        </w:tc>
        <w:tc>
          <w:tcPr>
            <w:tcW w:w="1304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Проверяемый элемент содержания </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Коммуникативные умения</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1.1</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Говорение</w:t>
            </w:r>
          </w:p>
        </w:tc>
      </w:tr>
      <w:tr>
        <w:trPr>
          <w:trHeight w:val="304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Диалогическая речь</w:t>
            </w:r>
          </w:p>
          <w:p>
            <w:pPr>
              <w:spacing w:before="0" w:after="0" w:line="336"/>
              <w:ind w:left="228"/>
              <w:jc w:val="both"/>
            </w:pPr>
            <w:r>
              <w:rPr>
                <w:rFonts w:ascii="Times New Roman" w:hAnsi="Times New Roman"/>
                <w:b w:val="false"/>
                <w:i w:val="false"/>
                <w:color w:val="000000"/>
                <w:sz w:val="24"/>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 (объём диалога – до 7 реплик со стороны каждого собеседника)</w:t>
            </w:r>
          </w:p>
        </w:tc>
      </w:tr>
      <w:tr>
        <w:trPr>
          <w:trHeight w:val="187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1.1.1.1</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trPr>
          <w:trHeight w:val="187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1.1.1.2</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trPr>
          <w:trHeight w:val="141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1.1.1.3</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trPr>
          <w:trHeight w:val="282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Монологическая речь </w:t>
            </w:r>
          </w:p>
          <w:p>
            <w:pPr>
              <w:spacing w:before="0" w:after="0" w:line="336"/>
              <w:ind w:left="228"/>
              <w:jc w:val="both"/>
            </w:pPr>
            <w:r>
              <w:rPr>
                <w:rFonts w:ascii="Times New Roman" w:hAnsi="Times New Roman"/>
                <w:b w:val="false"/>
                <w:i w:val="false"/>
                <w:color w:val="000000"/>
                <w:sz w:val="24"/>
              </w:rPr>
              <w:t xml:space="preserve">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w:t>
            </w:r>
            <w:r>
              <w:rPr>
                <w:rFonts w:ascii="Times New Roman" w:hAnsi="Times New Roman"/>
                <w:b w:val="false"/>
                <w:i w:val="false"/>
                <w:color w:val="000000"/>
                <w:sz w:val="24"/>
              </w:rPr>
              <w:t>с использованием вопросов, ключевых слов, плана и (или) иллюстраций, фотографий, таблиц</w:t>
            </w:r>
            <w:r>
              <w:rPr>
                <w:rFonts w:ascii="Times New Roman" w:hAnsi="Times New Roman"/>
                <w:b w:val="false"/>
                <w:i w:val="false"/>
                <w:color w:val="000000"/>
                <w:sz w:val="24"/>
              </w:rPr>
              <w:t xml:space="preserve"> (объём монологического высказывания – 9 – 10 фраз)</w:t>
            </w:r>
          </w:p>
        </w:tc>
      </w:tr>
      <w:tr>
        <w:trPr>
          <w:trHeight w:val="93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1.1.2.1</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1.1.2.2</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Повествование или сообщение</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1.1.2.3</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Выражение и аргументирование своего мнения по отношению к услышанному (прочитанному)</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1.1.2.4</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Изложение (пересказ) основного содержания прочитанного (прослушанного) текста </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1.1.2.5</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Составление рассказа по картинкам</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1.1.2.6</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Изложение результатов выполненной проектной работы</w:t>
            </w:r>
          </w:p>
        </w:tc>
      </w:tr>
      <w:tr>
        <w:trPr>
          <w:trHeight w:val="552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1.2</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Аудирование</w:t>
            </w:r>
          </w:p>
          <w:p>
            <w:pPr>
              <w:spacing w:before="0" w:after="0" w:line="336"/>
              <w:ind w:left="228"/>
              <w:jc w:val="both"/>
            </w:pPr>
            <w:r>
              <w:rPr>
                <w:rFonts w:ascii="Times New Roman" w:hAnsi="Times New Roman"/>
                <w:b w:val="false"/>
                <w:i w:val="false"/>
                <w:color w:val="000000"/>
                <w:sz w:val="24"/>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w:t>
            </w:r>
          </w:p>
          <w:p>
            <w:pPr>
              <w:spacing w:before="0" w:after="0" w:line="336"/>
              <w:ind w:left="228"/>
              <w:jc w:val="both"/>
            </w:pPr>
            <w:r>
              <w:rPr>
                <w:rFonts w:ascii="Times New Roman" w:hAnsi="Times New Roman"/>
                <w:b w:val="false"/>
                <w:i w:val="false"/>
                <w:color w:val="000000"/>
                <w:sz w:val="24"/>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trPr>
          <w:trHeight w:val="187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1.2.1</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Аудирование с пониманием основного содержания текста – умения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несущественные для понимания основного содержания</w:t>
            </w:r>
          </w:p>
        </w:tc>
      </w:tr>
      <w:tr>
        <w:trPr>
          <w:trHeight w:val="141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1.2.2</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trPr>
          <w:trHeight w:val="328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1.3</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Смысловое чтение</w:t>
            </w:r>
          </w:p>
          <w:p>
            <w:pPr>
              <w:spacing w:before="0" w:after="0" w:line="336"/>
              <w:ind w:left="228"/>
              <w:jc w:val="both"/>
            </w:pPr>
            <w:r>
              <w:rPr>
                <w:rFonts w:ascii="Times New Roman" w:hAnsi="Times New Roman"/>
                <w:b w:val="false"/>
                <w:i w:val="false"/>
                <w:color w:val="000000"/>
                <w:sz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350 – 500 слов)</w:t>
            </w:r>
          </w:p>
        </w:tc>
      </w:tr>
      <w:tr>
        <w:trPr>
          <w:trHeight w:val="234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1.3.1</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trPr>
          <w:trHeight w:val="187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1.3.2</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Чтение с пониманием нужной (интересующей, запрашиваемой) информации –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tc>
      </w:tr>
      <w:tr>
        <w:trPr>
          <w:trHeight w:val="129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1.3.3</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Чтение несплошных текстов (таблиц, диаграмм, схем) и понимание представленной в них информации</w:t>
            </w:r>
          </w:p>
        </w:tc>
      </w:tr>
      <w:tr>
        <w:trPr>
          <w:trHeight w:val="234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1.3.4</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w:t>
            </w:r>
          </w:p>
        </w:tc>
      </w:tr>
      <w:tr>
        <w:trPr>
          <w:trHeight w:val="93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1.4</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Письменная речь</w:t>
            </w:r>
          </w:p>
          <w:p>
            <w:pPr>
              <w:spacing w:before="0" w:after="0" w:line="336"/>
              <w:ind w:left="228"/>
              <w:jc w:val="left"/>
            </w:pPr>
            <w:r>
              <w:rPr>
                <w:rFonts w:ascii="Times New Roman" w:hAnsi="Times New Roman"/>
                <w:b w:val="false"/>
                <w:i w:val="false"/>
                <w:color w:val="000000"/>
                <w:sz w:val="24"/>
              </w:rPr>
              <w:t>Развитие умений письменной речи</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1.4.1</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Составление плана (тезисов) устного или письменного сообщения</w:t>
            </w:r>
          </w:p>
        </w:tc>
      </w:tr>
      <w:tr>
        <w:trPr>
          <w:trHeight w:val="141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1.4.2</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Заполнение анкет и формуляров: сообщение о себе основных сведений </w:t>
            </w:r>
            <w:r>
              <w:rPr>
                <w:rFonts w:ascii="Times New Roman" w:hAnsi="Times New Roman"/>
                <w:b w:val="false"/>
                <w:i w:val="false"/>
                <w:color w:val="000000"/>
                <w:sz w:val="24"/>
              </w:rPr>
              <w:t xml:space="preserve">(имя, фамилия, пол, возраст, гражданство, адрес, увлечения) </w:t>
            </w:r>
            <w:r>
              <w:rPr>
                <w:rFonts w:ascii="Times New Roman" w:hAnsi="Times New Roman"/>
                <w:b w:val="false"/>
                <w:i w:val="false"/>
                <w:color w:val="000000"/>
                <w:sz w:val="24"/>
              </w:rPr>
              <w:t>в соответствии с нормами, принятыми в стране (странах) изучаемого языка</w:t>
            </w:r>
          </w:p>
        </w:tc>
      </w:tr>
      <w:tr>
        <w:trPr>
          <w:trHeight w:val="141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1.4.3</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tc>
      </w:tr>
      <w:tr>
        <w:trPr>
          <w:trHeight w:val="93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1.4.4</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Создание небольшого письменного высказывания </w:t>
            </w:r>
            <w:r>
              <w:rPr>
                <w:rFonts w:ascii="Times New Roman" w:hAnsi="Times New Roman"/>
                <w:b w:val="false"/>
                <w:i w:val="false"/>
                <w:color w:val="000000"/>
                <w:sz w:val="24"/>
              </w:rPr>
              <w:t>с использованием образца, плана, таблицы и (или) прочитанного (прослушанного) текста</w:t>
            </w:r>
            <w:r>
              <w:rPr>
                <w:rFonts w:ascii="Times New Roman" w:hAnsi="Times New Roman"/>
                <w:b w:val="false"/>
                <w:i w:val="false"/>
                <w:color w:val="000000"/>
                <w:sz w:val="24"/>
              </w:rPr>
              <w:t xml:space="preserve"> (объём письменного высказывания – до 110 слов)</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w:t>
            </w:r>
          </w:p>
        </w:tc>
        <w:tc>
          <w:tcPr>
            <w:tcW w:w="13047" w:type="dxa"/>
            <w:tcBorders/>
            <w:tcMar>
              <w:top w:w="50" w:type="dxa"/>
              <w:left w:w="100" w:type="dxa"/>
            </w:tcMar>
            <w:vAlign w:val="center"/>
          </w:tcPr>
          <w:p>
            <w:pPr>
              <w:spacing w:before="0" w:after="0" w:line="336"/>
              <w:ind w:left="228"/>
              <w:jc w:val="left"/>
            </w:pPr>
            <w:r>
              <w:rPr>
                <w:rFonts w:ascii="Times New Roman" w:hAnsi="Times New Roman"/>
                <w:b w:val="false"/>
                <w:i w:val="false"/>
                <w:color w:val="000000"/>
                <w:sz w:val="24"/>
              </w:rPr>
              <w:t>Языковые знания и навыки</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2.1</w:t>
            </w:r>
          </w:p>
        </w:tc>
        <w:tc>
          <w:tcPr>
            <w:tcW w:w="13047" w:type="dxa"/>
            <w:tcBorders/>
            <w:tcMar>
              <w:top w:w="50" w:type="dxa"/>
              <w:left w:w="100" w:type="dxa"/>
            </w:tcMar>
            <w:vAlign w:val="center"/>
          </w:tcPr>
          <w:p>
            <w:pPr>
              <w:spacing w:before="0" w:after="0" w:line="336"/>
              <w:ind w:left="228"/>
              <w:jc w:val="left"/>
            </w:pPr>
            <w:r>
              <w:rPr>
                <w:rFonts w:ascii="Times New Roman" w:hAnsi="Times New Roman"/>
                <w:b w:val="false"/>
                <w:i/>
                <w:color w:val="000000"/>
                <w:sz w:val="24"/>
              </w:rPr>
              <w:t>Фонетическая сторона речи</w:t>
            </w:r>
          </w:p>
        </w:tc>
      </w:tr>
      <w:tr>
        <w:trPr>
          <w:trHeight w:val="187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2.1.1</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Различение на слух и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trPr>
          <w:trHeight w:val="141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2.1.2</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2.2</w:t>
            </w:r>
          </w:p>
        </w:tc>
        <w:tc>
          <w:tcPr>
            <w:tcW w:w="13047" w:type="dxa"/>
            <w:tcBorders/>
            <w:tcMar>
              <w:top w:w="50" w:type="dxa"/>
              <w:left w:w="100" w:type="dxa"/>
            </w:tcMar>
            <w:vAlign w:val="center"/>
          </w:tcPr>
          <w:p>
            <w:pPr>
              <w:spacing w:before="0" w:after="0" w:line="336"/>
              <w:ind w:left="228"/>
              <w:jc w:val="left"/>
            </w:pPr>
            <w:r>
              <w:rPr>
                <w:rFonts w:ascii="Times New Roman" w:hAnsi="Times New Roman"/>
                <w:b w:val="false"/>
                <w:i/>
                <w:color w:val="000000"/>
                <w:sz w:val="24"/>
              </w:rPr>
              <w:t>Графика, орфография и пунктуация</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2.2.1</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Правильное написание изученных слов</w:t>
            </w:r>
          </w:p>
        </w:tc>
      </w:tr>
      <w:tr>
        <w:trPr>
          <w:trHeight w:val="93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2.2.2</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Правильное использование знаков препинания: точки, вопросительного и восклицательного знаков в конце предложения, запятой при перечислении</w:t>
            </w:r>
          </w:p>
        </w:tc>
      </w:tr>
      <w:tr>
        <w:trPr>
          <w:trHeight w:val="175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2.2.3</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2.3</w:t>
            </w:r>
          </w:p>
        </w:tc>
        <w:tc>
          <w:tcPr>
            <w:tcW w:w="13047" w:type="dxa"/>
            <w:tcBorders/>
            <w:tcMar>
              <w:top w:w="50" w:type="dxa"/>
              <w:left w:w="100" w:type="dxa"/>
            </w:tcMar>
            <w:vAlign w:val="center"/>
          </w:tcPr>
          <w:p>
            <w:pPr>
              <w:spacing w:before="0" w:after="0" w:line="336"/>
              <w:ind w:left="228"/>
              <w:jc w:val="left"/>
            </w:pPr>
            <w:r>
              <w:rPr>
                <w:rFonts w:ascii="Times New Roman" w:hAnsi="Times New Roman"/>
                <w:b w:val="false"/>
                <w:i/>
                <w:color w:val="000000"/>
                <w:sz w:val="24"/>
              </w:rPr>
              <w:t>Лексическая сторона речи</w:t>
            </w:r>
          </w:p>
        </w:tc>
      </w:tr>
      <w:tr>
        <w:trPr>
          <w:trHeight w:val="187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2.3.1</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tc>
      </w:tr>
      <w:tr>
        <w:trPr>
          <w:trHeight w:val="93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2.3.2</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Различные средства связи в тексте для обеспечения его целостности (</w:t>
            </w:r>
            <w:r>
              <w:rPr>
                <w:rFonts w:ascii="Times New Roman" w:hAnsi="Times New Roman"/>
                <w:b w:val="false"/>
                <w:i/>
                <w:color w:val="000000"/>
                <w:sz w:val="24"/>
              </w:rPr>
              <w:t>zuerst</w:t>
            </w:r>
            <w:r>
              <w:rPr>
                <w:rFonts w:ascii="Times New Roman" w:hAnsi="Times New Roman"/>
                <w:b w:val="false"/>
                <w:i w:val="false"/>
                <w:color w:val="000000"/>
                <w:sz w:val="24"/>
              </w:rPr>
              <w:t xml:space="preserve">, </w:t>
            </w:r>
            <w:r>
              <w:rPr>
                <w:rFonts w:ascii="Times New Roman" w:hAnsi="Times New Roman"/>
                <w:b w:val="false"/>
                <w:i/>
                <w:color w:val="000000"/>
                <w:sz w:val="24"/>
              </w:rPr>
              <w:t>denn</w:t>
            </w:r>
            <w:r>
              <w:rPr>
                <w:rFonts w:ascii="Times New Roman" w:hAnsi="Times New Roman"/>
                <w:b w:val="false"/>
                <w:i w:val="false"/>
                <w:color w:val="000000"/>
                <w:sz w:val="24"/>
              </w:rPr>
              <w:t xml:space="preserve">, </w:t>
            </w:r>
            <w:r>
              <w:rPr>
                <w:rFonts w:ascii="Times New Roman" w:hAnsi="Times New Roman"/>
                <w:b w:val="false"/>
                <w:i/>
                <w:color w:val="000000"/>
                <w:sz w:val="24"/>
              </w:rPr>
              <w:t>zum Schluss usw.</w:t>
            </w:r>
            <w:r>
              <w:rPr>
                <w:rFonts w:ascii="Times New Roman" w:hAnsi="Times New Roman"/>
                <w:b w:val="false"/>
                <w:i w:val="false"/>
                <w:color w:val="000000"/>
                <w:sz w:val="24"/>
              </w:rPr>
              <w:t>)</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2.3.3</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Многозначные лексические единицы. Синонимы. Антонимы</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2.3.4</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Основные способы словообразования – аффиксация:</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2.3.4.1</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образование имён существительных при помощи суффикса </w:t>
            </w:r>
            <w:r>
              <w:rPr>
                <w:rFonts w:ascii="Times New Roman" w:hAnsi="Times New Roman"/>
                <w:b w:val="false"/>
                <w:i/>
                <w:color w:val="000000"/>
                <w:sz w:val="24"/>
              </w:rPr>
              <w:t>-ik</w:t>
            </w:r>
            <w:r>
              <w:rPr>
                <w:rFonts w:ascii="Times New Roman" w:hAnsi="Times New Roman"/>
                <w:b w:val="false"/>
                <w:i w:val="false"/>
                <w:color w:val="000000"/>
                <w:sz w:val="24"/>
              </w:rPr>
              <w:t xml:space="preserve"> (</w:t>
            </w:r>
            <w:r>
              <w:rPr>
                <w:rFonts w:ascii="Times New Roman" w:hAnsi="Times New Roman"/>
                <w:b w:val="false"/>
                <w:i/>
                <w:color w:val="000000"/>
                <w:sz w:val="24"/>
              </w:rPr>
              <w:t>Grammatik</w:t>
            </w:r>
            <w:r>
              <w:rPr>
                <w:rFonts w:ascii="Times New Roman" w:hAnsi="Times New Roman"/>
                <w:b w:val="false"/>
                <w:i w:val="false"/>
                <w:color w:val="000000"/>
                <w:sz w:val="24"/>
              </w:rPr>
              <w:t>)</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2.3.4.2</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образование имён прилагательных при помощи суффикса </w:t>
            </w:r>
            <w:r>
              <w:rPr>
                <w:rFonts w:ascii="Times New Roman" w:hAnsi="Times New Roman"/>
                <w:b w:val="false"/>
                <w:i/>
                <w:color w:val="000000"/>
                <w:sz w:val="24"/>
              </w:rPr>
              <w:t>-los</w:t>
            </w:r>
            <w:r>
              <w:rPr>
                <w:rFonts w:ascii="Times New Roman" w:hAnsi="Times New Roman"/>
                <w:b w:val="false"/>
                <w:i w:val="false"/>
                <w:color w:val="000000"/>
                <w:sz w:val="24"/>
              </w:rPr>
              <w:t xml:space="preserve"> (</w:t>
            </w:r>
            <w:r>
              <w:rPr>
                <w:rFonts w:ascii="Times New Roman" w:hAnsi="Times New Roman"/>
                <w:b w:val="false"/>
                <w:i/>
                <w:color w:val="000000"/>
                <w:sz w:val="24"/>
              </w:rPr>
              <w:t>geschmacklos</w:t>
            </w:r>
            <w:r>
              <w:rPr>
                <w:rFonts w:ascii="Times New Roman" w:hAnsi="Times New Roman"/>
                <w:b w:val="false"/>
                <w:i w:val="false"/>
                <w:color w:val="000000"/>
                <w:sz w:val="24"/>
              </w:rPr>
              <w:t>)</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2.3.5</w:t>
            </w:r>
          </w:p>
        </w:tc>
        <w:tc>
          <w:tcPr>
            <w:tcW w:w="13047" w:type="dxa"/>
            <w:tcBorders/>
            <w:tcMar>
              <w:top w:w="50" w:type="dxa"/>
              <w:left w:w="100" w:type="dxa"/>
            </w:tcMar>
            <w:vAlign w:val="center"/>
          </w:tcPr>
          <w:p>
            <w:pPr>
              <w:spacing w:before="0" w:after="0" w:line="336"/>
              <w:ind w:left="228"/>
              <w:jc w:val="left"/>
            </w:pPr>
            <w:r>
              <w:rPr>
                <w:rFonts w:ascii="Times New Roman" w:hAnsi="Times New Roman"/>
                <w:b w:val="false"/>
                <w:i w:val="false"/>
                <w:color w:val="000000"/>
                <w:sz w:val="24"/>
              </w:rPr>
              <w:t>Основные способы словообразования – словосложение:</w:t>
            </w:r>
          </w:p>
        </w:tc>
      </w:tr>
      <w:tr>
        <w:trPr>
          <w:trHeight w:val="93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2.3.5.1</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образование сложных прилагательных путём соединения основ двух прилагательных (</w:t>
            </w:r>
            <w:r>
              <w:rPr>
                <w:rFonts w:ascii="Times New Roman" w:hAnsi="Times New Roman"/>
                <w:b w:val="false"/>
                <w:i/>
                <w:color w:val="000000"/>
                <w:sz w:val="24"/>
              </w:rPr>
              <w:t>dunkelblau</w:t>
            </w:r>
            <w:r>
              <w:rPr>
                <w:rFonts w:ascii="Times New Roman" w:hAnsi="Times New Roman"/>
                <w:b w:val="false"/>
                <w:i w:val="false"/>
                <w:color w:val="000000"/>
                <w:sz w:val="24"/>
              </w:rPr>
              <w:t>)</w:t>
            </w:r>
          </w:p>
        </w:tc>
      </w:tr>
      <w:tr>
        <w:trPr>
          <w:trHeight w:val="141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2.4</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Грамматическая сторона речи</w:t>
            </w:r>
          </w:p>
          <w:p>
            <w:pPr>
              <w:spacing w:before="0" w:after="0" w:line="336"/>
              <w:ind w:left="228"/>
              <w:jc w:val="both"/>
            </w:pPr>
            <w:r>
              <w:rPr>
                <w:rFonts w:ascii="Times New Roman" w:hAnsi="Times New Roman"/>
                <w:b w:val="false"/>
                <w:i w:val="false"/>
                <w:color w:val="000000"/>
                <w:sz w:val="24"/>
              </w:rPr>
              <w:t>Распознавание и употребление в устной и письменной речи изученных морфологических форм и синтаксических конструкций немецкого языка</w:t>
            </w:r>
          </w:p>
        </w:tc>
      </w:tr>
      <w:tr>
        <w:trPr>
          <w:trHeight w:val="141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формах)</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Сложноподчинённые предложения времени с союзами </w:t>
            </w:r>
            <w:r>
              <w:rPr>
                <w:rFonts w:ascii="Times New Roman" w:hAnsi="Times New Roman"/>
                <w:b w:val="false"/>
                <w:i/>
                <w:color w:val="000000"/>
                <w:sz w:val="24"/>
              </w:rPr>
              <w:t>wenn</w:t>
            </w:r>
            <w:r>
              <w:rPr>
                <w:rFonts w:ascii="Times New Roman" w:hAnsi="Times New Roman"/>
                <w:b w:val="false"/>
                <w:i w:val="false"/>
                <w:color w:val="000000"/>
                <w:sz w:val="24"/>
              </w:rPr>
              <w:t xml:space="preserve">, </w:t>
            </w:r>
            <w:r>
              <w:rPr>
                <w:rFonts w:ascii="Times New Roman" w:hAnsi="Times New Roman"/>
                <w:b w:val="false"/>
                <w:i/>
                <w:color w:val="000000"/>
                <w:sz w:val="24"/>
              </w:rPr>
              <w:t>als</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Глаголы в видовременных формах страдательного наклонения (Präsens, Präteritum)</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2.4.4</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Наиболее распространённые глаголы с управлением и местоимённые наречия</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2.4.5</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Склонение прилагательных</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2.4.6</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Предлоги, используемые с дательным падежом</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2.4.7</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Предлоги, используемые с винительным падежом</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w:t>
            </w:r>
          </w:p>
        </w:tc>
        <w:tc>
          <w:tcPr>
            <w:tcW w:w="13047" w:type="dxa"/>
            <w:tcBorders/>
            <w:tcMar>
              <w:top w:w="50" w:type="dxa"/>
              <w:left w:w="100" w:type="dxa"/>
            </w:tcMar>
            <w:vAlign w:val="center"/>
          </w:tcPr>
          <w:p>
            <w:pPr>
              <w:spacing w:before="0" w:after="0" w:line="336"/>
              <w:ind w:left="228"/>
              <w:jc w:val="left"/>
            </w:pPr>
            <w:r>
              <w:rPr>
                <w:rFonts w:ascii="Times New Roman" w:hAnsi="Times New Roman"/>
                <w:b w:val="false"/>
                <w:i w:val="false"/>
                <w:color w:val="000000"/>
                <w:sz w:val="24"/>
              </w:rPr>
              <w:t>Социокультурные знания и умения</w:t>
            </w:r>
          </w:p>
        </w:tc>
      </w:tr>
      <w:tr>
        <w:trPr>
          <w:trHeight w:val="93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3.1</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Знание и использование в устной и письменной речи наиболее употребительной тематической фоновой лексики в рамках тематического содержания</w:t>
            </w:r>
          </w:p>
        </w:tc>
      </w:tr>
      <w:tr>
        <w:trPr>
          <w:trHeight w:val="222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3.2</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tc>
      </w:tr>
      <w:tr>
        <w:trPr>
          <w:trHeight w:val="141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3.3</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Понимание речевых различий в ситуациях официального и неофициального общения в рамках отобранного тематического содержания и использование</w:t>
            </w:r>
            <w:r>
              <w:rPr>
                <w:rFonts w:ascii="Times New Roman" w:hAnsi="Times New Roman"/>
                <w:b w:val="false"/>
                <w:i w:val="false"/>
                <w:color w:val="000000"/>
                <w:sz w:val="24"/>
              </w:rPr>
              <w:t xml:space="preserve"> </w:t>
            </w:r>
            <w:r>
              <w:rPr>
                <w:rFonts w:ascii="Times New Roman" w:hAnsi="Times New Roman"/>
                <w:b w:val="false"/>
                <w:i w:val="false"/>
                <w:color w:val="000000"/>
                <w:sz w:val="24"/>
              </w:rPr>
              <w:t>лексико-грамматических средств с их учётом</w:t>
            </w:r>
          </w:p>
        </w:tc>
      </w:tr>
      <w:tr>
        <w:trPr>
          <w:trHeight w:val="187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w:t>
            </w:r>
            <w:r>
              <w:rPr>
                <w:rFonts w:ascii="Times New Roman" w:hAnsi="Times New Roman"/>
                <w:b w:val="false"/>
                <w:i w:val="false"/>
                <w:color w:val="000000"/>
                <w:sz w:val="24"/>
              </w:rPr>
              <w:t>4</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w:t>
            </w:r>
            <w:r>
              <w:rPr>
                <w:rFonts w:ascii="Times New Roman" w:hAnsi="Times New Roman"/>
                <w:b w:val="false"/>
                <w:i w:val="false"/>
                <w:color w:val="000000"/>
                <w:sz w:val="24"/>
              </w:rPr>
              <w:t>основных социокультурных элементов речевого поведенческого этикета в немецкоязычной среде</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3.5</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Соблюдение норм вежливости в межкультурном общении</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3.6</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pacing w:val="-4"/>
                <w:sz w:val="24"/>
              </w:rPr>
              <w:t>Умение кратко представлять Россию и страну (страны) изучаемого языка</w:t>
            </w:r>
          </w:p>
        </w:tc>
      </w:tr>
      <w:tr>
        <w:trPr>
          <w:trHeight w:val="93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3.7</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pacing w:val="-4"/>
                <w:sz w:val="24"/>
              </w:rPr>
              <w:t xml:space="preserve">Умение кратко представлять </w:t>
            </w:r>
            <w:r>
              <w:rPr>
                <w:rFonts w:ascii="Times New Roman" w:hAnsi="Times New Roman"/>
                <w:b w:val="false"/>
                <w:i w:val="false"/>
                <w:color w:val="000000"/>
                <w:spacing w:val="-4"/>
                <w:sz w:val="24"/>
              </w:rPr>
              <w:t>некоторые культурные явления родной страны и страны (стран) изучаемого языка</w:t>
            </w:r>
          </w:p>
        </w:tc>
      </w:tr>
      <w:tr>
        <w:trPr>
          <w:trHeight w:val="93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w:t>
            </w:r>
            <w:r>
              <w:rPr>
                <w:rFonts w:ascii="Times New Roman" w:hAnsi="Times New Roman"/>
                <w:b w:val="false"/>
                <w:i w:val="false"/>
                <w:color w:val="000000"/>
                <w:sz w:val="24"/>
              </w:rPr>
              <w:t>8</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Умение кратко рассказывать о некоторых выдающихся людях родной страны и страны (стран) изучаемого языка (</w:t>
            </w:r>
            <w:r>
              <w:rPr>
                <w:rFonts w:ascii="Times New Roman" w:hAnsi="Times New Roman"/>
                <w:b w:val="false"/>
                <w:i w:val="false"/>
                <w:color w:val="000000"/>
                <w:sz w:val="24"/>
              </w:rPr>
              <w:t>учёных, писателях, поэтах, художниках, музыкантах, спортсменах</w:t>
            </w:r>
            <w:r>
              <w:rPr>
                <w:rFonts w:ascii="Times New Roman" w:hAnsi="Times New Roman"/>
                <w:b w:val="false"/>
                <w:i w:val="false"/>
                <w:color w:val="000000"/>
                <w:sz w:val="24"/>
              </w:rPr>
              <w:t>)</w:t>
            </w:r>
          </w:p>
        </w:tc>
      </w:tr>
      <w:tr>
        <w:trPr>
          <w:trHeight w:val="93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3.9</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pacing w:val="-2"/>
                <w:sz w:val="24"/>
              </w:rPr>
              <w:t xml:space="preserve">Умение </w:t>
            </w:r>
            <w:r>
              <w:rPr>
                <w:rFonts w:ascii="Times New Roman" w:hAnsi="Times New Roman"/>
                <w:b w:val="false"/>
                <w:i w:val="false"/>
                <w:color w:val="000000"/>
                <w:spacing w:val="-2"/>
                <w:sz w:val="24"/>
              </w:rPr>
              <w:t>оказывать помощь иностранным гостям в ситуациях повседневного общения (объяснить местонахождение объекта, сообщить возможный маршрут и другие)</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w:t>
            </w:r>
          </w:p>
        </w:tc>
        <w:tc>
          <w:tcPr>
            <w:tcW w:w="13047" w:type="dxa"/>
            <w:tcBorders/>
            <w:tcMar>
              <w:top w:w="50" w:type="dxa"/>
              <w:left w:w="100" w:type="dxa"/>
            </w:tcMar>
            <w:vAlign w:val="center"/>
          </w:tcPr>
          <w:p>
            <w:pPr>
              <w:spacing w:before="0" w:after="0" w:line="336"/>
              <w:ind w:left="228"/>
              <w:jc w:val="left"/>
            </w:pPr>
            <w:r>
              <w:rPr>
                <w:rFonts w:ascii="Times New Roman" w:hAnsi="Times New Roman"/>
                <w:b w:val="false"/>
                <w:i w:val="false"/>
                <w:color w:val="000000"/>
                <w:sz w:val="24"/>
              </w:rPr>
              <w:t>Компенсаторные умения</w:t>
            </w:r>
          </w:p>
        </w:tc>
      </w:tr>
      <w:tr>
        <w:trPr>
          <w:trHeight w:val="141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4.1</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trPr>
          <w:trHeight w:val="93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4.2</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При непосредственном общении умение догадываться о значении незнакомых слов с помощью используемых собеседником жестов и мимики</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4.3</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Умение переспрашивать, просить повторить, уточняя значение незнакомых слов</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4.4</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Использование при формулировании собственных высказываний ключевых слов, плана</w:t>
            </w:r>
          </w:p>
        </w:tc>
      </w:tr>
      <w:tr>
        <w:trPr>
          <w:trHeight w:val="141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4.5</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trPr>
          <w:trHeight w:val="465" w:hRule="atLeast"/>
          <w:trHeight w:val="144" w:hRule="atLeast"/>
        </w:trPr>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Тематическое содержание речи</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А</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Взаимоотношения в семье и с друзьями</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Б</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Внешность и характер человека (литературного персонажа)</w:t>
            </w:r>
          </w:p>
        </w:tc>
      </w:tr>
      <w:tr>
        <w:trPr>
          <w:trHeight w:val="129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В</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Досуг и увлечения (хобби) современного подростка (чтение, кино, театр, </w:t>
            </w:r>
            <w:r>
              <w:rPr>
                <w:rFonts w:ascii="Times New Roman" w:hAnsi="Times New Roman"/>
                <w:b w:val="false"/>
                <w:i w:val="false"/>
                <w:color w:val="000000"/>
                <w:sz w:val="24"/>
              </w:rPr>
              <w:t>музей, спорт, музыка</w:t>
            </w:r>
            <w:r>
              <w:rPr>
                <w:rFonts w:ascii="Times New Roman" w:hAnsi="Times New Roman"/>
                <w:b w:val="false"/>
                <w:i w:val="false"/>
                <w:color w:val="000000"/>
                <w:sz w:val="24"/>
              </w:rPr>
              <w:t>)</w:t>
            </w:r>
          </w:p>
        </w:tc>
      </w:tr>
      <w:tr>
        <w:trPr>
          <w:trHeight w:val="93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Г</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Здоровый образ жизни: режим труда и отдыха, фитнес, сбалансированное питание. Посещение врача</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Д</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Покупки: одежда, обувь и продукты питания. Карманные деньги</w:t>
            </w:r>
          </w:p>
        </w:tc>
      </w:tr>
      <w:tr>
        <w:trPr>
          <w:trHeight w:val="93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Е</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Ж</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Мир современных профессий</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З</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Виды отдыха в различное время года. Путешествия по России и зарубежным странам. Транспорт</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И</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Природа: флора и фауна. Климат, погода</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К</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Условия проживания в городской (сельской) местности</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Л</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Средства массовой информации (телевидение, радио, пресса, Интернет)</w:t>
            </w:r>
          </w:p>
        </w:tc>
      </w:tr>
      <w:tr>
        <w:trPr>
          <w:trHeight w:val="141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М</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trPr>
          <w:trHeight w:val="93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Н</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Выдающиеся люди родной страны и страны (стран) изучаемого языка: писатели, художники, музыканты</w:t>
            </w:r>
          </w:p>
        </w:tc>
      </w:tr>
    </w:tbl>
    <w:p>
      <w:pPr>
        <w:spacing w:before="0" w:after="0"/>
        <w:ind w:left="120"/>
        <w:jc w:val="left"/>
      </w:pPr>
    </w:p>
    <w:p>
      <w:pPr>
        <w:spacing w:before="199" w:after="199"/>
        <w:ind w:left="120"/>
        <w:jc w:val="left"/>
      </w:pPr>
      <w:r>
        <w:rPr>
          <w:rFonts w:ascii="Times New Roman" w:hAnsi="Times New Roman"/>
          <w:b/>
          <w:i w:val="false"/>
          <w:color w:val="000000"/>
          <w:sz w:val="28"/>
        </w:rPr>
        <w:t>9 КЛАСС</w:t>
      </w:r>
    </w:p>
    <w:p>
      <w:pPr>
        <w:spacing w:before="0" w:after="0"/>
        <w:ind w:left="120"/>
        <w:jc w:val="left"/>
      </w:pPr>
    </w:p>
    <w:tbl>
      <w:tblPr>
        <w:tblW w:w="0" w:type="auto"/>
        <w:tblCellSpacing w:w="0" w:type="nil"/>
        <w:tblBorders>
          <w:top w:val="single"/>
          <w:left w:val="single"/>
          <w:bottom w:val="single"/>
          <w:right w:val="single"/>
          <w:insideH w:val="single"/>
          <w:insideV w:val="single"/>
        </w:tblBorders>
      </w:tblPr>
      <w:tblGrid>
        <w:gridCol w:w="1891"/>
        <w:gridCol w:w="11861"/>
      </w:tblGrid>
      <w:tr>
        <w:trPr>
          <w:trHeight w:val="405" w:hRule="atLeast"/>
          <w:trHeight w:val="144" w:hRule="atLeast"/>
        </w:trPr>
        <w:tc>
          <w:tcPr>
            <w:tcW w:w="13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Код </w:t>
            </w:r>
          </w:p>
        </w:tc>
        <w:tc>
          <w:tcPr>
            <w:tcW w:w="1304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Проверяемый элемент содержания </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Коммуникативные умения</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1.1</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Говорение</w:t>
            </w:r>
          </w:p>
        </w:tc>
      </w:tr>
      <w:tr>
        <w:trPr>
          <w:trHeight w:val="328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Диалогическая речь</w:t>
            </w:r>
          </w:p>
          <w:p>
            <w:pPr>
              <w:spacing w:before="0" w:after="0" w:line="336"/>
              <w:ind w:left="228"/>
              <w:jc w:val="both"/>
            </w:pPr>
            <w:r>
              <w:rPr>
                <w:rFonts w:ascii="Times New Roman" w:hAnsi="Times New Roman"/>
                <w:b w:val="false"/>
                <w:i w:val="false"/>
                <w:color w:val="000000"/>
                <w:sz w:val="24"/>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(объём диалога – до 8 реплик со стороны каждого собеседника</w:t>
            </w:r>
          </w:p>
        </w:tc>
      </w:tr>
      <w:tr>
        <w:trPr>
          <w:trHeight w:val="352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1.1.1.1</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trPr>
          <w:trHeight w:val="187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1.1.1.2</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trPr>
          <w:trHeight w:val="141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1.1.1.3</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trPr>
          <w:trHeight w:val="93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1.1.1.4</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Комбинированный диалог, включающий различные виды диалогов (этикетный диалог, диалог – побуждение к действию, диалог-расспрос)</w:t>
            </w:r>
          </w:p>
        </w:tc>
      </w:tr>
      <w:tr>
        <w:trPr>
          <w:trHeight w:val="187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1.1.1.5</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Диалог – 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tc>
      </w:tr>
      <w:tr>
        <w:trPr>
          <w:trHeight w:val="282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Монологическая речь </w:t>
            </w:r>
          </w:p>
          <w:p>
            <w:pPr>
              <w:spacing w:before="0" w:after="0" w:line="336"/>
              <w:ind w:left="228"/>
              <w:jc w:val="both"/>
            </w:pPr>
            <w:r>
              <w:rPr>
                <w:rFonts w:ascii="Times New Roman" w:hAnsi="Times New Roman"/>
                <w:b w:val="false"/>
                <w:i w:val="false"/>
                <w:color w:val="000000"/>
                <w:sz w:val="24"/>
              </w:rPr>
              <w:t xml:space="preserve">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w:t>
            </w:r>
            <w:r>
              <w:rPr>
                <w:rFonts w:ascii="Times New Roman" w:hAnsi="Times New Roman"/>
                <w:b w:val="false"/>
                <w:i w:val="false"/>
                <w:color w:val="000000"/>
                <w:sz w:val="24"/>
              </w:rPr>
              <w:t>с использованием вопросов, ключевых слов, плана и (или) иллюстраций, фотографий, таблиц или без их использования</w:t>
            </w:r>
            <w:r>
              <w:rPr>
                <w:rFonts w:ascii="Times New Roman" w:hAnsi="Times New Roman"/>
                <w:b w:val="false"/>
                <w:i w:val="false"/>
                <w:color w:val="000000"/>
                <w:sz w:val="24"/>
              </w:rPr>
              <w:t xml:space="preserve"> (объём монологического высказывания – 10 – 12 фраз)</w:t>
            </w:r>
          </w:p>
        </w:tc>
      </w:tr>
      <w:tr>
        <w:trPr>
          <w:trHeight w:val="93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1.1.2.1</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1.1.2.2</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Повествование или сообщение</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1.1.2.3</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Рассуждение</w:t>
            </w:r>
          </w:p>
        </w:tc>
      </w:tr>
      <w:tr>
        <w:trPr>
          <w:trHeight w:val="93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1.1.2.4</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Выражение и краткое аргументирование своего мнения по отношению к услышанному (прочитанному)</w:t>
            </w:r>
          </w:p>
        </w:tc>
      </w:tr>
      <w:tr>
        <w:trPr>
          <w:trHeight w:val="93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1.1.2.5</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1.1.2.6</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Составление рассказа по картинкам</w:t>
            </w:r>
          </w:p>
        </w:tc>
      </w:tr>
      <w:tr>
        <w:trPr>
          <w:trHeight w:val="81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1.1.2.7</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Изложение результатов выполненной проектной работы</w:t>
            </w:r>
          </w:p>
        </w:tc>
      </w:tr>
      <w:tr>
        <w:trPr>
          <w:trHeight w:val="469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1.2</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Аудирование</w:t>
            </w:r>
          </w:p>
          <w:p>
            <w:pPr>
              <w:spacing w:before="0" w:after="0" w:line="336"/>
              <w:ind w:left="228"/>
              <w:jc w:val="both"/>
            </w:pPr>
            <w:r>
              <w:rPr>
                <w:rFonts w:ascii="Times New Roman" w:hAnsi="Times New Roman"/>
                <w:b w:val="false"/>
                <w:i w:val="false"/>
                <w:color w:val="000000"/>
                <w:sz w:val="24"/>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w:t>
            </w:r>
          </w:p>
          <w:p>
            <w:pPr>
              <w:spacing w:before="0" w:after="0" w:line="336"/>
              <w:ind w:left="228"/>
              <w:jc w:val="both"/>
            </w:pPr>
            <w:r>
              <w:rPr>
                <w:rFonts w:ascii="Times New Roman" w:hAnsi="Times New Roman"/>
                <w:b w:val="false"/>
                <w:i w:val="false"/>
                <w:color w:val="000000"/>
                <w:sz w:val="24"/>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trPr>
          <w:trHeight w:val="187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1.2.1</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Аудирование с пониманием основного содержания текста – умения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trPr>
          <w:trHeight w:val="141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1.2.2</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trPr>
          <w:trHeight w:val="328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1.3</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Смысловое чтение</w:t>
            </w:r>
          </w:p>
          <w:p>
            <w:pPr>
              <w:spacing w:before="0" w:after="0" w:line="336"/>
              <w:ind w:left="228"/>
              <w:jc w:val="both"/>
            </w:pPr>
            <w:r>
              <w:rPr>
                <w:rFonts w:ascii="Times New Roman" w:hAnsi="Times New Roman"/>
                <w:b w:val="false"/>
                <w:i w:val="false"/>
                <w:color w:val="000000"/>
                <w:sz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450 – 500 слов)</w:t>
            </w:r>
          </w:p>
        </w:tc>
      </w:tr>
      <w:tr>
        <w:trPr>
          <w:trHeight w:val="282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1.3.1</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pacing w:val="-2"/>
                <w:sz w:val="24"/>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trPr>
          <w:trHeight w:val="270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1.3.2</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Чтение с пониманием нужной (интересующей, запрашиваемой) информации – умение находить в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tc>
      </w:tr>
      <w:tr>
        <w:trPr>
          <w:trHeight w:val="93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1.3.3</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Чтение несплошных текстов (таблиц, диаграмм, схем) и понимание представленной в них информации</w:t>
            </w:r>
          </w:p>
        </w:tc>
      </w:tr>
      <w:tr>
        <w:trPr>
          <w:trHeight w:val="282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1.3.4</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tc>
      </w:tr>
      <w:tr>
        <w:trPr>
          <w:trHeight w:val="93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1.4</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Письменная речь</w:t>
            </w:r>
          </w:p>
          <w:p>
            <w:pPr>
              <w:spacing w:before="0" w:after="0" w:line="336"/>
              <w:ind w:left="228"/>
              <w:jc w:val="left"/>
            </w:pPr>
            <w:r>
              <w:rPr>
                <w:rFonts w:ascii="Times New Roman" w:hAnsi="Times New Roman"/>
                <w:b w:val="false"/>
                <w:i w:val="false"/>
                <w:color w:val="000000"/>
                <w:sz w:val="24"/>
              </w:rPr>
              <w:t>Развитие умений письменной речи</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1.4.1</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Составление плана (тезисов) устного или письменного сообщения</w:t>
            </w:r>
          </w:p>
        </w:tc>
      </w:tr>
      <w:tr>
        <w:trPr>
          <w:trHeight w:val="141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1.4.2</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Заполнение анкет и формуляров: сообщение о себе основных сведений </w:t>
            </w:r>
            <w:r>
              <w:rPr>
                <w:rFonts w:ascii="Times New Roman" w:hAnsi="Times New Roman"/>
                <w:b w:val="false"/>
                <w:i w:val="false"/>
                <w:color w:val="000000"/>
                <w:sz w:val="24"/>
              </w:rPr>
              <w:t xml:space="preserve">(имя, фамилия, пол, возраст, гражданство, адрес, увлечения) </w:t>
            </w:r>
            <w:r>
              <w:rPr>
                <w:rFonts w:ascii="Times New Roman" w:hAnsi="Times New Roman"/>
                <w:b w:val="false"/>
                <w:i w:val="false"/>
                <w:color w:val="000000"/>
                <w:sz w:val="24"/>
              </w:rPr>
              <w:t>в соответствии с нормами, принятыми в стране (странах) изучаемого языка</w:t>
            </w:r>
          </w:p>
        </w:tc>
      </w:tr>
      <w:tr>
        <w:trPr>
          <w:trHeight w:val="141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1.4.3</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tc>
      </w:tr>
      <w:tr>
        <w:trPr>
          <w:trHeight w:val="93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1.4.4</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Создание небольшого письменного высказывания </w:t>
            </w:r>
            <w:r>
              <w:rPr>
                <w:rFonts w:ascii="Times New Roman" w:hAnsi="Times New Roman"/>
                <w:b w:val="false"/>
                <w:i w:val="false"/>
                <w:color w:val="000000"/>
                <w:sz w:val="24"/>
              </w:rPr>
              <w:t>с использованием образца, плана, таблицы и (или) прочитанного (прослушанного) текста</w:t>
            </w:r>
            <w:r>
              <w:rPr>
                <w:rFonts w:ascii="Times New Roman" w:hAnsi="Times New Roman"/>
                <w:b w:val="false"/>
                <w:i w:val="false"/>
                <w:color w:val="000000"/>
                <w:sz w:val="24"/>
              </w:rPr>
              <w:t xml:space="preserve"> (объём письменного высказывания – до 120 слов)</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1.4.5</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Заполнение таблицы с краткой фиксацией содержания прочитанного (прослушанного) текста</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1.4.6</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Преобразование таблицы, схемы в текстовый вариант представления информации</w:t>
            </w:r>
          </w:p>
        </w:tc>
      </w:tr>
      <w:tr>
        <w:trPr>
          <w:trHeight w:val="93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1.4.7</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Письменное представление результатов выполненной проектной работы (объём – 100 – 120 слов)</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w:t>
            </w:r>
          </w:p>
        </w:tc>
        <w:tc>
          <w:tcPr>
            <w:tcW w:w="13047" w:type="dxa"/>
            <w:tcBorders/>
            <w:tcMar>
              <w:top w:w="50" w:type="dxa"/>
              <w:left w:w="100" w:type="dxa"/>
            </w:tcMar>
            <w:vAlign w:val="center"/>
          </w:tcPr>
          <w:p>
            <w:pPr>
              <w:spacing w:before="0" w:after="0" w:line="336"/>
              <w:ind w:left="228"/>
              <w:jc w:val="left"/>
            </w:pPr>
            <w:r>
              <w:rPr>
                <w:rFonts w:ascii="Times New Roman" w:hAnsi="Times New Roman"/>
                <w:b w:val="false"/>
                <w:i w:val="false"/>
                <w:color w:val="000000"/>
                <w:sz w:val="24"/>
              </w:rPr>
              <w:t>Языковые знания и навыки</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2.1</w:t>
            </w:r>
          </w:p>
        </w:tc>
        <w:tc>
          <w:tcPr>
            <w:tcW w:w="13047" w:type="dxa"/>
            <w:tcBorders/>
            <w:tcMar>
              <w:top w:w="50" w:type="dxa"/>
              <w:left w:w="100" w:type="dxa"/>
            </w:tcMar>
            <w:vAlign w:val="center"/>
          </w:tcPr>
          <w:p>
            <w:pPr>
              <w:spacing w:before="0" w:after="0" w:line="336"/>
              <w:ind w:left="228"/>
              <w:jc w:val="left"/>
            </w:pPr>
            <w:r>
              <w:rPr>
                <w:rFonts w:ascii="Times New Roman" w:hAnsi="Times New Roman"/>
                <w:b w:val="false"/>
                <w:i/>
                <w:color w:val="000000"/>
                <w:sz w:val="24"/>
              </w:rPr>
              <w:t>Фонетическая сторона речи</w:t>
            </w:r>
          </w:p>
        </w:tc>
      </w:tr>
      <w:tr>
        <w:trPr>
          <w:trHeight w:val="363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2.1.1</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Различение на слух и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2.1.2</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Выражение модального значения, чувства и эмоции</w:t>
            </w:r>
          </w:p>
        </w:tc>
      </w:tr>
      <w:tr>
        <w:trPr>
          <w:trHeight w:val="141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2.1.3</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2.2</w:t>
            </w:r>
          </w:p>
        </w:tc>
        <w:tc>
          <w:tcPr>
            <w:tcW w:w="13047" w:type="dxa"/>
            <w:tcBorders/>
            <w:tcMar>
              <w:top w:w="50" w:type="dxa"/>
              <w:left w:w="100" w:type="dxa"/>
            </w:tcMar>
            <w:vAlign w:val="center"/>
          </w:tcPr>
          <w:p>
            <w:pPr>
              <w:spacing w:before="0" w:after="0" w:line="336"/>
              <w:ind w:left="228"/>
              <w:jc w:val="left"/>
            </w:pPr>
            <w:r>
              <w:rPr>
                <w:rFonts w:ascii="Times New Roman" w:hAnsi="Times New Roman"/>
                <w:b w:val="false"/>
                <w:i/>
                <w:color w:val="000000"/>
                <w:sz w:val="24"/>
              </w:rPr>
              <w:t>Графика, орфография и пунктуация</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2.2.1</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Правильное написание изученных слов</w:t>
            </w:r>
          </w:p>
        </w:tc>
      </w:tr>
      <w:tr>
        <w:trPr>
          <w:trHeight w:val="93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2.2.2</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Правильное использование знаков препинания: точки, вопросительного и восклицательного знаков в конце предложения, запятой при перечислении</w:t>
            </w:r>
          </w:p>
        </w:tc>
      </w:tr>
      <w:tr>
        <w:trPr>
          <w:trHeight w:val="93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2.2.3</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2.3</w:t>
            </w:r>
          </w:p>
        </w:tc>
        <w:tc>
          <w:tcPr>
            <w:tcW w:w="13047" w:type="dxa"/>
            <w:tcBorders/>
            <w:tcMar>
              <w:top w:w="50" w:type="dxa"/>
              <w:left w:w="100" w:type="dxa"/>
            </w:tcMar>
            <w:vAlign w:val="center"/>
          </w:tcPr>
          <w:p>
            <w:pPr>
              <w:spacing w:before="0" w:after="0" w:line="336"/>
              <w:ind w:left="228"/>
              <w:jc w:val="left"/>
            </w:pPr>
            <w:r>
              <w:rPr>
                <w:rFonts w:ascii="Times New Roman" w:hAnsi="Times New Roman"/>
                <w:b w:val="false"/>
                <w:i/>
                <w:color w:val="000000"/>
                <w:sz w:val="24"/>
              </w:rPr>
              <w:t>Лексическая сторона речи</w:t>
            </w:r>
          </w:p>
        </w:tc>
      </w:tr>
      <w:tr>
        <w:trPr>
          <w:trHeight w:val="187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2.3.1</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tc>
      </w:tr>
      <w:tr>
        <w:trPr>
          <w:trHeight w:val="93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2.3.2</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Различные средства связи в тексте для обеспечения его целостности (</w:t>
            </w:r>
            <w:r>
              <w:rPr>
                <w:rFonts w:ascii="Times New Roman" w:hAnsi="Times New Roman"/>
                <w:b w:val="false"/>
                <w:i/>
                <w:color w:val="000000"/>
                <w:sz w:val="24"/>
              </w:rPr>
              <w:t>zuerst</w:t>
            </w:r>
            <w:r>
              <w:rPr>
                <w:rFonts w:ascii="Times New Roman" w:hAnsi="Times New Roman"/>
                <w:b w:val="false"/>
                <w:i w:val="false"/>
                <w:color w:val="000000"/>
                <w:sz w:val="24"/>
              </w:rPr>
              <w:t xml:space="preserve">, </w:t>
            </w:r>
            <w:r>
              <w:rPr>
                <w:rFonts w:ascii="Times New Roman" w:hAnsi="Times New Roman"/>
                <w:b w:val="false"/>
                <w:i/>
                <w:color w:val="000000"/>
                <w:sz w:val="24"/>
              </w:rPr>
              <w:t>denn</w:t>
            </w:r>
            <w:r>
              <w:rPr>
                <w:rFonts w:ascii="Times New Roman" w:hAnsi="Times New Roman"/>
                <w:b w:val="false"/>
                <w:i w:val="false"/>
                <w:color w:val="000000"/>
                <w:sz w:val="24"/>
              </w:rPr>
              <w:t xml:space="preserve">, </w:t>
            </w:r>
            <w:r>
              <w:rPr>
                <w:rFonts w:ascii="Times New Roman" w:hAnsi="Times New Roman"/>
                <w:b w:val="false"/>
                <w:i/>
                <w:color w:val="000000"/>
                <w:sz w:val="24"/>
              </w:rPr>
              <w:t>zum Schluss usw.</w:t>
            </w:r>
            <w:r>
              <w:rPr>
                <w:rFonts w:ascii="Times New Roman" w:hAnsi="Times New Roman"/>
                <w:b w:val="false"/>
                <w:i w:val="false"/>
                <w:color w:val="000000"/>
                <w:sz w:val="24"/>
              </w:rPr>
              <w:t>)</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2.3.3</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Многозначность лексических единиц. Синонимы. Антонимы</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2.3.4</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Сокращения и аббревиатуры</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2.3.5</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Основные способы словообразования – аффиксация:</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2.3.5.1</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образование имён существительных при помощи суффиксов </w:t>
            </w:r>
            <w:r>
              <w:rPr>
                <w:rFonts w:ascii="Times New Roman" w:hAnsi="Times New Roman"/>
                <w:b w:val="false"/>
                <w:i/>
                <w:color w:val="000000"/>
                <w:sz w:val="24"/>
              </w:rPr>
              <w:t>-ie</w:t>
            </w:r>
            <w:r>
              <w:rPr>
                <w:rFonts w:ascii="Times New Roman" w:hAnsi="Times New Roman"/>
                <w:b w:val="false"/>
                <w:i w:val="false"/>
                <w:color w:val="000000"/>
                <w:sz w:val="24"/>
              </w:rPr>
              <w:t xml:space="preserve"> (</w:t>
            </w:r>
            <w:r>
              <w:rPr>
                <w:rFonts w:ascii="Times New Roman" w:hAnsi="Times New Roman"/>
                <w:b w:val="false"/>
                <w:i/>
                <w:color w:val="000000"/>
                <w:sz w:val="24"/>
              </w:rPr>
              <w:t>die Biologie</w:t>
            </w:r>
            <w:r>
              <w:rPr>
                <w:rFonts w:ascii="Times New Roman" w:hAnsi="Times New Roman"/>
                <w:b w:val="false"/>
                <w:i w:val="false"/>
                <w:color w:val="000000"/>
                <w:sz w:val="24"/>
              </w:rPr>
              <w:t>), -</w:t>
            </w:r>
            <w:r>
              <w:rPr>
                <w:rFonts w:ascii="Times New Roman" w:hAnsi="Times New Roman"/>
                <w:b w:val="false"/>
                <w:i/>
                <w:color w:val="000000"/>
                <w:sz w:val="24"/>
              </w:rPr>
              <w:t>um</w:t>
            </w:r>
            <w:r>
              <w:rPr>
                <w:rFonts w:ascii="Times New Roman" w:hAnsi="Times New Roman"/>
                <w:b w:val="false"/>
                <w:i w:val="false"/>
                <w:color w:val="000000"/>
                <w:sz w:val="24"/>
              </w:rPr>
              <w:t xml:space="preserve"> (</w:t>
            </w:r>
            <w:r>
              <w:rPr>
                <w:rFonts w:ascii="Times New Roman" w:hAnsi="Times New Roman"/>
                <w:b w:val="false"/>
                <w:i/>
                <w:color w:val="000000"/>
                <w:sz w:val="24"/>
              </w:rPr>
              <w:t>das Museum</w:t>
            </w:r>
            <w:r>
              <w:rPr>
                <w:rFonts w:ascii="Times New Roman" w:hAnsi="Times New Roman"/>
                <w:b w:val="false"/>
                <w:i w:val="false"/>
                <w:color w:val="000000"/>
                <w:sz w:val="24"/>
              </w:rPr>
              <w:t>)</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2.3.5.2</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образование имён прилагательных при помощи суффиксов </w:t>
            </w:r>
            <w:r>
              <w:rPr>
                <w:rFonts w:ascii="Times New Roman" w:hAnsi="Times New Roman"/>
                <w:b w:val="false"/>
                <w:i/>
                <w:color w:val="000000"/>
                <w:sz w:val="24"/>
              </w:rPr>
              <w:t>-sam</w:t>
            </w:r>
            <w:r>
              <w:rPr>
                <w:rFonts w:ascii="Times New Roman" w:hAnsi="Times New Roman"/>
                <w:b w:val="false"/>
                <w:i w:val="false"/>
                <w:color w:val="000000"/>
                <w:sz w:val="24"/>
              </w:rPr>
              <w:t xml:space="preserve"> (</w:t>
            </w:r>
            <w:r>
              <w:rPr>
                <w:rFonts w:ascii="Times New Roman" w:hAnsi="Times New Roman"/>
                <w:b w:val="false"/>
                <w:i/>
                <w:color w:val="000000"/>
                <w:sz w:val="24"/>
              </w:rPr>
              <w:t>erholsam</w:t>
            </w:r>
            <w:r>
              <w:rPr>
                <w:rFonts w:ascii="Times New Roman" w:hAnsi="Times New Roman"/>
                <w:b w:val="false"/>
                <w:i w:val="false"/>
                <w:color w:val="000000"/>
                <w:sz w:val="24"/>
              </w:rPr>
              <w:t>), -</w:t>
            </w:r>
            <w:r>
              <w:rPr>
                <w:rFonts w:ascii="Times New Roman" w:hAnsi="Times New Roman"/>
                <w:b w:val="false"/>
                <w:i/>
                <w:color w:val="000000"/>
                <w:sz w:val="24"/>
              </w:rPr>
              <w:t>bar</w:t>
            </w:r>
            <w:r>
              <w:rPr>
                <w:rFonts w:ascii="Times New Roman" w:hAnsi="Times New Roman"/>
                <w:b w:val="false"/>
                <w:i w:val="false"/>
                <w:color w:val="000000"/>
                <w:sz w:val="24"/>
              </w:rPr>
              <w:t xml:space="preserve"> (</w:t>
            </w:r>
            <w:r>
              <w:rPr>
                <w:rFonts w:ascii="Times New Roman" w:hAnsi="Times New Roman"/>
                <w:b w:val="false"/>
                <w:i/>
                <w:color w:val="000000"/>
                <w:sz w:val="24"/>
              </w:rPr>
              <w:t>lesbar</w:t>
            </w:r>
            <w:r>
              <w:rPr>
                <w:rFonts w:ascii="Times New Roman" w:hAnsi="Times New Roman"/>
                <w:b w:val="false"/>
                <w:i w:val="false"/>
                <w:color w:val="000000"/>
                <w:sz w:val="24"/>
              </w:rPr>
              <w:t>)</w:t>
            </w:r>
          </w:p>
        </w:tc>
      </w:tr>
      <w:tr>
        <w:trPr>
          <w:trHeight w:val="141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2.4</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Грамматическая сторона речи</w:t>
            </w:r>
          </w:p>
          <w:p>
            <w:pPr>
              <w:spacing w:before="0" w:after="0" w:line="336"/>
              <w:ind w:left="228"/>
              <w:jc w:val="both"/>
            </w:pPr>
            <w:r>
              <w:rPr>
                <w:rFonts w:ascii="Times New Roman" w:hAnsi="Times New Roman"/>
                <w:b w:val="false"/>
                <w:i w:val="false"/>
                <w:color w:val="000000"/>
                <w:sz w:val="24"/>
              </w:rPr>
              <w:t>Распознавание и употребление в устной и письменной речи изученных морфологических форм и синтаксических конструкций немецкого языка</w:t>
            </w:r>
          </w:p>
        </w:tc>
      </w:tr>
      <w:tr>
        <w:trPr>
          <w:trHeight w:val="141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формах)</w:t>
            </w:r>
          </w:p>
        </w:tc>
      </w:tr>
      <w:tr>
        <w:trPr>
          <w:trHeight w:val="81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Сложносочинённые предложения с наречием </w:t>
            </w:r>
            <w:r>
              <w:rPr>
                <w:rFonts w:ascii="Times New Roman" w:hAnsi="Times New Roman"/>
                <w:b w:val="false"/>
                <w:i/>
                <w:color w:val="000000"/>
                <w:sz w:val="24"/>
              </w:rPr>
              <w:t>deshalb</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Сложноподчинённые предложения времени с союзом </w:t>
            </w:r>
            <w:r>
              <w:rPr>
                <w:rFonts w:ascii="Times New Roman" w:hAnsi="Times New Roman"/>
                <w:b w:val="false"/>
                <w:i/>
                <w:color w:val="000000"/>
                <w:sz w:val="24"/>
              </w:rPr>
              <w:t>nachdem</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2.4.4</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Сложноподчинённые предложения цели с союзом </w:t>
            </w:r>
            <w:r>
              <w:rPr>
                <w:rFonts w:ascii="Times New Roman" w:hAnsi="Times New Roman"/>
                <w:b w:val="false"/>
                <w:i/>
                <w:color w:val="000000"/>
                <w:sz w:val="24"/>
              </w:rPr>
              <w:t>damit</w:t>
            </w:r>
          </w:p>
        </w:tc>
      </w:tr>
      <w:tr>
        <w:trPr>
          <w:trHeight w:val="93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2.4.5</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Формы сослагательного наклонения от глаголов </w:t>
            </w:r>
            <w:r>
              <w:rPr>
                <w:rFonts w:ascii="Times New Roman" w:hAnsi="Times New Roman"/>
                <w:b w:val="false"/>
                <w:i/>
                <w:color w:val="000000"/>
                <w:sz w:val="24"/>
              </w:rPr>
              <w:t>haben</w:t>
            </w:r>
            <w:r>
              <w:rPr>
                <w:rFonts w:ascii="Times New Roman" w:hAnsi="Times New Roman"/>
                <w:b w:val="false"/>
                <w:i w:val="false"/>
                <w:color w:val="000000"/>
                <w:sz w:val="24"/>
              </w:rPr>
              <w:t xml:space="preserve">, </w:t>
            </w:r>
            <w:r>
              <w:rPr>
                <w:rFonts w:ascii="Times New Roman" w:hAnsi="Times New Roman"/>
                <w:b w:val="false"/>
                <w:i/>
                <w:color w:val="000000"/>
                <w:sz w:val="24"/>
              </w:rPr>
              <w:t>sein</w:t>
            </w:r>
            <w:r>
              <w:rPr>
                <w:rFonts w:ascii="Times New Roman" w:hAnsi="Times New Roman"/>
                <w:b w:val="false"/>
                <w:i w:val="false"/>
                <w:color w:val="000000"/>
                <w:sz w:val="24"/>
              </w:rPr>
              <w:t xml:space="preserve">, </w:t>
            </w:r>
            <w:r>
              <w:rPr>
                <w:rFonts w:ascii="Times New Roman" w:hAnsi="Times New Roman"/>
                <w:b w:val="false"/>
                <w:i/>
                <w:color w:val="000000"/>
                <w:sz w:val="24"/>
              </w:rPr>
              <w:t>werden</w:t>
            </w:r>
            <w:r>
              <w:rPr>
                <w:rFonts w:ascii="Times New Roman" w:hAnsi="Times New Roman"/>
                <w:b w:val="false"/>
                <w:i w:val="false"/>
                <w:color w:val="000000"/>
                <w:sz w:val="24"/>
              </w:rPr>
              <w:t xml:space="preserve">, </w:t>
            </w:r>
            <w:r>
              <w:rPr>
                <w:rFonts w:ascii="Times New Roman" w:hAnsi="Times New Roman"/>
                <w:b w:val="false"/>
                <w:i/>
                <w:color w:val="000000"/>
                <w:sz w:val="24"/>
              </w:rPr>
              <w:t>können</w:t>
            </w:r>
            <w:r>
              <w:rPr>
                <w:rFonts w:ascii="Times New Roman" w:hAnsi="Times New Roman"/>
                <w:b w:val="false"/>
                <w:i w:val="false"/>
                <w:color w:val="000000"/>
                <w:sz w:val="24"/>
              </w:rPr>
              <w:t xml:space="preserve">, </w:t>
            </w:r>
            <w:r>
              <w:rPr>
                <w:rFonts w:ascii="Times New Roman" w:hAnsi="Times New Roman"/>
                <w:b w:val="false"/>
                <w:i/>
                <w:color w:val="000000"/>
                <w:sz w:val="24"/>
              </w:rPr>
              <w:t>mögen</w:t>
            </w:r>
            <w:r>
              <w:rPr>
                <w:rFonts w:ascii="Times New Roman" w:hAnsi="Times New Roman"/>
                <w:b w:val="false"/>
                <w:i w:val="false"/>
                <w:color w:val="000000"/>
                <w:sz w:val="24"/>
              </w:rPr>
              <w:t xml:space="preserve">, сочетание </w:t>
            </w:r>
            <w:r>
              <w:rPr>
                <w:rFonts w:ascii="Times New Roman" w:hAnsi="Times New Roman"/>
                <w:b w:val="false"/>
                <w:i/>
                <w:color w:val="000000"/>
                <w:sz w:val="24"/>
              </w:rPr>
              <w:t>würde</w:t>
            </w:r>
            <w:r>
              <w:rPr>
                <w:rFonts w:ascii="Times New Roman" w:hAnsi="Times New Roman"/>
                <w:b w:val="false"/>
                <w:i w:val="false"/>
                <w:color w:val="000000"/>
                <w:sz w:val="24"/>
              </w:rPr>
              <w:t xml:space="preserve"> + Infinitiv</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w:t>
            </w:r>
          </w:p>
        </w:tc>
        <w:tc>
          <w:tcPr>
            <w:tcW w:w="13047" w:type="dxa"/>
            <w:tcBorders/>
            <w:tcMar>
              <w:top w:w="50" w:type="dxa"/>
              <w:left w:w="100" w:type="dxa"/>
            </w:tcMar>
            <w:vAlign w:val="center"/>
          </w:tcPr>
          <w:p>
            <w:pPr>
              <w:spacing w:before="0" w:after="0" w:line="336"/>
              <w:ind w:left="228"/>
              <w:jc w:val="left"/>
            </w:pPr>
            <w:r>
              <w:rPr>
                <w:rFonts w:ascii="Times New Roman" w:hAnsi="Times New Roman"/>
                <w:b w:val="false"/>
                <w:i w:val="false"/>
                <w:color w:val="000000"/>
                <w:sz w:val="24"/>
              </w:rPr>
              <w:t>Социокультурные знания и умения</w:t>
            </w:r>
          </w:p>
        </w:tc>
      </w:tr>
      <w:tr>
        <w:trPr>
          <w:trHeight w:val="93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3.1</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w:t>
            </w:r>
          </w:p>
        </w:tc>
      </w:tr>
      <w:tr>
        <w:trPr>
          <w:trHeight w:val="141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3.2</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Знание социокультурного портрета родной страны и страны (стран) изучаемого языка: </w:t>
            </w:r>
            <w:r>
              <w:rPr>
                <w:rFonts w:ascii="Times New Roman" w:hAnsi="Times New Roman"/>
                <w:b w:val="false"/>
                <w:i w:val="false"/>
                <w:color w:val="000000"/>
                <w:sz w:val="24"/>
              </w:rPr>
              <w:t>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tc>
      </w:tr>
      <w:tr>
        <w:trPr>
          <w:trHeight w:val="187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3.3</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w:t>
            </w:r>
            <w:r>
              <w:rPr>
                <w:rFonts w:ascii="Times New Roman" w:hAnsi="Times New Roman"/>
                <w:b w:val="false"/>
                <w:i w:val="false"/>
                <w:color w:val="000000"/>
                <w:sz w:val="24"/>
              </w:rPr>
              <w:t>основных социокультурных элементов речевого поведенческого этикета в немецкоязычной среде</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3.4</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Соблюдение норм вежливости в межкультурном общении</w:t>
            </w:r>
          </w:p>
        </w:tc>
      </w:tr>
      <w:tr>
        <w:trPr>
          <w:trHeight w:val="93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3.5</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Умение </w:t>
            </w:r>
            <w:r>
              <w:rPr>
                <w:rFonts w:ascii="Times New Roman" w:hAnsi="Times New Roman"/>
                <w:b w:val="false"/>
                <w:i w:val="false"/>
                <w:color w:val="000000"/>
                <w:sz w:val="24"/>
              </w:rPr>
              <w:t>писать своё имя и фамилию, а также имена и фамилии своих родственников и друзей на немецком языке</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3.6</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Умение правильно оформлять свой адрес на немецком языке (в анкете)</w:t>
            </w:r>
          </w:p>
        </w:tc>
      </w:tr>
      <w:tr>
        <w:trPr>
          <w:trHeight w:val="93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3.7</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3.8</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Умение кратко представлять Россию и страну (страны) изучаемого языка</w:t>
            </w:r>
          </w:p>
        </w:tc>
      </w:tr>
      <w:tr>
        <w:trPr>
          <w:trHeight w:val="141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3.9</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trPr>
          <w:trHeight w:val="141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3.10</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Умение 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
        </w:tc>
      </w:tr>
      <w:tr>
        <w:trPr>
          <w:trHeight w:val="141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3.11</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Умение </w:t>
            </w:r>
            <w:r>
              <w:rPr>
                <w:rFonts w:ascii="Times New Roman" w:hAnsi="Times New Roman"/>
                <w:b w:val="false"/>
                <w:i w:val="false"/>
                <w:color w:val="000000"/>
                <w:sz w:val="24"/>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других ситуациях)</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3.12</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Формирование элементарного представления о различных вариантах немецкого языка</w:t>
            </w:r>
          </w:p>
        </w:tc>
      </w:tr>
      <w:tr>
        <w:trPr>
          <w:trHeight w:val="81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w:t>
            </w:r>
          </w:p>
        </w:tc>
        <w:tc>
          <w:tcPr>
            <w:tcW w:w="13047" w:type="dxa"/>
            <w:tcBorders/>
            <w:tcMar>
              <w:top w:w="50" w:type="dxa"/>
              <w:left w:w="100" w:type="dxa"/>
            </w:tcMar>
            <w:vAlign w:val="center"/>
          </w:tcPr>
          <w:p>
            <w:pPr>
              <w:spacing w:before="0" w:after="0" w:line="336"/>
              <w:ind w:left="228"/>
              <w:jc w:val="left"/>
            </w:pPr>
            <w:r>
              <w:rPr>
                <w:rFonts w:ascii="Times New Roman" w:hAnsi="Times New Roman"/>
                <w:b w:val="false"/>
                <w:i w:val="false"/>
                <w:color w:val="000000"/>
                <w:sz w:val="24"/>
              </w:rPr>
              <w:t>Компенсаторные умения</w:t>
            </w:r>
          </w:p>
        </w:tc>
      </w:tr>
      <w:tr>
        <w:trPr>
          <w:trHeight w:val="141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4.1</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trPr>
          <w:trHeight w:val="93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4.2</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При непосредственном общении умение догадываться о значении незнакомых слов с помощью используемых собеседником жестов и мимики</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4.3</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Умение переспрашивать, просить повторить, уточняя значение незнакомых слов</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4.4</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Использование при формулировании собственных высказываний ключевых слов, плана</w:t>
            </w:r>
          </w:p>
        </w:tc>
      </w:tr>
      <w:tr>
        <w:trPr>
          <w:trHeight w:val="141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4.5</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trPr>
          <w:trHeight w:val="465" w:hRule="atLeast"/>
          <w:trHeight w:val="144" w:hRule="atLeast"/>
        </w:trPr>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Тематическое содержание речи</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А</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Взаимоотношения в семье и с друзьями. Конфликты и их разрешение</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Б</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Внешность и характер человека (литературного персонажа)</w:t>
            </w:r>
          </w:p>
        </w:tc>
      </w:tr>
      <w:tr>
        <w:trPr>
          <w:trHeight w:val="93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В</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r>
      <w:tr>
        <w:trPr>
          <w:trHeight w:val="93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Г</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Здоровый образ жизни: режим труда и отдыха, фитнес, сбалансированное питание. Посещение врача</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Д</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Покупки: одежда, обувь и продукты питания. Карманные деньги. Молодёжная мода</w:t>
            </w:r>
          </w:p>
        </w:tc>
      </w:tr>
      <w:tr>
        <w:trPr>
          <w:trHeight w:val="93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Е</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Школа, школьная жизнь, изучаемые предметы и отношение к ним. Взаимоотношения в школе: проблемы и их решение. Переписка с зарубежными сверстниками</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Ж</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Мир современных профессий</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З</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Виды отдыха в различное время года. Путешествия по России и зарубежным странам. Транспорт</w:t>
            </w:r>
          </w:p>
        </w:tc>
      </w:tr>
      <w:tr>
        <w:trPr>
          <w:trHeight w:val="93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И</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Природа: флора и фауна. Проблемы экологии. Защита окружающей среды. Климат, погода. Стихийные бедствия</w:t>
            </w:r>
          </w:p>
        </w:tc>
      </w:tr>
      <w:tr>
        <w:trPr>
          <w:trHeight w:val="46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К</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Средства массовой информации (телевидение, радио, пресса, Интернет)</w:t>
            </w:r>
          </w:p>
        </w:tc>
      </w:tr>
      <w:tr>
        <w:trPr>
          <w:trHeight w:val="1875"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Л</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r>
      <w:tr>
        <w:trPr>
          <w:trHeight w:val="2700" w:hRule="atLeast"/>
          <w:trHeight w:val="144" w:hRule="atLeast"/>
        </w:trPr>
        <w:tc>
          <w:tcPr>
            <w:tcW w:w="13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М</w:t>
            </w:r>
          </w:p>
        </w:tc>
        <w:tc>
          <w:tcPr>
            <w:tcW w:w="130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r>
    </w:tbl>
    <w:p>
      <w:pPr>
        <w:spacing w:before="0" w:after="0"/>
        <w:ind w:left="120"/>
        <w:jc w:val="left"/>
      </w:pPr>
    </w:p>
    <w:bookmarkStart w:name="block-78638485" w:id="16"/>
    <w:p>
      <w:pPr>
        <w:sectPr>
          <w:pgSz w:w="11906" w:h="16383" w:orient="portrait"/>
        </w:sectPr>
      </w:pPr>
    </w:p>
    <w:bookmarkEnd w:id="16"/>
    <w:bookmarkEnd w:id="15"/>
    <w:bookmarkStart w:name="block-78638486" w:id="17"/>
    <w:p>
      <w:pPr>
        <w:spacing w:before="199" w:after="120" w:line="336"/>
        <w:ind w:left="120"/>
        <w:jc w:val="left"/>
      </w:pPr>
      <w:r>
        <w:rPr>
          <w:rFonts w:ascii="Times New Roman" w:hAnsi="Times New Roman"/>
          <w:b/>
          <w:i w:val="false"/>
          <w:color w:val="000000"/>
          <w:sz w:val="28"/>
        </w:rPr>
        <w:t>ПРОВЕРЯЕМЫЕ НА ОГЭ ПО НЕМЕЦКОМУ ЯЗЫКУ ТРЕБОВАНИЯ К РЕЗУЛЬТАТАМ ОСВОЕНИЯ ОСНОВНОЙ ОБРАЗОВАТЕЛЬНОЙ ПРОГРАММЫ ОСНОВНОГО ОБЩЕГО ОБРАЗОВАНИЯ</w:t>
      </w:r>
    </w:p>
    <w:p>
      <w:pPr>
        <w:spacing w:before="0" w:after="0"/>
        <w:ind w:left="120"/>
        <w:jc w:val="left"/>
      </w:pPr>
    </w:p>
    <w:tbl>
      <w:tblPr>
        <w:tblW w:w="0" w:type="auto"/>
        <w:tblCellSpacing w:w="0" w:type="nil"/>
        <w:tblBorders>
          <w:top w:val="single"/>
          <w:left w:val="single"/>
          <w:bottom w:val="single"/>
          <w:right w:val="single"/>
          <w:insideH w:val="single"/>
          <w:insideV w:val="single"/>
        </w:tblBorders>
      </w:tblPr>
      <w:tblGrid>
        <w:gridCol w:w="2564"/>
        <w:gridCol w:w="10865"/>
      </w:tblGrid>
      <w:tr>
        <w:trPr>
          <w:trHeight w:val="795" w:hRule="atLeast"/>
          <w:trHeight w:val="144" w:hRule="atLeast"/>
        </w:trPr>
        <w:tc>
          <w:tcPr>
            <w:tcW w:w="17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w:t>
            </w:r>
            <w:r>
              <w:rPr>
                <w:rFonts w:ascii="Times New Roman" w:hAnsi="Times New Roman"/>
                <w:b/>
                <w:i w:val="false"/>
                <w:color w:val="000000"/>
                <w:sz w:val="24"/>
              </w:rPr>
              <w:t>Код проверяемого требования</w:t>
            </w:r>
            <w:r>
              <w:rPr>
                <w:rFonts w:ascii="Times New Roman" w:hAnsi="Times New Roman"/>
                <w:b/>
                <w:i w:val="false"/>
                <w:color w:val="000000"/>
                <w:sz w:val="24"/>
              </w:rPr>
              <w:t xml:space="preserve"> </w:t>
            </w:r>
          </w:p>
        </w:tc>
        <w:tc>
          <w:tcPr>
            <w:tcW w:w="1195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w:t>
            </w:r>
            <w:r>
              <w:rPr>
                <w:rFonts w:ascii="Times New Roman" w:hAnsi="Times New Roman"/>
                <w:b/>
                <w:i w:val="false"/>
                <w:color w:val="000000"/>
                <w:sz w:val="24"/>
              </w:rPr>
              <w:t>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w:t>
            </w:r>
            <w:r>
              <w:rPr>
                <w:rFonts w:ascii="Times New Roman" w:hAnsi="Times New Roman"/>
                <w:b/>
                <w:i w:val="false"/>
                <w:color w:val="000000"/>
                <w:sz w:val="24"/>
              </w:rPr>
              <w:t xml:space="preserve"> </w:t>
            </w:r>
          </w:p>
        </w:tc>
      </w:tr>
      <w:tr>
        <w:trPr>
          <w:trHeight w:val="2610" w:hRule="atLeast"/>
          <w:trHeight w:val="144" w:hRule="atLeast"/>
        </w:trPr>
        <w:tc>
          <w:tcPr>
            <w:tcW w:w="1794" w:type="dxa"/>
            <w:tcBorders/>
            <w:tcMar>
              <w:top w:w="50" w:type="dxa"/>
              <w:left w:w="100" w:type="dxa"/>
            </w:tcMar>
            <w:vAlign w:val="center"/>
          </w:tcPr>
          <w:p>
            <w:pPr>
              <w:spacing w:before="0" w:after="0"/>
              <w:ind w:left="228"/>
              <w:jc w:val="left"/>
            </w:pPr>
          </w:p>
        </w:tc>
        <w:tc>
          <w:tcPr>
            <w:tcW w:w="11951"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pacing w:val="-2"/>
                <w:sz w:val="24"/>
              </w:rPr>
              <w:t>Предметные результаты по учебному предмету «Иностранный язык» предметной области «Иностранные языки»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 – и должны обеспечивать:</w:t>
            </w:r>
          </w:p>
        </w:tc>
      </w:tr>
      <w:tr>
        <w:trPr>
          <w:trHeight w:val="2610" w:hRule="atLeast"/>
          <w:trHeight w:val="144" w:hRule="atLeast"/>
        </w:trPr>
        <w:tc>
          <w:tcPr>
            <w:tcW w:w="179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w:t>
            </w:r>
          </w:p>
        </w:tc>
        <w:tc>
          <w:tcPr>
            <w:tcW w:w="11951"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Овладение основными видами речевой деятельности</w:t>
            </w:r>
            <w:r>
              <w:rPr>
                <w:rFonts w:ascii="Times New Roman" w:hAnsi="Times New Roman"/>
                <w:b w:val="false"/>
                <w:i w:val="false"/>
                <w:color w:val="000000"/>
                <w:sz w:val="24"/>
              </w:rPr>
              <w:t xml:space="preserve"> в рамках следующего тематического содержания речи. </w:t>
            </w:r>
          </w:p>
          <w:p>
            <w:pPr>
              <w:spacing w:before="0" w:after="0" w:line="312"/>
              <w:ind w:left="228"/>
              <w:jc w:val="both"/>
            </w:pPr>
            <w:r>
              <w:rPr>
                <w:rFonts w:ascii="Times New Roman" w:hAnsi="Times New Roman"/>
                <w:b w:val="false"/>
                <w:i w:val="false"/>
                <w:color w:val="000000"/>
                <w:sz w:val="24"/>
              </w:rPr>
              <w:t>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Выдающиеся люди родной страны и страны (стран) изучаемого языка</w:t>
            </w:r>
          </w:p>
        </w:tc>
      </w:tr>
      <w:tr>
        <w:trPr>
          <w:trHeight w:val="435" w:hRule="atLeast"/>
          <w:trHeight w:val="144" w:hRule="atLeast"/>
        </w:trPr>
        <w:tc>
          <w:tcPr>
            <w:tcW w:w="1794" w:type="dxa"/>
            <w:tcBorders/>
            <w:tcMar>
              <w:top w:w="50" w:type="dxa"/>
              <w:left w:w="100" w:type="dxa"/>
            </w:tcMar>
            <w:vAlign w:val="center"/>
          </w:tcPr>
          <w:p>
            <w:pPr>
              <w:spacing w:before="0" w:after="0" w:line="312"/>
              <w:ind w:left="228"/>
              <w:jc w:val="center"/>
            </w:pPr>
            <w:r>
              <w:rPr>
                <w:rFonts w:ascii="Times New Roman" w:hAnsi="Times New Roman"/>
                <w:b w:val="false"/>
                <w:i/>
                <w:color w:val="000000"/>
                <w:sz w:val="24"/>
              </w:rPr>
              <w:t>1.1</w:t>
            </w:r>
          </w:p>
        </w:tc>
        <w:tc>
          <w:tcPr>
            <w:tcW w:w="11951" w:type="dxa"/>
            <w:tcBorders/>
            <w:tcMar>
              <w:top w:w="50" w:type="dxa"/>
              <w:left w:w="100" w:type="dxa"/>
            </w:tcMar>
            <w:vAlign w:val="center"/>
          </w:tcPr>
          <w:p>
            <w:pPr>
              <w:spacing w:before="0" w:after="0" w:line="312"/>
              <w:ind w:left="228"/>
              <w:jc w:val="both"/>
            </w:pPr>
            <w:r>
              <w:rPr>
                <w:rFonts w:ascii="Times New Roman" w:hAnsi="Times New Roman"/>
                <w:b w:val="false"/>
                <w:i/>
                <w:color w:val="000000"/>
                <w:sz w:val="24"/>
              </w:rPr>
              <w:t>Говорение</w:t>
            </w:r>
          </w:p>
        </w:tc>
      </w:tr>
      <w:tr>
        <w:trPr>
          <w:trHeight w:val="2610" w:hRule="atLeast"/>
          <w:trHeight w:val="144" w:hRule="atLeast"/>
        </w:trPr>
        <w:tc>
          <w:tcPr>
            <w:tcW w:w="179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1.1.1</w:t>
            </w:r>
          </w:p>
        </w:tc>
        <w:tc>
          <w:tcPr>
            <w:tcW w:w="11951"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pacing w:val="-4"/>
                <w:sz w:val="24"/>
              </w:rPr>
              <w:t>Уметь вести разные виды диалога в стандартных ситуациях общения (диалог этикетного характера, диалог – побуждение к действию, диалог-расспрос, диалог – обмен мнениями, комбинированный диалог) объёмом до 8 реплик со стороны каждого собеседника в рамках тематического содержания речи с вербальными и (или) невербальными опорами или без них, с соблюдением норм речевого этикета, принятых в стране (странах) изучаемого языка</w:t>
            </w:r>
          </w:p>
        </w:tc>
      </w:tr>
      <w:tr>
        <w:trPr>
          <w:trHeight w:val="1305" w:hRule="atLeast"/>
          <w:trHeight w:val="144" w:hRule="atLeast"/>
        </w:trPr>
        <w:tc>
          <w:tcPr>
            <w:tcW w:w="179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1.1.2</w:t>
            </w:r>
          </w:p>
        </w:tc>
        <w:tc>
          <w:tcPr>
            <w:tcW w:w="11951"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Создавать устные связные монологические высказывания (описание (характеристика), повествование (сообщение) объёмом 10 – 12 фраз с вербальными и (или) невербальными опорами или без них в рамках тематического содержания речи</w:t>
            </w:r>
          </w:p>
        </w:tc>
      </w:tr>
      <w:tr>
        <w:trPr>
          <w:trHeight w:val="435" w:hRule="atLeast"/>
          <w:trHeight w:val="144" w:hRule="atLeast"/>
        </w:trPr>
        <w:tc>
          <w:tcPr>
            <w:tcW w:w="179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1.1.3</w:t>
            </w:r>
          </w:p>
        </w:tc>
        <w:tc>
          <w:tcPr>
            <w:tcW w:w="11951"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Передавать основное содержание прочитанного (прослушанного) текста </w:t>
            </w:r>
          </w:p>
        </w:tc>
      </w:tr>
      <w:tr>
        <w:trPr>
          <w:trHeight w:val="435" w:hRule="atLeast"/>
          <w:trHeight w:val="144" w:hRule="atLeast"/>
        </w:trPr>
        <w:tc>
          <w:tcPr>
            <w:tcW w:w="179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w:t>
            </w:r>
            <w:r>
              <w:rPr>
                <w:rFonts w:ascii="Times New Roman" w:hAnsi="Times New Roman"/>
                <w:b w:val="false"/>
                <w:i w:val="false"/>
                <w:color w:val="000000"/>
                <w:sz w:val="24"/>
              </w:rPr>
              <w:t>.1.4</w:t>
            </w:r>
          </w:p>
        </w:tc>
        <w:tc>
          <w:tcPr>
            <w:tcW w:w="11951"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Представлять результаты выполненной проектной работы объёмом 10 – 12 фраз</w:t>
            </w:r>
          </w:p>
        </w:tc>
      </w:tr>
      <w:tr>
        <w:trPr>
          <w:trHeight w:val="435" w:hRule="atLeast"/>
          <w:trHeight w:val="144" w:hRule="atLeast"/>
        </w:trPr>
        <w:tc>
          <w:tcPr>
            <w:tcW w:w="1794" w:type="dxa"/>
            <w:tcBorders/>
            <w:tcMar>
              <w:top w:w="50" w:type="dxa"/>
              <w:left w:w="100" w:type="dxa"/>
            </w:tcMar>
            <w:vAlign w:val="center"/>
          </w:tcPr>
          <w:p>
            <w:pPr>
              <w:spacing w:before="0" w:after="0" w:line="312"/>
              <w:ind w:left="228"/>
              <w:jc w:val="center"/>
            </w:pPr>
            <w:r>
              <w:rPr>
                <w:rFonts w:ascii="Times New Roman" w:hAnsi="Times New Roman"/>
                <w:b w:val="false"/>
                <w:i/>
                <w:color w:val="000000"/>
                <w:sz w:val="24"/>
              </w:rPr>
              <w:t>1.2</w:t>
            </w:r>
          </w:p>
        </w:tc>
        <w:tc>
          <w:tcPr>
            <w:tcW w:w="11951" w:type="dxa"/>
            <w:tcBorders/>
            <w:tcMar>
              <w:top w:w="50" w:type="dxa"/>
              <w:left w:w="100" w:type="dxa"/>
            </w:tcMar>
            <w:vAlign w:val="center"/>
          </w:tcPr>
          <w:p>
            <w:pPr>
              <w:spacing w:before="0" w:after="0" w:line="312"/>
              <w:ind w:left="228"/>
              <w:jc w:val="both"/>
            </w:pPr>
            <w:r>
              <w:rPr>
                <w:rFonts w:ascii="Times New Roman" w:hAnsi="Times New Roman"/>
                <w:b w:val="false"/>
                <w:i/>
                <w:color w:val="000000"/>
                <w:sz w:val="24"/>
              </w:rPr>
              <w:t>Аудирование</w:t>
            </w:r>
          </w:p>
        </w:tc>
      </w:tr>
      <w:tr>
        <w:trPr>
          <w:trHeight w:val="2460" w:hRule="atLeast"/>
          <w:trHeight w:val="144" w:hRule="atLeast"/>
        </w:trPr>
        <w:tc>
          <w:tcPr>
            <w:tcW w:w="179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1.2.1</w:t>
            </w:r>
          </w:p>
        </w:tc>
        <w:tc>
          <w:tcPr>
            <w:tcW w:w="11951"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pacing w:val="-2"/>
                <w:sz w:val="24"/>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основного содержания текстов</w:t>
            </w:r>
          </w:p>
        </w:tc>
      </w:tr>
      <w:tr>
        <w:trPr>
          <w:trHeight w:val="1740" w:hRule="atLeast"/>
          <w:trHeight w:val="144" w:hRule="atLeast"/>
        </w:trPr>
        <w:tc>
          <w:tcPr>
            <w:tcW w:w="179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1.2.2</w:t>
            </w:r>
          </w:p>
        </w:tc>
        <w:tc>
          <w:tcPr>
            <w:tcW w:w="11951"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trPr>
          <w:trHeight w:val="435" w:hRule="atLeast"/>
          <w:trHeight w:val="144" w:hRule="atLeast"/>
        </w:trPr>
        <w:tc>
          <w:tcPr>
            <w:tcW w:w="1794" w:type="dxa"/>
            <w:tcBorders/>
            <w:tcMar>
              <w:top w:w="50" w:type="dxa"/>
              <w:left w:w="100" w:type="dxa"/>
            </w:tcMar>
            <w:vAlign w:val="center"/>
          </w:tcPr>
          <w:p>
            <w:pPr>
              <w:spacing w:before="0" w:after="0" w:line="312"/>
              <w:ind w:left="228"/>
              <w:jc w:val="center"/>
            </w:pPr>
            <w:r>
              <w:rPr>
                <w:rFonts w:ascii="Times New Roman" w:hAnsi="Times New Roman"/>
                <w:b w:val="false"/>
                <w:i/>
                <w:color w:val="000000"/>
                <w:sz w:val="24"/>
              </w:rPr>
              <w:t>1.3</w:t>
            </w:r>
          </w:p>
        </w:tc>
        <w:tc>
          <w:tcPr>
            <w:tcW w:w="11951" w:type="dxa"/>
            <w:tcBorders/>
            <w:tcMar>
              <w:top w:w="50" w:type="dxa"/>
              <w:left w:w="100" w:type="dxa"/>
            </w:tcMar>
            <w:vAlign w:val="center"/>
          </w:tcPr>
          <w:p>
            <w:pPr>
              <w:spacing w:before="0" w:after="0" w:line="312"/>
              <w:ind w:left="228"/>
              <w:jc w:val="both"/>
            </w:pPr>
            <w:r>
              <w:rPr>
                <w:rFonts w:ascii="Times New Roman" w:hAnsi="Times New Roman"/>
                <w:b w:val="false"/>
                <w:i/>
                <w:color w:val="000000"/>
                <w:sz w:val="24"/>
              </w:rPr>
              <w:t>Смысловое чтение</w:t>
            </w:r>
          </w:p>
        </w:tc>
      </w:tr>
      <w:tr>
        <w:trPr>
          <w:trHeight w:val="1740" w:hRule="atLeast"/>
          <w:trHeight w:val="144" w:hRule="atLeast"/>
        </w:trPr>
        <w:tc>
          <w:tcPr>
            <w:tcW w:w="179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1.3.1</w:t>
            </w:r>
          </w:p>
        </w:tc>
        <w:tc>
          <w:tcPr>
            <w:tcW w:w="11951"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пониманием основного содержания (определять тему, главную идею текста, цель его создания)</w:t>
            </w:r>
          </w:p>
        </w:tc>
      </w:tr>
      <w:tr>
        <w:trPr>
          <w:trHeight w:val="2175" w:hRule="atLeast"/>
          <w:trHeight w:val="144" w:hRule="atLeast"/>
        </w:trPr>
        <w:tc>
          <w:tcPr>
            <w:tcW w:w="179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1.3.2</w:t>
            </w:r>
          </w:p>
        </w:tc>
        <w:tc>
          <w:tcPr>
            <w:tcW w:w="11951"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пониманием нужной (интересующей, запрашиваемой) информации (в том числе выявлять детали, важные для раскрытия основной идеи, содержания текста)</w:t>
            </w:r>
          </w:p>
        </w:tc>
      </w:tr>
      <w:tr>
        <w:trPr>
          <w:trHeight w:val="1740" w:hRule="atLeast"/>
          <w:trHeight w:val="144" w:hRule="atLeast"/>
        </w:trPr>
        <w:tc>
          <w:tcPr>
            <w:tcW w:w="179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1.3.3</w:t>
            </w:r>
          </w:p>
        </w:tc>
        <w:tc>
          <w:tcPr>
            <w:tcW w:w="11951"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полным пониманием содержания</w:t>
            </w:r>
          </w:p>
        </w:tc>
      </w:tr>
      <w:tr>
        <w:trPr>
          <w:trHeight w:val="870" w:hRule="atLeast"/>
          <w:trHeight w:val="144" w:hRule="atLeast"/>
        </w:trPr>
        <w:tc>
          <w:tcPr>
            <w:tcW w:w="179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1.3.4</w:t>
            </w:r>
          </w:p>
        </w:tc>
        <w:tc>
          <w:tcPr>
            <w:tcW w:w="11951"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Читать несплошные тексты (таблицы, диаграммы, схемы) и понимать представленную в них информацию</w:t>
            </w:r>
          </w:p>
        </w:tc>
      </w:tr>
      <w:tr>
        <w:trPr>
          <w:trHeight w:val="435" w:hRule="atLeast"/>
          <w:trHeight w:val="144" w:hRule="atLeast"/>
        </w:trPr>
        <w:tc>
          <w:tcPr>
            <w:tcW w:w="1794" w:type="dxa"/>
            <w:tcBorders/>
            <w:tcMar>
              <w:top w:w="50" w:type="dxa"/>
              <w:left w:w="100" w:type="dxa"/>
            </w:tcMar>
            <w:vAlign w:val="center"/>
          </w:tcPr>
          <w:p>
            <w:pPr>
              <w:spacing w:before="0" w:after="0" w:line="312"/>
              <w:ind w:left="228"/>
              <w:jc w:val="center"/>
            </w:pPr>
            <w:r>
              <w:rPr>
                <w:rFonts w:ascii="Times New Roman" w:hAnsi="Times New Roman"/>
                <w:b w:val="false"/>
                <w:i/>
                <w:color w:val="000000"/>
                <w:sz w:val="24"/>
              </w:rPr>
              <w:t>1.4</w:t>
            </w:r>
          </w:p>
        </w:tc>
        <w:tc>
          <w:tcPr>
            <w:tcW w:w="11951" w:type="dxa"/>
            <w:tcBorders/>
            <w:tcMar>
              <w:top w:w="50" w:type="dxa"/>
              <w:left w:w="100" w:type="dxa"/>
            </w:tcMar>
            <w:vAlign w:val="center"/>
          </w:tcPr>
          <w:p>
            <w:pPr>
              <w:spacing w:before="0" w:after="0" w:line="312"/>
              <w:ind w:left="228"/>
              <w:jc w:val="both"/>
            </w:pPr>
            <w:r>
              <w:rPr>
                <w:rFonts w:ascii="Times New Roman" w:hAnsi="Times New Roman"/>
                <w:b w:val="false"/>
                <w:i/>
                <w:color w:val="000000"/>
                <w:sz w:val="24"/>
              </w:rPr>
              <w:t>Письменная речь</w:t>
            </w:r>
          </w:p>
        </w:tc>
      </w:tr>
      <w:tr>
        <w:trPr>
          <w:trHeight w:val="870" w:hRule="atLeast"/>
          <w:trHeight w:val="144" w:hRule="atLeast"/>
        </w:trPr>
        <w:tc>
          <w:tcPr>
            <w:tcW w:w="179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 xml:space="preserve">1.4.1 </w:t>
            </w:r>
          </w:p>
        </w:tc>
        <w:tc>
          <w:tcPr>
            <w:tcW w:w="11951"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Заполнять анкеты и формуляры, сообщая о себе основные сведения, в соответствии с нормами, принятыми в стране (странах) изучаемого языка</w:t>
            </w:r>
          </w:p>
        </w:tc>
      </w:tr>
      <w:tr>
        <w:trPr>
          <w:trHeight w:val="870" w:hRule="atLeast"/>
          <w:trHeight w:val="144" w:hRule="atLeast"/>
        </w:trPr>
        <w:tc>
          <w:tcPr>
            <w:tcW w:w="179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1.4.2</w:t>
            </w:r>
          </w:p>
        </w:tc>
        <w:tc>
          <w:tcPr>
            <w:tcW w:w="11951"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Писать электронное сообщение личного характера объёмом 100 – 120 слов, соблюдая речевой этикет, принятый в стране (странах) изучаемого языка</w:t>
            </w:r>
          </w:p>
        </w:tc>
      </w:tr>
      <w:tr>
        <w:trPr>
          <w:trHeight w:val="1305" w:hRule="atLeast"/>
          <w:trHeight w:val="144" w:hRule="atLeast"/>
        </w:trPr>
        <w:tc>
          <w:tcPr>
            <w:tcW w:w="179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1.4.3</w:t>
            </w:r>
          </w:p>
        </w:tc>
        <w:tc>
          <w:tcPr>
            <w:tcW w:w="11951"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Создавать небольшие письменные высказывания объёмом 100 – 120 слов с использованием плана, картинки, таблицы и (или) прочитанного (прослушанного) текста</w:t>
            </w:r>
          </w:p>
        </w:tc>
      </w:tr>
      <w:tr>
        <w:trPr>
          <w:trHeight w:val="870" w:hRule="atLeast"/>
          <w:trHeight w:val="144" w:hRule="atLeast"/>
        </w:trPr>
        <w:tc>
          <w:tcPr>
            <w:tcW w:w="179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1.4.4</w:t>
            </w:r>
          </w:p>
        </w:tc>
        <w:tc>
          <w:tcPr>
            <w:tcW w:w="11951"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Преобразовывать предложенные схематичные модели (таблица, схема) в текстовой вариант представления информации</w:t>
            </w:r>
          </w:p>
        </w:tc>
      </w:tr>
      <w:tr>
        <w:trPr>
          <w:trHeight w:val="630" w:hRule="atLeast"/>
          <w:trHeight w:val="144" w:hRule="atLeast"/>
        </w:trPr>
        <w:tc>
          <w:tcPr>
            <w:tcW w:w="179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1.4.5</w:t>
            </w:r>
          </w:p>
        </w:tc>
        <w:tc>
          <w:tcPr>
            <w:tcW w:w="11951"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Представлять результаты выполненной проектной работы объёмом 100 – 120 слов</w:t>
            </w:r>
          </w:p>
        </w:tc>
      </w:tr>
      <w:tr>
        <w:trPr>
          <w:trHeight w:val="435" w:hRule="atLeast"/>
          <w:trHeight w:val="144" w:hRule="atLeast"/>
        </w:trPr>
        <w:tc>
          <w:tcPr>
            <w:tcW w:w="179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w:t>
            </w:r>
          </w:p>
        </w:tc>
        <w:tc>
          <w:tcPr>
            <w:tcW w:w="11951"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Языковая сторона речи</w:t>
            </w:r>
          </w:p>
        </w:tc>
      </w:tr>
      <w:tr>
        <w:trPr>
          <w:trHeight w:val="3045" w:hRule="atLeast"/>
          <w:trHeight w:val="144" w:hRule="atLeast"/>
        </w:trPr>
        <w:tc>
          <w:tcPr>
            <w:tcW w:w="179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2.1</w:t>
            </w:r>
          </w:p>
        </w:tc>
        <w:tc>
          <w:tcPr>
            <w:tcW w:w="11951"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осмысленно читать вслух небольшие аутентичные тексты объёмом до 120 слов, построенные в основном на изученном языковом материале, с соблюдением правил чтения и соответствующей интонацией) </w:t>
            </w:r>
          </w:p>
        </w:tc>
      </w:tr>
      <w:tr>
        <w:trPr>
          <w:trHeight w:val="2610" w:hRule="atLeast"/>
          <w:trHeight w:val="144" w:hRule="atLeast"/>
        </w:trPr>
        <w:tc>
          <w:tcPr>
            <w:tcW w:w="179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2.2</w:t>
            </w:r>
          </w:p>
        </w:tc>
        <w:tc>
          <w:tcPr>
            <w:tcW w:w="11951"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Овладение орфографическими (применять правила орфографии в отношении изученного лексико-грамматического материала) и пунктуационными навыками (использовать точку, вопросительный и восклицательный знаки в конце предложения, апостроф, запятую при перечислении; пунктуационно правильно оформлять прямую речь; пунктуационно правильно оформлять электронное сообщение личного характера)</w:t>
            </w:r>
          </w:p>
        </w:tc>
      </w:tr>
      <w:tr>
        <w:trPr>
          <w:trHeight w:val="4365" w:hRule="atLeast"/>
          <w:trHeight w:val="144" w:hRule="atLeast"/>
        </w:trPr>
        <w:tc>
          <w:tcPr>
            <w:tcW w:w="179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w:t>
            </w:r>
          </w:p>
        </w:tc>
        <w:tc>
          <w:tcPr>
            <w:tcW w:w="11951"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Знание и понимание основных значений изученных лексических единиц (слова, словосочетания, речевые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 изучаемого иностранного языка; выявление признаков изученных грамматических и лексических явлений по заданным существенным основаниям; овладение логическими операциями по установлению существенного признака классификации, основания для сравнения, а также родовидовых отношений, по группировке понятий по содержанию; овладение техникой дедуктивных и индуктивных умозаключений, в том числе умозаключений по аналогии в отношении грамматики изучаемого языка</w:t>
            </w:r>
          </w:p>
        </w:tc>
      </w:tr>
      <w:tr>
        <w:trPr>
          <w:trHeight w:val="2175" w:hRule="atLeast"/>
          <w:trHeight w:val="144" w:hRule="atLeast"/>
        </w:trPr>
        <w:tc>
          <w:tcPr>
            <w:tcW w:w="179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w:t>
            </w:r>
          </w:p>
        </w:tc>
        <w:tc>
          <w:tcPr>
            <w:tcW w:w="11951"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Овладение навыками употребления в устной и письменной речи не менее 1350 изученных лексических единиц (слов, словосочетаний, речевых клише), включая 500 лексических единиц, освоенных на уровне начального общего образования, образования родственных слов с использованием аффиксации, словосложения, конверсии</w:t>
            </w:r>
          </w:p>
        </w:tc>
      </w:tr>
      <w:tr>
        <w:trPr>
          <w:trHeight w:val="1740" w:hRule="atLeast"/>
          <w:trHeight w:val="144" w:hRule="atLeast"/>
        </w:trPr>
        <w:tc>
          <w:tcPr>
            <w:tcW w:w="179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2.5</w:t>
            </w:r>
          </w:p>
        </w:tc>
        <w:tc>
          <w:tcPr>
            <w:tcW w:w="11951"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tc>
      </w:tr>
      <w:tr>
        <w:trPr>
          <w:trHeight w:val="6135" w:hRule="atLeast"/>
          <w:trHeight w:val="144" w:hRule="atLeast"/>
        </w:trPr>
        <w:tc>
          <w:tcPr>
            <w:tcW w:w="179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3</w:t>
            </w:r>
          </w:p>
        </w:tc>
        <w:tc>
          <w:tcPr>
            <w:tcW w:w="11951"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Социокультурные знания и умения</w:t>
            </w:r>
          </w:p>
          <w:p>
            <w:pPr>
              <w:spacing w:before="0" w:after="0" w:line="312"/>
              <w:ind w:left="228"/>
              <w:jc w:val="both"/>
            </w:pPr>
            <w:r>
              <w:rPr>
                <w:rFonts w:ascii="Times New Roman" w:hAnsi="Times New Roman"/>
                <w:b w:val="false"/>
                <w:i w:val="false"/>
                <w:color w:val="000000"/>
                <w:sz w:val="24"/>
              </w:rPr>
              <w:t>Овладение социокультурными знаниями и умениями: 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 знать (понимать) и использовать в устной и письменной речи наиболее употребительную тематическую фоновую лексику страны (стран) изучаемого языка (основные национальные праздники, проведение досуга, система образования, этикетные особенности посещения гостей, традиции в питании); иметь элементарные представления о различных вариантах изучаемого иностранного языка; иметь базовые знания о социокультурном портрете и культурном наследии родной страны и страны (стран) изучаемого языка; представлять родную страну и культуру на иностранном языке; проявлять уважение к иной культуре и разнообразию культур, соблюдать нормы вежливости в межкультурном общении</w:t>
            </w:r>
          </w:p>
        </w:tc>
      </w:tr>
      <w:tr>
        <w:trPr>
          <w:trHeight w:val="2175" w:hRule="atLeast"/>
          <w:trHeight w:val="144" w:hRule="atLeast"/>
        </w:trPr>
        <w:tc>
          <w:tcPr>
            <w:tcW w:w="179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4</w:t>
            </w:r>
          </w:p>
        </w:tc>
        <w:tc>
          <w:tcPr>
            <w:tcW w:w="11951"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Компенсаторные умения</w:t>
            </w:r>
          </w:p>
          <w:p>
            <w:pPr>
              <w:spacing w:before="0" w:after="0" w:line="312"/>
              <w:ind w:left="228"/>
              <w:jc w:val="both"/>
            </w:pPr>
            <w:r>
              <w:rPr>
                <w:rFonts w:ascii="Times New Roman" w:hAnsi="Times New Roman"/>
                <w:b w:val="false"/>
                <w:i w:val="false"/>
                <w:color w:val="000000"/>
                <w:spacing w:val="-2"/>
                <w:sz w:val="24"/>
              </w:rPr>
              <w:t>Овладение компенсаторными умениями: использовать при говорении переспрос; при говорении и письме – перифраз (толкование), синонимические средства, описание предмета вместо его названия; при чтении и аудировании – языковую, в том числе контекстуальную, догадку</w:t>
            </w:r>
          </w:p>
        </w:tc>
      </w:tr>
      <w:tr>
        <w:trPr>
          <w:trHeight w:val="2610" w:hRule="atLeast"/>
          <w:trHeight w:val="144" w:hRule="atLeast"/>
        </w:trPr>
        <w:tc>
          <w:tcPr>
            <w:tcW w:w="179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5</w:t>
            </w:r>
          </w:p>
        </w:tc>
        <w:tc>
          <w:tcPr>
            <w:tcW w:w="11951"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Приобретение опыта практической деятельности в повседневной жизни: </w:t>
            </w:r>
            <w:r>
              <w:rPr>
                <w:rFonts w:ascii="Times New Roman" w:hAnsi="Times New Roman"/>
                <w:b w:val="false"/>
                <w:i w:val="false"/>
                <w:color w:val="000000"/>
                <w:sz w:val="24"/>
              </w:rPr>
              <w:t>участвовать в учебно-исследовательской, проектной деятельности предметного и межпредметного характера с использованием иноязычных материалов и применением ИКТ; соблюдать правила информационной безопасности в ситуациях повседневной жизни и при работе в сети Интернет; использовать иноязычные словари и справочники, в том числе информационно-справочные системы в электронной форме</w:t>
            </w:r>
          </w:p>
        </w:tc>
      </w:tr>
    </w:tbl>
    <w:p>
      <w:pPr>
        <w:spacing w:before="0" w:after="0"/>
        <w:ind w:left="120"/>
        <w:jc w:val="left"/>
      </w:pPr>
    </w:p>
    <w:bookmarkStart w:name="block-78638486" w:id="18"/>
    <w:p>
      <w:pPr>
        <w:sectPr>
          <w:pgSz w:w="11906" w:h="16383" w:orient="portrait"/>
        </w:sectPr>
      </w:pPr>
    </w:p>
    <w:bookmarkEnd w:id="18"/>
    <w:bookmarkEnd w:id="17"/>
    <w:bookmarkStart w:name="block-78638488" w:id="19"/>
    <w:p>
      <w:pPr>
        <w:spacing w:before="199" w:after="199" w:line="336"/>
        <w:ind w:left="120"/>
        <w:jc w:val="left"/>
      </w:pPr>
      <w:r>
        <w:rPr>
          <w:rFonts w:ascii="Times New Roman" w:hAnsi="Times New Roman"/>
          <w:b/>
          <w:i w:val="false"/>
          <w:color w:val="000000"/>
          <w:sz w:val="28"/>
        </w:rPr>
        <w:t>ПЕРЕЧЕНЬ ЭЛЕМЕНТОВ СОДЕРЖАНИЯ, ПРОВЕРЯЕМЫХ НА ОСНОВНОМ ГОСУДАРСТВЕННОМ ЭКЗАМЕНЕ ПО НЕМЕЦКОМУ ЯЗЫКУ</w:t>
      </w:r>
    </w:p>
    <w:p>
      <w:pPr>
        <w:spacing w:before="0" w:after="0" w:line="336"/>
        <w:ind w:left="120"/>
        <w:jc w:val="left"/>
      </w:pPr>
    </w:p>
    <w:tbl>
      <w:tblPr>
        <w:tblW w:w="0" w:type="auto"/>
        <w:tblCellSpacing w:w="0" w:type="nil"/>
        <w:tblInd w:w="183" w:type="dxa"/>
        <w:tblBorders>
          <w:top w:val="single"/>
          <w:left w:val="single"/>
          <w:bottom w:val="single"/>
          <w:right w:val="single"/>
          <w:insideH w:val="single"/>
          <w:insideV w:val="single"/>
        </w:tblBorders>
      </w:tblPr>
      <w:tblGrid>
        <w:gridCol w:w="1896"/>
        <w:gridCol w:w="11664"/>
      </w:tblGrid>
      <w:tr>
        <w:trPr>
          <w:trHeight w:val="405" w:hRule="atLeast"/>
          <w:trHeight w:val="144" w:hRule="atLeast"/>
        </w:trPr>
        <w:tc>
          <w:tcPr>
            <w:tcW w:w="1327"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Код </w:t>
            </w:r>
          </w:p>
        </w:tc>
        <w:tc>
          <w:tcPr>
            <w:tcW w:w="12830"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Проверяемый элемент содержания </w:t>
            </w:r>
          </w:p>
        </w:tc>
      </w:tr>
      <w:tr>
        <w:trPr>
          <w:trHeight w:val="304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1</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Коммуникативные умения</w:t>
            </w:r>
          </w:p>
          <w:p>
            <w:pPr>
              <w:spacing w:before="0" w:after="0" w:line="312"/>
              <w:ind w:left="365"/>
              <w:jc w:val="both"/>
            </w:pPr>
            <w:r>
              <w:rPr>
                <w:rFonts w:ascii="Times New Roman" w:hAnsi="Times New Roman"/>
                <w:b w:val="false"/>
                <w:i w:val="false"/>
                <w:color w:val="000000"/>
                <w:spacing w:val="-2"/>
                <w:sz w:val="24"/>
              </w:rPr>
              <w:t xml:space="preserve">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указанного во ФГОС ООО. </w:t>
            </w:r>
            <w:r>
              <w:rPr>
                <w:rFonts w:ascii="Times New Roman" w:hAnsi="Times New Roman"/>
                <w:b w:val="false"/>
                <w:i w:val="false"/>
                <w:color w:val="000000"/>
                <w:spacing w:val="-2"/>
                <w:sz w:val="24"/>
              </w:rPr>
              <w:t>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Выдающиеся люди родной страны и страны (стран) изучаемого языка.</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color w:val="000000"/>
                <w:sz w:val="24"/>
              </w:rPr>
              <w:t>1.1</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color w:val="000000"/>
                <w:sz w:val="24"/>
              </w:rPr>
              <w:t>Говорение</w:t>
            </w:r>
          </w:p>
        </w:tc>
      </w:tr>
      <w:tr>
        <w:trPr>
          <w:trHeight w:val="37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1.1.1</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Диалогическая речь</w:t>
            </w:r>
          </w:p>
          <w:p>
            <w:pPr>
              <w:spacing w:before="0" w:after="0" w:line="312"/>
              <w:ind w:left="365"/>
              <w:jc w:val="both"/>
            </w:pPr>
            <w:r>
              <w:rPr>
                <w:rFonts w:ascii="Times New Roman" w:hAnsi="Times New Roman"/>
                <w:b w:val="false"/>
                <w:i w:val="false"/>
                <w:color w:val="000000"/>
                <w:sz w:val="24"/>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(объём диалога – до 8 реплик со стороны каждого собеседника в рамках комбинированного диалога, до 6 реплик со стороны каждого собеседника в рамках диалога – обмена мнениями)</w:t>
            </w:r>
          </w:p>
        </w:tc>
      </w:tr>
      <w:tr>
        <w:trPr>
          <w:trHeight w:val="1740"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1.1.1.1</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trPr>
          <w:trHeight w:val="1740"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1.1.1.2</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trPr>
          <w:trHeight w:val="130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1.1.1.3</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trPr>
          <w:trHeight w:val="870"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1.1.1.4</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Комбинированный диалог, включающий различные виды диалогов (этикетный диалог, диалог – побуждение к действию, диалог-расспрос)</w:t>
            </w:r>
          </w:p>
        </w:tc>
      </w:tr>
      <w:tr>
        <w:trPr>
          <w:trHeight w:val="1740"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1.1.1.5</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Диалог – 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tc>
      </w:tr>
      <w:tr>
        <w:trPr>
          <w:trHeight w:val="2610"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1.1.2</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 xml:space="preserve">Монологическая речь </w:t>
            </w:r>
          </w:p>
          <w:p>
            <w:pPr>
              <w:spacing w:before="0" w:after="0" w:line="312"/>
              <w:ind w:left="365"/>
              <w:jc w:val="both"/>
            </w:pPr>
            <w:r>
              <w:rPr>
                <w:rFonts w:ascii="Times New Roman" w:hAnsi="Times New Roman"/>
                <w:b w:val="false"/>
                <w:i w:val="false"/>
                <w:color w:val="000000"/>
                <w:sz w:val="24"/>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иллюстрации, фотографии, таблицы или без их использования (объём монологического высказывания – 10 – 12 фраз)</w:t>
            </w:r>
          </w:p>
        </w:tc>
      </w:tr>
      <w:tr>
        <w:trPr>
          <w:trHeight w:val="870"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1.1.2.1</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1.1.2.2</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Повествование или сообщение</w:t>
            </w:r>
          </w:p>
        </w:tc>
      </w:tr>
      <w:tr>
        <w:trPr>
          <w:trHeight w:val="142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1.1.2.3</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1.1.2.4</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Рассуждение</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1.1.2.5</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Изложение результатов выполненной проектной работы</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1.1.2.6</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Составление рассказа по картинкам</w:t>
            </w:r>
          </w:p>
        </w:tc>
      </w:tr>
      <w:tr>
        <w:trPr>
          <w:trHeight w:val="870"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1.1.2.7</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Выражение и краткое аргументирование своего мнения по отношению к услышанному (прочитанному)</w:t>
            </w:r>
          </w:p>
        </w:tc>
      </w:tr>
      <w:tr>
        <w:trPr>
          <w:trHeight w:val="436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color w:val="000000"/>
                <w:sz w:val="24"/>
              </w:rPr>
              <w:t>1.2</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color w:val="000000"/>
                <w:sz w:val="24"/>
              </w:rPr>
              <w:t>Аудирование</w:t>
            </w:r>
          </w:p>
          <w:p>
            <w:pPr>
              <w:spacing w:before="0" w:after="0" w:line="312"/>
              <w:ind w:left="365"/>
              <w:jc w:val="both"/>
            </w:pPr>
            <w:r>
              <w:rPr>
                <w:rFonts w:ascii="Times New Roman" w:hAnsi="Times New Roman"/>
                <w:b w:val="false"/>
                <w:i w:val="false"/>
                <w:color w:val="000000"/>
                <w:sz w:val="24"/>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w:t>
            </w:r>
          </w:p>
          <w:p>
            <w:pPr>
              <w:spacing w:before="0" w:after="0" w:line="312"/>
              <w:ind w:left="365"/>
              <w:jc w:val="both"/>
            </w:pPr>
            <w:r>
              <w:rPr>
                <w:rFonts w:ascii="Times New Roman" w:hAnsi="Times New Roman"/>
                <w:b w:val="false"/>
                <w:i w:val="false"/>
                <w:color w:val="000000"/>
                <w:sz w:val="24"/>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trPr>
          <w:trHeight w:val="1740"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1.2.1</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Аудирование с пониманием основного содержания текста – умения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trPr>
          <w:trHeight w:val="130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1.2.2</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trPr>
          <w:trHeight w:val="304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color w:val="000000"/>
                <w:sz w:val="24"/>
              </w:rPr>
              <w:t>1.3</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color w:val="000000"/>
                <w:sz w:val="24"/>
              </w:rPr>
              <w:t>Смысловое чтение</w:t>
            </w:r>
          </w:p>
          <w:p>
            <w:pPr>
              <w:spacing w:before="0" w:after="0" w:line="312"/>
              <w:ind w:left="365"/>
              <w:jc w:val="both"/>
            </w:pPr>
            <w:r>
              <w:rPr>
                <w:rFonts w:ascii="Times New Roman" w:hAnsi="Times New Roman"/>
                <w:b w:val="false"/>
                <w:i w:val="false"/>
                <w:color w:val="000000"/>
                <w:sz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450 – 500 слов)</w:t>
            </w:r>
          </w:p>
        </w:tc>
      </w:tr>
      <w:tr>
        <w:trPr>
          <w:trHeight w:val="316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1.3.1</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trPr>
          <w:trHeight w:val="1740"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1.3.2</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Чтение с пониманием нужной (интересующей, запрашиваемой) информации – умения находить в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tc>
      </w:tr>
      <w:tr>
        <w:trPr>
          <w:trHeight w:val="870"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1.3.3</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Чтение несплошных текстов (таблиц, диаграмм, схем) и понимание представленной в них информации</w:t>
            </w:r>
          </w:p>
        </w:tc>
      </w:tr>
      <w:tr>
        <w:trPr>
          <w:trHeight w:val="2610"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1.3.4</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tc>
      </w:tr>
      <w:tr>
        <w:trPr>
          <w:trHeight w:val="870"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color w:val="000000"/>
                <w:sz w:val="24"/>
              </w:rPr>
              <w:t>1.4</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color w:val="000000"/>
                <w:sz w:val="24"/>
              </w:rPr>
              <w:t>Письменная речь</w:t>
            </w:r>
          </w:p>
          <w:p>
            <w:pPr>
              <w:spacing w:before="0" w:after="0" w:line="312"/>
              <w:ind w:left="365"/>
              <w:jc w:val="both"/>
            </w:pPr>
            <w:r>
              <w:rPr>
                <w:rFonts w:ascii="Times New Roman" w:hAnsi="Times New Roman"/>
                <w:b w:val="false"/>
                <w:i w:val="false"/>
                <w:color w:val="000000"/>
                <w:sz w:val="24"/>
              </w:rPr>
              <w:t>Развитие умений письменной речи</w:t>
            </w:r>
          </w:p>
        </w:tc>
      </w:tr>
      <w:tr>
        <w:trPr>
          <w:trHeight w:val="130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1.4.1</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Заполнение анкет и формуляров: сообщение о себе основных сведений (</w:t>
            </w:r>
            <w:r>
              <w:rPr>
                <w:rFonts w:ascii="Times New Roman" w:hAnsi="Times New Roman"/>
                <w:b w:val="false"/>
                <w:i w:val="false"/>
                <w:color w:val="000000"/>
                <w:sz w:val="24"/>
              </w:rPr>
              <w:t xml:space="preserve">имя, фамилия, пол, возраст, гражданство, адрес, увлечения) </w:t>
            </w:r>
            <w:r>
              <w:rPr>
                <w:rFonts w:ascii="Times New Roman" w:hAnsi="Times New Roman"/>
                <w:b w:val="false"/>
                <w:i w:val="false"/>
                <w:color w:val="000000"/>
                <w:sz w:val="24"/>
              </w:rPr>
              <w:t>в соответствии с нормами, принятыми в стране (странах) изучаемого языка</w:t>
            </w:r>
          </w:p>
        </w:tc>
      </w:tr>
      <w:tr>
        <w:trPr>
          <w:trHeight w:val="870"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1.4.2</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Н</w:t>
            </w:r>
            <w:r>
              <w:rPr>
                <w:rFonts w:ascii="Times New Roman" w:hAnsi="Times New Roman"/>
                <w:b w:val="false"/>
                <w:i w:val="false"/>
                <w:color w:val="000000"/>
                <w:sz w:val="24"/>
              </w:rPr>
              <w:t>аписание коротких поздравлений с праздниками (с Новым годом, Рождеством, днём рождения)</w:t>
            </w:r>
          </w:p>
        </w:tc>
      </w:tr>
      <w:tr>
        <w:trPr>
          <w:trHeight w:val="217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1.4.3</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Написание электронного сообщения личного характера: сообщать краткие сведения о себе, излагать различные события, делиться впечатлениями, выражать благодарность, извинение, просьбу, запрашивать интересующую информацию, оформлять обращение, завершающую фразу и подпись в соответствии с нормами неофициального общения, принятыми в стране (странах) изучаемого языка (объём письма – до 120 слов)</w:t>
            </w:r>
          </w:p>
        </w:tc>
      </w:tr>
      <w:tr>
        <w:trPr>
          <w:trHeight w:val="130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1.4.4</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Создание небольшого письменного высказывания с использованием образца, плана, таблицы, иллюстраций и (или) прочитанного (прослушанного) текста (объём письменного высказывания – до 120 слов)</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1.4.5</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Составление плана (тезисов) устного или письменного сообщения</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1.4.6</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Заполнение таблицы с краткой фиксацией содержания прочитанного (прослушанного) текста</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1.4.7</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Преобразование таблицы, схемы в текстовый вариант представления информации</w:t>
            </w:r>
          </w:p>
        </w:tc>
      </w:tr>
      <w:tr>
        <w:trPr>
          <w:trHeight w:val="870"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1.4.8</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Письменное представление результатов выполненной проектной работы (объём – 100 – 120 слов)</w:t>
            </w:r>
          </w:p>
        </w:tc>
      </w:tr>
      <w:tr>
        <w:trPr>
          <w:trHeight w:val="55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1.4.9</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 xml:space="preserve">Составление плана прочитанного текста </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Языковые знания и навыки</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color w:val="000000"/>
                <w:sz w:val="24"/>
              </w:rPr>
              <w:t>2.1</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color w:val="000000"/>
                <w:sz w:val="24"/>
              </w:rPr>
              <w:t>Фонетическая сторона речи</w:t>
            </w:r>
          </w:p>
        </w:tc>
      </w:tr>
      <w:tr>
        <w:trPr>
          <w:trHeight w:val="1740"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2.1.1</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trPr>
          <w:trHeight w:val="130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2.1.2</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2.1.3</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Выражение модального значения, чувства и эмоции</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color w:val="000000"/>
                <w:sz w:val="24"/>
              </w:rPr>
              <w:t>2.2</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color w:val="000000"/>
                <w:sz w:val="24"/>
              </w:rPr>
              <w:t>Графика, орфография и пунктуация</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2.2.1</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Правильное написание изученных слов</w:t>
            </w:r>
          </w:p>
        </w:tc>
      </w:tr>
      <w:tr>
        <w:trPr>
          <w:trHeight w:val="870"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2.2.2</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Правильное использование знаков препинания: точки, вопросительного и восклицательного знаков в конце предложения, запятой при перечислении</w:t>
            </w:r>
          </w:p>
        </w:tc>
      </w:tr>
      <w:tr>
        <w:trPr>
          <w:trHeight w:val="870"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2.2.3</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color w:val="000000"/>
                <w:sz w:val="24"/>
              </w:rPr>
              <w:t>2.3</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color w:val="000000"/>
                <w:sz w:val="24"/>
              </w:rPr>
              <w:t>Лексическая сторона речи</w:t>
            </w:r>
          </w:p>
        </w:tc>
      </w:tr>
      <w:tr>
        <w:trPr>
          <w:trHeight w:val="1740"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2.3.1</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pacing w:val="-6"/>
                <w:sz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w:t>
            </w:r>
            <w:r>
              <w:rPr>
                <w:rFonts w:ascii="Times New Roman" w:hAnsi="Times New Roman"/>
                <w:b w:val="false"/>
                <w:i w:val="false"/>
                <w:color w:val="000000"/>
                <w:spacing w:val="-6"/>
                <w:sz w:val="24"/>
              </w:rPr>
              <w:t xml:space="preserve"> </w:t>
            </w:r>
            <w:r>
              <w:rPr>
                <w:rFonts w:ascii="Times New Roman" w:hAnsi="Times New Roman"/>
                <w:b w:val="false"/>
                <w:i w:val="false"/>
                <w:color w:val="000000"/>
                <w:spacing w:val="-6"/>
                <w:sz w:val="24"/>
              </w:rPr>
              <w:t>соблюдением существующей в немецком языке нормы лексической сочетаемости</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2.3.2</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Многозначность лексических единиц. Синонимы. Антонимы</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2.3.3</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Интернациональные слова</w:t>
            </w:r>
          </w:p>
        </w:tc>
      </w:tr>
      <w:tr>
        <w:trPr>
          <w:trHeight w:val="870"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2.3.4</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Различные средства связи в тексте для обеспечения его целостности (zuerst, denn, zum Schluss usw)</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2.3.</w:t>
            </w:r>
            <w:r>
              <w:rPr>
                <w:rFonts w:ascii="Times New Roman" w:hAnsi="Times New Roman"/>
                <w:b w:val="false"/>
                <w:i w:val="false"/>
                <w:color w:val="000000"/>
                <w:sz w:val="24"/>
              </w:rPr>
              <w:t>5</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Сокращения и аббревиатуры</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2.3.6</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 xml:space="preserve">Основные способы словообразования </w:t>
            </w:r>
            <w:r>
              <w:rPr>
                <w:rFonts w:ascii="Times New Roman" w:hAnsi="Times New Roman"/>
                <w:b w:val="false"/>
                <w:i w:val="false"/>
                <w:color w:val="000000"/>
                <w:sz w:val="24"/>
              </w:rPr>
              <w:t>– аффиксация</w:t>
            </w:r>
          </w:p>
        </w:tc>
      </w:tr>
      <w:tr>
        <w:trPr>
          <w:trHeight w:val="1740"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2.3.6.1</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 xml:space="preserve">Образование имён существительных при помощи суффиксов </w:t>
            </w:r>
            <w:r>
              <w:rPr>
                <w:rFonts w:ascii="Times New Roman" w:hAnsi="Times New Roman"/>
                <w:b w:val="false"/>
                <w:i/>
                <w:color w:val="000000"/>
                <w:sz w:val="24"/>
              </w:rPr>
              <w:t>-er</w:t>
            </w:r>
            <w:r>
              <w:rPr>
                <w:rFonts w:ascii="Times New Roman" w:hAnsi="Times New Roman"/>
                <w:b w:val="false"/>
                <w:i w:val="false"/>
                <w:color w:val="000000"/>
                <w:sz w:val="24"/>
              </w:rPr>
              <w:t xml:space="preserve"> (</w:t>
            </w:r>
            <w:r>
              <w:rPr>
                <w:rFonts w:ascii="Times New Roman" w:hAnsi="Times New Roman"/>
                <w:b w:val="false"/>
                <w:i/>
                <w:color w:val="000000"/>
                <w:sz w:val="24"/>
              </w:rPr>
              <w:t>der Lehrer</w:t>
            </w:r>
            <w:r>
              <w:rPr>
                <w:rFonts w:ascii="Times New Roman" w:hAnsi="Times New Roman"/>
                <w:b w:val="false"/>
                <w:i w:val="false"/>
                <w:color w:val="000000"/>
                <w:sz w:val="24"/>
              </w:rPr>
              <w:t xml:space="preserve">), </w:t>
            </w:r>
            <w:r>
              <w:rPr>
                <w:rFonts w:ascii="Times New Roman" w:hAnsi="Times New Roman"/>
                <w:b w:val="false"/>
                <w:i/>
                <w:color w:val="000000"/>
                <w:sz w:val="24"/>
              </w:rPr>
              <w:t>-ler</w:t>
            </w:r>
            <w:r>
              <w:rPr>
                <w:rFonts w:ascii="Times New Roman" w:hAnsi="Times New Roman"/>
                <w:b w:val="false"/>
                <w:i w:val="false"/>
                <w:color w:val="000000"/>
                <w:sz w:val="24"/>
              </w:rPr>
              <w:t xml:space="preserve"> (</w:t>
            </w:r>
            <w:r>
              <w:rPr>
                <w:rFonts w:ascii="Times New Roman" w:hAnsi="Times New Roman"/>
                <w:b w:val="false"/>
                <w:i/>
                <w:color w:val="000000"/>
                <w:sz w:val="24"/>
              </w:rPr>
              <w:t>der Sportler</w:t>
            </w:r>
            <w:r>
              <w:rPr>
                <w:rFonts w:ascii="Times New Roman" w:hAnsi="Times New Roman"/>
                <w:b w:val="false"/>
                <w:i w:val="false"/>
                <w:color w:val="000000"/>
                <w:sz w:val="24"/>
              </w:rPr>
              <w:t xml:space="preserve">), </w:t>
            </w:r>
            <w:r>
              <w:rPr>
                <w:rFonts w:ascii="Times New Roman" w:hAnsi="Times New Roman"/>
                <w:b w:val="false"/>
                <w:i/>
                <w:color w:val="000000"/>
                <w:sz w:val="24"/>
              </w:rPr>
              <w:t>-in</w:t>
            </w:r>
            <w:r>
              <w:rPr>
                <w:rFonts w:ascii="Times New Roman" w:hAnsi="Times New Roman"/>
                <w:b w:val="false"/>
                <w:i w:val="false"/>
                <w:color w:val="000000"/>
                <w:sz w:val="24"/>
              </w:rPr>
              <w:t xml:space="preserve"> (</w:t>
            </w:r>
            <w:r>
              <w:rPr>
                <w:rFonts w:ascii="Times New Roman" w:hAnsi="Times New Roman"/>
                <w:b w:val="false"/>
                <w:i/>
                <w:color w:val="000000"/>
                <w:sz w:val="24"/>
              </w:rPr>
              <w:t>die Lehrerin</w:t>
            </w:r>
            <w:r>
              <w:rPr>
                <w:rFonts w:ascii="Times New Roman" w:hAnsi="Times New Roman"/>
                <w:b w:val="false"/>
                <w:i w:val="false"/>
                <w:color w:val="000000"/>
                <w:sz w:val="24"/>
              </w:rPr>
              <w:t xml:space="preserve">), </w:t>
            </w:r>
            <w:r>
              <w:rPr>
                <w:rFonts w:ascii="Times New Roman" w:hAnsi="Times New Roman"/>
                <w:b w:val="false"/>
                <w:i/>
                <w:color w:val="000000"/>
                <w:sz w:val="24"/>
              </w:rPr>
              <w:t xml:space="preserve">-chen </w:t>
            </w:r>
            <w:r>
              <w:rPr>
                <w:rFonts w:ascii="Times New Roman" w:hAnsi="Times New Roman"/>
                <w:b w:val="false"/>
                <w:i w:val="false"/>
                <w:color w:val="000000"/>
                <w:sz w:val="24"/>
              </w:rPr>
              <w:t>(</w:t>
            </w:r>
            <w:r>
              <w:rPr>
                <w:rFonts w:ascii="Times New Roman" w:hAnsi="Times New Roman"/>
                <w:b w:val="false"/>
                <w:i/>
                <w:color w:val="000000"/>
                <w:sz w:val="24"/>
              </w:rPr>
              <w:t>das Tischchen</w:t>
            </w:r>
            <w:r>
              <w:rPr>
                <w:rFonts w:ascii="Times New Roman" w:hAnsi="Times New Roman"/>
                <w:b w:val="false"/>
                <w:i w:val="false"/>
                <w:color w:val="000000"/>
                <w:sz w:val="24"/>
              </w:rPr>
              <w:t xml:space="preserve">), </w:t>
            </w:r>
            <w:r>
              <w:rPr>
                <w:rFonts w:ascii="Times New Roman" w:hAnsi="Times New Roman"/>
                <w:b w:val="false"/>
                <w:i/>
                <w:color w:val="000000"/>
                <w:sz w:val="24"/>
              </w:rPr>
              <w:t>-keit</w:t>
            </w:r>
            <w:r>
              <w:rPr>
                <w:rFonts w:ascii="Times New Roman" w:hAnsi="Times New Roman"/>
                <w:b w:val="false"/>
                <w:i w:val="false"/>
                <w:color w:val="000000"/>
                <w:sz w:val="24"/>
              </w:rPr>
              <w:t xml:space="preserve"> (</w:t>
            </w:r>
            <w:r>
              <w:rPr>
                <w:rFonts w:ascii="Times New Roman" w:hAnsi="Times New Roman"/>
                <w:b w:val="false"/>
                <w:i/>
                <w:color w:val="000000"/>
                <w:sz w:val="24"/>
              </w:rPr>
              <w:t>die Möglichkeit</w:t>
            </w:r>
            <w:r>
              <w:rPr>
                <w:rFonts w:ascii="Times New Roman" w:hAnsi="Times New Roman"/>
                <w:b w:val="false"/>
                <w:i w:val="false"/>
                <w:color w:val="000000"/>
                <w:sz w:val="24"/>
              </w:rPr>
              <w:t xml:space="preserve">), </w:t>
            </w:r>
            <w:r>
              <w:rPr>
                <w:rFonts w:ascii="Times New Roman" w:hAnsi="Times New Roman"/>
                <w:b w:val="false"/>
                <w:i/>
                <w:color w:val="000000"/>
                <w:sz w:val="24"/>
              </w:rPr>
              <w:t>-heit</w:t>
            </w:r>
            <w:r>
              <w:rPr>
                <w:rFonts w:ascii="Times New Roman" w:hAnsi="Times New Roman"/>
                <w:b w:val="false"/>
                <w:i w:val="false"/>
                <w:color w:val="000000"/>
                <w:sz w:val="24"/>
              </w:rPr>
              <w:t xml:space="preserve"> (</w:t>
            </w:r>
            <w:r>
              <w:rPr>
                <w:rFonts w:ascii="Times New Roman" w:hAnsi="Times New Roman"/>
                <w:b w:val="false"/>
                <w:i/>
                <w:color w:val="000000"/>
                <w:sz w:val="24"/>
              </w:rPr>
              <w:t>die Schönheit</w:t>
            </w:r>
            <w:r>
              <w:rPr>
                <w:rFonts w:ascii="Times New Roman" w:hAnsi="Times New Roman"/>
                <w:b w:val="false"/>
                <w:i w:val="false"/>
                <w:color w:val="000000"/>
                <w:sz w:val="24"/>
              </w:rPr>
              <w:t xml:space="preserve">), </w:t>
            </w:r>
            <w:r>
              <w:rPr>
                <w:rFonts w:ascii="Times New Roman" w:hAnsi="Times New Roman"/>
                <w:b w:val="false"/>
                <w:i/>
                <w:color w:val="000000"/>
                <w:sz w:val="24"/>
              </w:rPr>
              <w:t xml:space="preserve">-ung </w:t>
            </w:r>
            <w:r>
              <w:rPr>
                <w:rFonts w:ascii="Times New Roman" w:hAnsi="Times New Roman"/>
                <w:b w:val="false"/>
                <w:i w:val="false"/>
                <w:color w:val="000000"/>
                <w:sz w:val="24"/>
              </w:rPr>
              <w:t>(</w:t>
            </w:r>
            <w:r>
              <w:rPr>
                <w:rFonts w:ascii="Times New Roman" w:hAnsi="Times New Roman"/>
                <w:b w:val="false"/>
                <w:i/>
                <w:color w:val="000000"/>
                <w:sz w:val="24"/>
              </w:rPr>
              <w:t>die Erzählung</w:t>
            </w:r>
            <w:r>
              <w:rPr>
                <w:rFonts w:ascii="Times New Roman" w:hAnsi="Times New Roman"/>
                <w:b w:val="false"/>
                <w:i w:val="false"/>
                <w:color w:val="000000"/>
                <w:sz w:val="24"/>
              </w:rPr>
              <w:t xml:space="preserve">), </w:t>
            </w:r>
            <w:r>
              <w:rPr>
                <w:rFonts w:ascii="Times New Roman" w:hAnsi="Times New Roman"/>
                <w:b w:val="false"/>
                <w:i/>
                <w:color w:val="000000"/>
                <w:sz w:val="24"/>
              </w:rPr>
              <w:t>-schaft</w:t>
            </w:r>
            <w:r>
              <w:rPr>
                <w:rFonts w:ascii="Times New Roman" w:hAnsi="Times New Roman"/>
                <w:b w:val="false"/>
                <w:i w:val="false"/>
                <w:color w:val="000000"/>
                <w:sz w:val="24"/>
              </w:rPr>
              <w:t xml:space="preserve"> (</w:t>
            </w:r>
            <w:r>
              <w:rPr>
                <w:rFonts w:ascii="Times New Roman" w:hAnsi="Times New Roman"/>
                <w:b w:val="false"/>
                <w:i/>
                <w:color w:val="000000"/>
                <w:sz w:val="24"/>
              </w:rPr>
              <w:t>die Freundschaft</w:t>
            </w:r>
            <w:r>
              <w:rPr>
                <w:rFonts w:ascii="Times New Roman" w:hAnsi="Times New Roman"/>
                <w:b w:val="false"/>
                <w:i w:val="false"/>
                <w:color w:val="000000"/>
                <w:sz w:val="24"/>
              </w:rPr>
              <w:t xml:space="preserve">), </w:t>
            </w:r>
            <w:r>
              <w:rPr>
                <w:rFonts w:ascii="Times New Roman" w:hAnsi="Times New Roman"/>
                <w:b w:val="false"/>
                <w:i/>
                <w:color w:val="000000"/>
                <w:sz w:val="24"/>
              </w:rPr>
              <w:t>-ion</w:t>
            </w:r>
            <w:r>
              <w:rPr>
                <w:rFonts w:ascii="Times New Roman" w:hAnsi="Times New Roman"/>
                <w:b w:val="false"/>
                <w:i/>
                <w:color w:val="000000"/>
                <w:sz w:val="24"/>
              </w:rPr>
              <w:t xml:space="preserve"> </w:t>
            </w:r>
            <w:r>
              <w:rPr>
                <w:rFonts w:ascii="Times New Roman" w:hAnsi="Times New Roman"/>
                <w:b w:val="false"/>
                <w:i w:val="false"/>
                <w:color w:val="000000"/>
                <w:sz w:val="24"/>
              </w:rPr>
              <w:t>(</w:t>
            </w:r>
            <w:r>
              <w:rPr>
                <w:rFonts w:ascii="Times New Roman" w:hAnsi="Times New Roman"/>
                <w:b w:val="false"/>
                <w:i/>
                <w:color w:val="000000"/>
                <w:sz w:val="24"/>
              </w:rPr>
              <w:t>die Organisation</w:t>
            </w:r>
            <w:r>
              <w:rPr>
                <w:rFonts w:ascii="Times New Roman" w:hAnsi="Times New Roman"/>
                <w:b w:val="false"/>
                <w:i w:val="false"/>
                <w:color w:val="000000"/>
                <w:sz w:val="24"/>
              </w:rPr>
              <w:t xml:space="preserve">), </w:t>
            </w:r>
            <w:r>
              <w:rPr>
                <w:rFonts w:ascii="Times New Roman" w:hAnsi="Times New Roman"/>
                <w:b w:val="false"/>
                <w:i/>
                <w:color w:val="000000"/>
                <w:sz w:val="24"/>
              </w:rPr>
              <w:t>-ik</w:t>
            </w:r>
            <w:r>
              <w:rPr>
                <w:rFonts w:ascii="Times New Roman" w:hAnsi="Times New Roman"/>
                <w:b w:val="false"/>
                <w:i w:val="false"/>
                <w:color w:val="000000"/>
                <w:sz w:val="24"/>
              </w:rPr>
              <w:t xml:space="preserve"> (</w:t>
            </w:r>
            <w:r>
              <w:rPr>
                <w:rFonts w:ascii="Times New Roman" w:hAnsi="Times New Roman"/>
                <w:b w:val="false"/>
                <w:i/>
                <w:color w:val="000000"/>
                <w:sz w:val="24"/>
              </w:rPr>
              <w:t>Grammatik</w:t>
            </w:r>
            <w:r>
              <w:rPr>
                <w:rFonts w:ascii="Times New Roman" w:hAnsi="Times New Roman"/>
                <w:b w:val="false"/>
                <w:i w:val="false"/>
                <w:color w:val="000000"/>
                <w:sz w:val="24"/>
              </w:rPr>
              <w:t xml:space="preserve">), </w:t>
            </w:r>
            <w:r>
              <w:rPr>
                <w:rFonts w:ascii="Times New Roman" w:hAnsi="Times New Roman"/>
                <w:b w:val="false"/>
                <w:i/>
                <w:color w:val="000000"/>
                <w:sz w:val="24"/>
              </w:rPr>
              <w:t>-ie</w:t>
            </w:r>
            <w:r>
              <w:rPr>
                <w:rFonts w:ascii="Times New Roman" w:hAnsi="Times New Roman"/>
                <w:b w:val="false"/>
                <w:i w:val="false"/>
                <w:color w:val="000000"/>
                <w:sz w:val="24"/>
              </w:rPr>
              <w:t xml:space="preserve"> (</w:t>
            </w:r>
            <w:r>
              <w:rPr>
                <w:rFonts w:ascii="Times New Roman" w:hAnsi="Times New Roman"/>
                <w:b w:val="false"/>
                <w:i/>
                <w:color w:val="000000"/>
                <w:sz w:val="24"/>
              </w:rPr>
              <w:t>die Biologie</w:t>
            </w:r>
            <w:r>
              <w:rPr>
                <w:rFonts w:ascii="Times New Roman" w:hAnsi="Times New Roman"/>
                <w:b w:val="false"/>
                <w:i w:val="false"/>
                <w:color w:val="000000"/>
                <w:sz w:val="24"/>
              </w:rPr>
              <w:t xml:space="preserve">), </w:t>
            </w:r>
            <w:r>
              <w:rPr>
                <w:rFonts w:ascii="Times New Roman" w:hAnsi="Times New Roman"/>
                <w:b w:val="false"/>
                <w:i/>
                <w:color w:val="000000"/>
                <w:sz w:val="24"/>
              </w:rPr>
              <w:t xml:space="preserve">-um </w:t>
            </w:r>
            <w:r>
              <w:rPr>
                <w:rFonts w:ascii="Times New Roman" w:hAnsi="Times New Roman"/>
                <w:b w:val="false"/>
                <w:i w:val="false"/>
                <w:color w:val="000000"/>
                <w:sz w:val="24"/>
              </w:rPr>
              <w:t>(</w:t>
            </w:r>
            <w:r>
              <w:rPr>
                <w:rFonts w:ascii="Times New Roman" w:hAnsi="Times New Roman"/>
                <w:b w:val="false"/>
                <w:i/>
                <w:color w:val="000000"/>
                <w:sz w:val="24"/>
              </w:rPr>
              <w:t>das Museum</w:t>
            </w:r>
            <w:r>
              <w:rPr>
                <w:rFonts w:ascii="Times New Roman" w:hAnsi="Times New Roman"/>
                <w:b w:val="false"/>
                <w:i w:val="false"/>
                <w:color w:val="000000"/>
                <w:sz w:val="24"/>
              </w:rPr>
              <w:t>)</w:t>
            </w:r>
          </w:p>
        </w:tc>
      </w:tr>
      <w:tr>
        <w:trPr>
          <w:trHeight w:val="870"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2.3.6.2</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 xml:space="preserve">Образование имён прилагательных при помощи суффиксов </w:t>
            </w:r>
            <w:r>
              <w:rPr>
                <w:rFonts w:ascii="Times New Roman" w:hAnsi="Times New Roman"/>
                <w:b w:val="false"/>
                <w:i/>
                <w:color w:val="000000"/>
                <w:sz w:val="24"/>
              </w:rPr>
              <w:t>-ig</w:t>
            </w:r>
            <w:r>
              <w:rPr>
                <w:rFonts w:ascii="Times New Roman" w:hAnsi="Times New Roman"/>
                <w:b w:val="false"/>
                <w:i w:val="false"/>
                <w:color w:val="000000"/>
                <w:sz w:val="24"/>
              </w:rPr>
              <w:t xml:space="preserve"> (</w:t>
            </w:r>
            <w:r>
              <w:rPr>
                <w:rFonts w:ascii="Times New Roman" w:hAnsi="Times New Roman"/>
                <w:b w:val="false"/>
                <w:i/>
                <w:color w:val="000000"/>
                <w:sz w:val="24"/>
              </w:rPr>
              <w:t>sonnig</w:t>
            </w:r>
            <w:r>
              <w:rPr>
                <w:rFonts w:ascii="Times New Roman" w:hAnsi="Times New Roman"/>
                <w:b w:val="false"/>
                <w:i w:val="false"/>
                <w:color w:val="000000"/>
                <w:sz w:val="24"/>
              </w:rPr>
              <w:t xml:space="preserve">), </w:t>
            </w:r>
            <w:r>
              <w:rPr>
                <w:rFonts w:ascii="Times New Roman" w:hAnsi="Times New Roman"/>
                <w:b w:val="false"/>
                <w:i/>
                <w:color w:val="000000"/>
                <w:sz w:val="24"/>
              </w:rPr>
              <w:t>-lich</w:t>
            </w:r>
            <w:r>
              <w:rPr>
                <w:rFonts w:ascii="Times New Roman" w:hAnsi="Times New Roman"/>
                <w:b w:val="false"/>
                <w:i w:val="false"/>
                <w:color w:val="000000"/>
                <w:sz w:val="24"/>
              </w:rPr>
              <w:t xml:space="preserve"> (</w:t>
            </w:r>
            <w:r>
              <w:rPr>
                <w:rFonts w:ascii="Times New Roman" w:hAnsi="Times New Roman"/>
                <w:b w:val="false"/>
                <w:i/>
                <w:color w:val="000000"/>
                <w:sz w:val="24"/>
              </w:rPr>
              <w:t>freundlich</w:t>
            </w:r>
            <w:r>
              <w:rPr>
                <w:rFonts w:ascii="Times New Roman" w:hAnsi="Times New Roman"/>
                <w:b w:val="false"/>
                <w:i w:val="false"/>
                <w:color w:val="000000"/>
                <w:sz w:val="24"/>
              </w:rPr>
              <w:t xml:space="preserve">), </w:t>
            </w:r>
            <w:r>
              <w:rPr>
                <w:rFonts w:ascii="Times New Roman" w:hAnsi="Times New Roman"/>
                <w:b w:val="false"/>
                <w:i/>
                <w:color w:val="000000"/>
                <w:sz w:val="24"/>
              </w:rPr>
              <w:t>-isch</w:t>
            </w:r>
            <w:r>
              <w:rPr>
                <w:rFonts w:ascii="Times New Roman" w:hAnsi="Times New Roman"/>
                <w:b w:val="false"/>
                <w:i w:val="false"/>
                <w:color w:val="000000"/>
                <w:sz w:val="24"/>
              </w:rPr>
              <w:t xml:space="preserve"> (</w:t>
            </w:r>
            <w:r>
              <w:rPr>
                <w:rFonts w:ascii="Times New Roman" w:hAnsi="Times New Roman"/>
                <w:b w:val="false"/>
                <w:i/>
                <w:color w:val="000000"/>
                <w:sz w:val="24"/>
              </w:rPr>
              <w:t>dramatisch</w:t>
            </w:r>
            <w:r>
              <w:rPr>
                <w:rFonts w:ascii="Times New Roman" w:hAnsi="Times New Roman"/>
                <w:b w:val="false"/>
                <w:i w:val="false"/>
                <w:color w:val="000000"/>
                <w:sz w:val="24"/>
              </w:rPr>
              <w:t xml:space="preserve">), </w:t>
            </w:r>
            <w:r>
              <w:rPr>
                <w:rFonts w:ascii="Times New Roman" w:hAnsi="Times New Roman"/>
                <w:b w:val="false"/>
                <w:i/>
                <w:color w:val="000000"/>
                <w:sz w:val="24"/>
              </w:rPr>
              <w:t>-los</w:t>
            </w:r>
            <w:r>
              <w:rPr>
                <w:rFonts w:ascii="Times New Roman" w:hAnsi="Times New Roman"/>
                <w:b w:val="false"/>
                <w:i w:val="false"/>
                <w:color w:val="000000"/>
                <w:sz w:val="24"/>
              </w:rPr>
              <w:t xml:space="preserve"> (</w:t>
            </w:r>
            <w:r>
              <w:rPr>
                <w:rFonts w:ascii="Times New Roman" w:hAnsi="Times New Roman"/>
                <w:b w:val="false"/>
                <w:i/>
                <w:color w:val="000000"/>
                <w:sz w:val="24"/>
              </w:rPr>
              <w:t>geschmacklos</w:t>
            </w:r>
            <w:r>
              <w:rPr>
                <w:rFonts w:ascii="Times New Roman" w:hAnsi="Times New Roman"/>
                <w:b w:val="false"/>
                <w:i w:val="false"/>
                <w:color w:val="000000"/>
                <w:sz w:val="24"/>
              </w:rPr>
              <w:t xml:space="preserve">), </w:t>
            </w:r>
            <w:r>
              <w:rPr>
                <w:rFonts w:ascii="Times New Roman" w:hAnsi="Times New Roman"/>
                <w:b w:val="false"/>
                <w:i/>
                <w:color w:val="000000"/>
                <w:sz w:val="24"/>
              </w:rPr>
              <w:t xml:space="preserve">-sam </w:t>
            </w:r>
            <w:r>
              <w:rPr>
                <w:rFonts w:ascii="Times New Roman" w:hAnsi="Times New Roman"/>
                <w:b w:val="false"/>
                <w:i w:val="false"/>
                <w:color w:val="000000"/>
                <w:sz w:val="24"/>
              </w:rPr>
              <w:t>(</w:t>
            </w:r>
            <w:r>
              <w:rPr>
                <w:rFonts w:ascii="Times New Roman" w:hAnsi="Times New Roman"/>
                <w:b w:val="false"/>
                <w:i/>
                <w:color w:val="000000"/>
                <w:sz w:val="24"/>
              </w:rPr>
              <w:t>erholsam</w:t>
            </w:r>
            <w:r>
              <w:rPr>
                <w:rFonts w:ascii="Times New Roman" w:hAnsi="Times New Roman"/>
                <w:b w:val="false"/>
                <w:i w:val="false"/>
                <w:color w:val="000000"/>
                <w:sz w:val="24"/>
              </w:rPr>
              <w:t xml:space="preserve">), </w:t>
            </w:r>
            <w:r>
              <w:rPr>
                <w:rFonts w:ascii="Times New Roman" w:hAnsi="Times New Roman"/>
                <w:b w:val="false"/>
                <w:i/>
                <w:color w:val="000000"/>
                <w:sz w:val="24"/>
              </w:rPr>
              <w:t>-bar</w:t>
            </w:r>
            <w:r>
              <w:rPr>
                <w:rFonts w:ascii="Times New Roman" w:hAnsi="Times New Roman"/>
                <w:b w:val="false"/>
                <w:i w:val="false"/>
                <w:color w:val="000000"/>
                <w:sz w:val="24"/>
              </w:rPr>
              <w:t xml:space="preserve"> (</w:t>
            </w:r>
            <w:r>
              <w:rPr>
                <w:rFonts w:ascii="Times New Roman" w:hAnsi="Times New Roman"/>
                <w:b w:val="false"/>
                <w:i/>
                <w:color w:val="000000"/>
                <w:sz w:val="24"/>
              </w:rPr>
              <w:t>lesbar</w:t>
            </w:r>
            <w:r>
              <w:rPr>
                <w:rFonts w:ascii="Times New Roman" w:hAnsi="Times New Roman"/>
                <w:b w:val="false"/>
                <w:i w:val="false"/>
                <w:color w:val="000000"/>
                <w:sz w:val="24"/>
              </w:rPr>
              <w:t>)</w:t>
            </w:r>
          </w:p>
        </w:tc>
      </w:tr>
      <w:tr>
        <w:trPr>
          <w:trHeight w:val="142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2.3.6.3</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 xml:space="preserve">Образование числительных при помощи суффиксов </w:t>
            </w:r>
            <w:r>
              <w:rPr>
                <w:rFonts w:ascii="Times New Roman" w:hAnsi="Times New Roman"/>
                <w:b w:val="false"/>
                <w:i/>
                <w:color w:val="000000"/>
                <w:sz w:val="24"/>
              </w:rPr>
              <w:t>-zehn</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zig</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te</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ste</w:t>
            </w:r>
            <w:r>
              <w:rPr>
                <w:rFonts w:ascii="Times New Roman" w:hAnsi="Times New Roman"/>
                <w:b w:val="false"/>
                <w:i w:val="false"/>
                <w:color w:val="000000"/>
                <w:sz w:val="24"/>
              </w:rPr>
              <w:t xml:space="preserve"> (</w:t>
            </w:r>
            <w:r>
              <w:rPr>
                <w:rFonts w:ascii="Times New Roman" w:hAnsi="Times New Roman"/>
                <w:b w:val="false"/>
                <w:i/>
                <w:color w:val="000000"/>
                <w:sz w:val="24"/>
              </w:rPr>
              <w:t>fünfzehn</w:t>
            </w:r>
            <w:r>
              <w:rPr>
                <w:rFonts w:ascii="Times New Roman" w:hAnsi="Times New Roman"/>
                <w:b w:val="false"/>
                <w:i w:val="false"/>
                <w:color w:val="000000"/>
                <w:sz w:val="24"/>
              </w:rPr>
              <w:t xml:space="preserve">, </w:t>
            </w:r>
            <w:r>
              <w:rPr>
                <w:rFonts w:ascii="Times New Roman" w:hAnsi="Times New Roman"/>
                <w:b w:val="false"/>
                <w:i/>
                <w:color w:val="000000"/>
                <w:sz w:val="24"/>
              </w:rPr>
              <w:t>fünfzig</w:t>
            </w:r>
            <w:r>
              <w:rPr>
                <w:rFonts w:ascii="Times New Roman" w:hAnsi="Times New Roman"/>
                <w:b w:val="false"/>
                <w:i w:val="false"/>
                <w:color w:val="000000"/>
                <w:sz w:val="24"/>
              </w:rPr>
              <w:t xml:space="preserve">, </w:t>
            </w:r>
            <w:r>
              <w:rPr>
                <w:rFonts w:ascii="Times New Roman" w:hAnsi="Times New Roman"/>
                <w:b w:val="false"/>
                <w:i/>
                <w:color w:val="000000"/>
                <w:sz w:val="24"/>
              </w:rPr>
              <w:t>fünfte</w:t>
            </w:r>
            <w:r>
              <w:rPr>
                <w:rFonts w:ascii="Times New Roman" w:hAnsi="Times New Roman"/>
                <w:b w:val="false"/>
                <w:i w:val="false"/>
                <w:color w:val="000000"/>
                <w:sz w:val="24"/>
              </w:rPr>
              <w:t xml:space="preserve">, </w:t>
            </w:r>
            <w:r>
              <w:rPr>
                <w:rFonts w:ascii="Times New Roman" w:hAnsi="Times New Roman"/>
                <w:b w:val="false"/>
                <w:i/>
                <w:color w:val="000000"/>
                <w:sz w:val="24"/>
              </w:rPr>
              <w:t>fünfzigste</w:t>
            </w:r>
            <w:r>
              <w:rPr>
                <w:rFonts w:ascii="Times New Roman" w:hAnsi="Times New Roman"/>
                <w:b w:val="false"/>
                <w:i w:val="false"/>
                <w:color w:val="000000"/>
                <w:sz w:val="24"/>
              </w:rPr>
              <w:t>)</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2.3.6.4</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 xml:space="preserve">Образование глаголов при помощи суффикса </w:t>
            </w:r>
            <w:r>
              <w:rPr>
                <w:rFonts w:ascii="Times New Roman" w:hAnsi="Times New Roman"/>
                <w:b w:val="false"/>
                <w:i/>
                <w:color w:val="000000"/>
                <w:sz w:val="24"/>
              </w:rPr>
              <w:t xml:space="preserve">-ier </w:t>
            </w:r>
            <w:r>
              <w:rPr>
                <w:rFonts w:ascii="Times New Roman" w:hAnsi="Times New Roman"/>
                <w:b w:val="false"/>
                <w:i w:val="false"/>
                <w:color w:val="000000"/>
                <w:sz w:val="24"/>
              </w:rPr>
              <w:t>(</w:t>
            </w:r>
            <w:r>
              <w:rPr>
                <w:rFonts w:ascii="Times New Roman" w:hAnsi="Times New Roman"/>
                <w:b w:val="false"/>
                <w:i/>
                <w:color w:val="000000"/>
                <w:sz w:val="24"/>
              </w:rPr>
              <w:t>interessieren</w:t>
            </w:r>
            <w:r>
              <w:rPr>
                <w:rFonts w:ascii="Times New Roman" w:hAnsi="Times New Roman"/>
                <w:b w:val="false"/>
                <w:i w:val="false"/>
                <w:color w:val="000000"/>
                <w:sz w:val="24"/>
              </w:rPr>
              <w:t>)</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2.3.6.5</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 xml:space="preserve">Образование имён прилагательных и наречий при помощи отрицательного префикса </w:t>
            </w:r>
            <w:r>
              <w:rPr>
                <w:rFonts w:ascii="Times New Roman" w:hAnsi="Times New Roman"/>
                <w:b w:val="false"/>
                <w:i/>
                <w:color w:val="000000"/>
                <w:sz w:val="24"/>
              </w:rPr>
              <w:t>un-</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2.3.6.6</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 xml:space="preserve">Образование имён существительных при помощи отрицательного префикса </w:t>
            </w:r>
            <w:r>
              <w:rPr>
                <w:rFonts w:ascii="Times New Roman" w:hAnsi="Times New Roman"/>
                <w:b w:val="false"/>
                <w:i/>
                <w:color w:val="000000"/>
                <w:sz w:val="24"/>
              </w:rPr>
              <w:t>un-</w:t>
            </w:r>
            <w:r>
              <w:rPr>
                <w:rFonts w:ascii="Times New Roman" w:hAnsi="Times New Roman"/>
                <w:b w:val="false"/>
                <w:i w:val="false"/>
                <w:color w:val="000000"/>
                <w:sz w:val="24"/>
              </w:rPr>
              <w:t xml:space="preserve"> (</w:t>
            </w:r>
            <w:r>
              <w:rPr>
                <w:rFonts w:ascii="Times New Roman" w:hAnsi="Times New Roman"/>
                <w:b w:val="false"/>
                <w:i/>
                <w:color w:val="000000"/>
                <w:sz w:val="24"/>
              </w:rPr>
              <w:t>das</w:t>
            </w:r>
            <w:r>
              <w:rPr>
                <w:rFonts w:ascii="Times New Roman" w:hAnsi="Times New Roman"/>
                <w:b w:val="false"/>
                <w:i w:val="false"/>
                <w:color w:val="000000"/>
                <w:sz w:val="24"/>
              </w:rPr>
              <w:t xml:space="preserve"> </w:t>
            </w:r>
            <w:r>
              <w:rPr>
                <w:rFonts w:ascii="Times New Roman" w:hAnsi="Times New Roman"/>
                <w:b w:val="false"/>
                <w:i/>
                <w:color w:val="000000"/>
                <w:sz w:val="24"/>
              </w:rPr>
              <w:t>Unglück</w:t>
            </w:r>
            <w:r>
              <w:rPr>
                <w:rFonts w:ascii="Times New Roman" w:hAnsi="Times New Roman"/>
                <w:b w:val="false"/>
                <w:i w:val="false"/>
                <w:color w:val="000000"/>
                <w:sz w:val="24"/>
              </w:rPr>
              <w:t>)</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2.3.7</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 xml:space="preserve">Основные способы словообразования </w:t>
            </w:r>
            <w:r>
              <w:rPr>
                <w:rFonts w:ascii="Times New Roman" w:hAnsi="Times New Roman"/>
                <w:b w:val="false"/>
                <w:i w:val="false"/>
                <w:color w:val="000000"/>
                <w:sz w:val="24"/>
              </w:rPr>
              <w:t>– словосложение</w:t>
            </w:r>
          </w:p>
        </w:tc>
      </w:tr>
      <w:tr>
        <w:trPr>
          <w:trHeight w:val="870"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2.3.7.1</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Образование сложных существительных путём соединения основ существительных (</w:t>
            </w:r>
            <w:r>
              <w:rPr>
                <w:rFonts w:ascii="Times New Roman" w:hAnsi="Times New Roman"/>
                <w:b w:val="false"/>
                <w:i/>
                <w:color w:val="000000"/>
                <w:sz w:val="24"/>
              </w:rPr>
              <w:t>das Klassenzimmer</w:t>
            </w:r>
            <w:r>
              <w:rPr>
                <w:rFonts w:ascii="Times New Roman" w:hAnsi="Times New Roman"/>
                <w:b w:val="false"/>
                <w:i w:val="false"/>
                <w:color w:val="000000"/>
                <w:sz w:val="24"/>
              </w:rPr>
              <w:t>)</w:t>
            </w:r>
          </w:p>
        </w:tc>
      </w:tr>
      <w:tr>
        <w:trPr>
          <w:trHeight w:val="870"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2.3.7.2</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Образование сложных существительных путём соединения основ глагола и существительного (</w:t>
            </w:r>
            <w:r>
              <w:rPr>
                <w:rFonts w:ascii="Times New Roman" w:hAnsi="Times New Roman"/>
                <w:b w:val="false"/>
                <w:i/>
                <w:color w:val="000000"/>
                <w:sz w:val="24"/>
              </w:rPr>
              <w:t>der Schreibtisch</w:t>
            </w:r>
            <w:r>
              <w:rPr>
                <w:rFonts w:ascii="Times New Roman" w:hAnsi="Times New Roman"/>
                <w:b w:val="false"/>
                <w:i w:val="false"/>
                <w:color w:val="000000"/>
                <w:sz w:val="24"/>
              </w:rPr>
              <w:t>)</w:t>
            </w:r>
          </w:p>
        </w:tc>
      </w:tr>
      <w:tr>
        <w:trPr>
          <w:trHeight w:val="870"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2.3.7.3</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Образование сложных существительных путём соединения основ прилагательного и существительного (</w:t>
            </w:r>
            <w:r>
              <w:rPr>
                <w:rFonts w:ascii="Times New Roman" w:hAnsi="Times New Roman"/>
                <w:b w:val="false"/>
                <w:i/>
                <w:color w:val="000000"/>
                <w:sz w:val="24"/>
              </w:rPr>
              <w:t>die Kleinstadt</w:t>
            </w:r>
            <w:r>
              <w:rPr>
                <w:rFonts w:ascii="Times New Roman" w:hAnsi="Times New Roman"/>
                <w:b w:val="false"/>
                <w:i w:val="false"/>
                <w:color w:val="000000"/>
                <w:sz w:val="24"/>
              </w:rPr>
              <w:t>)</w:t>
            </w:r>
          </w:p>
        </w:tc>
      </w:tr>
      <w:tr>
        <w:trPr>
          <w:trHeight w:val="870"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2.3.7.4</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Образование сложных прилагательных путём соединения основ двух прилагательных (</w:t>
            </w:r>
            <w:r>
              <w:rPr>
                <w:rFonts w:ascii="Times New Roman" w:hAnsi="Times New Roman"/>
                <w:b w:val="false"/>
                <w:i/>
                <w:color w:val="000000"/>
                <w:sz w:val="24"/>
              </w:rPr>
              <w:t>dunkelblau</w:t>
            </w:r>
            <w:r>
              <w:rPr>
                <w:rFonts w:ascii="Times New Roman" w:hAnsi="Times New Roman"/>
                <w:b w:val="false"/>
                <w:i w:val="false"/>
                <w:color w:val="000000"/>
                <w:sz w:val="24"/>
              </w:rPr>
              <w:t>)</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2.3.</w:t>
            </w:r>
            <w:r>
              <w:rPr>
                <w:rFonts w:ascii="Times New Roman" w:hAnsi="Times New Roman"/>
                <w:b w:val="false"/>
                <w:i w:val="false"/>
                <w:color w:val="000000"/>
                <w:sz w:val="24"/>
              </w:rPr>
              <w:t>8</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Основные способы словообразования – конверсия</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2.3.8.</w:t>
            </w:r>
            <w:r>
              <w:rPr>
                <w:rFonts w:ascii="Times New Roman" w:hAnsi="Times New Roman"/>
                <w:b w:val="false"/>
                <w:i w:val="false"/>
                <w:color w:val="000000"/>
                <w:sz w:val="24"/>
              </w:rPr>
              <w:t>1</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Образование имён существительных от глагола (</w:t>
            </w:r>
            <w:r>
              <w:rPr>
                <w:rFonts w:ascii="Times New Roman" w:hAnsi="Times New Roman"/>
                <w:b w:val="false"/>
                <w:i/>
                <w:color w:val="000000"/>
                <w:sz w:val="24"/>
              </w:rPr>
              <w:t>das Lesen</w:t>
            </w:r>
            <w:r>
              <w:rPr>
                <w:rFonts w:ascii="Times New Roman" w:hAnsi="Times New Roman"/>
                <w:b w:val="false"/>
                <w:i w:val="false"/>
                <w:color w:val="000000"/>
                <w:sz w:val="24"/>
              </w:rPr>
              <w:t>)</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2.3.8.2</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Образование имён существительных от прилагательных (</w:t>
            </w:r>
            <w:r>
              <w:rPr>
                <w:rFonts w:ascii="Times New Roman" w:hAnsi="Times New Roman"/>
                <w:b w:val="false"/>
                <w:i/>
                <w:color w:val="000000"/>
                <w:sz w:val="24"/>
              </w:rPr>
              <w:t>das Grün</w:t>
            </w:r>
            <w:r>
              <w:rPr>
                <w:rFonts w:ascii="Times New Roman" w:hAnsi="Times New Roman"/>
                <w:b w:val="false"/>
                <w:i w:val="false"/>
                <w:color w:val="000000"/>
                <w:sz w:val="24"/>
              </w:rPr>
              <w:t>)</w:t>
            </w:r>
          </w:p>
        </w:tc>
      </w:tr>
      <w:tr>
        <w:trPr>
          <w:trHeight w:val="130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color w:val="000000"/>
                <w:sz w:val="24"/>
              </w:rPr>
              <w:t>2.4</w:t>
            </w:r>
          </w:p>
        </w:tc>
        <w:tc>
          <w:tcPr>
            <w:tcW w:w="12830" w:type="dxa"/>
            <w:tcBorders/>
            <w:shd w:fill="ffffff"/>
            <w:tcMar>
              <w:top w:w="50" w:type="dxa"/>
              <w:left w:w="100" w:type="dxa"/>
            </w:tcMar>
            <w:vAlign w:val="center"/>
          </w:tcPr>
          <w:p>
            <w:pPr>
              <w:spacing w:before="0" w:after="0" w:line="312"/>
              <w:ind w:left="365"/>
              <w:jc w:val="left"/>
            </w:pPr>
            <w:r>
              <w:rPr>
                <w:rFonts w:ascii="Times New Roman" w:hAnsi="Times New Roman"/>
                <w:b w:val="false"/>
                <w:i/>
                <w:color w:val="000000"/>
                <w:sz w:val="24"/>
              </w:rPr>
              <w:t>Грамматическая сторона речи</w:t>
            </w:r>
          </w:p>
          <w:p>
            <w:pPr>
              <w:spacing w:before="0" w:after="0" w:line="312"/>
              <w:ind w:left="365"/>
              <w:jc w:val="both"/>
            </w:pPr>
            <w:r>
              <w:rPr>
                <w:rFonts w:ascii="Times New Roman" w:hAnsi="Times New Roman"/>
                <w:b w:val="false"/>
                <w:i w:val="false"/>
                <w:color w:val="000000"/>
                <w:sz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w:t>
            </w:r>
          </w:p>
        </w:tc>
      </w:tr>
      <w:tr>
        <w:trPr>
          <w:trHeight w:val="130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2.4.1</w:t>
            </w:r>
          </w:p>
        </w:tc>
        <w:tc>
          <w:tcPr>
            <w:tcW w:w="12830" w:type="dxa"/>
            <w:tcBorders/>
            <w:shd w:fill="ffffff"/>
            <w:tcMar>
              <w:top w:w="50" w:type="dxa"/>
              <w:left w:w="100" w:type="dxa"/>
            </w:tcMar>
            <w:vAlign w:val="center"/>
          </w:tcPr>
          <w:p>
            <w:pPr>
              <w:spacing w:before="0" w:after="0" w:line="312"/>
              <w:ind w:left="365"/>
              <w:jc w:val="both"/>
            </w:pPr>
            <w:r>
              <w:rPr>
                <w:rFonts w:ascii="Times New Roman" w:hAnsi="Times New Roman"/>
                <w:b w:val="false"/>
                <w:i w:val="false"/>
                <w:color w:val="000000"/>
                <w:sz w:val="24"/>
              </w:rPr>
              <w:t>Коммуникативные типы предложений: повествовательные (утвердительные, отрицательные), вопросительные (</w:t>
            </w:r>
            <w:r>
              <w:rPr>
                <w:rFonts w:ascii="Times New Roman" w:hAnsi="Times New Roman"/>
                <w:b w:val="false"/>
                <w:i w:val="false"/>
                <w:color w:val="000000"/>
                <w:sz w:val="24"/>
              </w:rPr>
              <w:t>общий, специальный вопросы</w:t>
            </w:r>
            <w:r>
              <w:rPr>
                <w:rFonts w:ascii="Times New Roman" w:hAnsi="Times New Roman"/>
                <w:b w:val="false"/>
                <w:i w:val="false"/>
                <w:color w:val="000000"/>
                <w:sz w:val="24"/>
              </w:rPr>
              <w:t xml:space="preserve">), побудительные (в утвердительной </w:t>
            </w:r>
            <w:r>
              <w:rPr>
                <w:rFonts w:ascii="Times New Roman" w:hAnsi="Times New Roman"/>
                <w:b w:val="false"/>
                <w:i w:val="false"/>
                <w:color w:val="000000"/>
                <w:sz w:val="24"/>
              </w:rPr>
              <w:t xml:space="preserve">и </w:t>
            </w:r>
            <w:r>
              <w:rPr>
                <w:rFonts w:ascii="Times New Roman" w:hAnsi="Times New Roman"/>
                <w:b w:val="false"/>
                <w:i w:val="false"/>
                <w:color w:val="000000"/>
                <w:sz w:val="24"/>
              </w:rPr>
              <w:t>отрицательн</w:t>
            </w:r>
            <w:r>
              <w:rPr>
                <w:rFonts w:ascii="Times New Roman" w:hAnsi="Times New Roman"/>
                <w:b w:val="false"/>
                <w:i w:val="false"/>
                <w:color w:val="000000"/>
                <w:sz w:val="24"/>
              </w:rPr>
              <w:t>ой</w:t>
            </w:r>
            <w:r>
              <w:rPr>
                <w:rFonts w:ascii="Times New Roman" w:hAnsi="Times New Roman"/>
                <w:b w:val="false"/>
                <w:i w:val="false"/>
                <w:color w:val="000000"/>
                <w:sz w:val="24"/>
              </w:rPr>
              <w:t xml:space="preserve"> форме)</w:t>
            </w:r>
          </w:p>
        </w:tc>
      </w:tr>
      <w:tr>
        <w:trPr>
          <w:trHeight w:val="1740"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2.4.2</w:t>
            </w:r>
          </w:p>
        </w:tc>
        <w:tc>
          <w:tcPr>
            <w:tcW w:w="12830" w:type="dxa"/>
            <w:tcBorders/>
            <w:shd w:fill="ffffff"/>
            <w:tcMar>
              <w:top w:w="50" w:type="dxa"/>
              <w:left w:w="100" w:type="dxa"/>
            </w:tcMar>
            <w:vAlign w:val="center"/>
          </w:tcPr>
          <w:p>
            <w:pPr>
              <w:spacing w:before="0" w:after="0" w:line="312"/>
              <w:ind w:left="365"/>
              <w:jc w:val="both"/>
            </w:pPr>
            <w:r>
              <w:rPr>
                <w:rFonts w:ascii="Times New Roman" w:hAnsi="Times New Roman"/>
                <w:b w:val="false"/>
                <w:i w:val="false"/>
                <w:color w:val="000000"/>
                <w:spacing w:val="-2"/>
                <w:sz w:val="24"/>
              </w:rPr>
              <w:t>Нераспространённые и распространённые простые предложения: с простым (</w:t>
            </w:r>
            <w:r>
              <w:rPr>
                <w:rFonts w:ascii="Times New Roman" w:hAnsi="Times New Roman"/>
                <w:b w:val="false"/>
                <w:i/>
                <w:color w:val="000000"/>
                <w:spacing w:val="-2"/>
                <w:sz w:val="24"/>
              </w:rPr>
              <w:t>Er liest.</w:t>
            </w:r>
            <w:r>
              <w:rPr>
                <w:rFonts w:ascii="Times New Roman" w:hAnsi="Times New Roman"/>
                <w:b w:val="false"/>
                <w:i w:val="false"/>
                <w:color w:val="000000"/>
                <w:spacing w:val="-2"/>
                <w:sz w:val="24"/>
              </w:rPr>
              <w:t>) и составным глагольным сказуемым (</w:t>
            </w:r>
            <w:r>
              <w:rPr>
                <w:rFonts w:ascii="Times New Roman" w:hAnsi="Times New Roman"/>
                <w:b w:val="false"/>
                <w:i/>
                <w:color w:val="000000"/>
                <w:spacing w:val="-2"/>
                <w:sz w:val="24"/>
              </w:rPr>
              <w:t>Er kann lesen.</w:t>
            </w:r>
            <w:r>
              <w:rPr>
                <w:rFonts w:ascii="Times New Roman" w:hAnsi="Times New Roman"/>
                <w:b w:val="false"/>
                <w:i w:val="false"/>
                <w:color w:val="000000"/>
                <w:spacing w:val="-2"/>
                <w:sz w:val="24"/>
              </w:rPr>
              <w:t>), с составным именным сказуемым (</w:t>
            </w:r>
            <w:r>
              <w:rPr>
                <w:rFonts w:ascii="Times New Roman" w:hAnsi="Times New Roman"/>
                <w:b w:val="false"/>
                <w:i/>
                <w:color w:val="000000"/>
                <w:spacing w:val="-2"/>
                <w:sz w:val="24"/>
              </w:rPr>
              <w:t>Der Tisch ist blau.</w:t>
            </w:r>
            <w:r>
              <w:rPr>
                <w:rFonts w:ascii="Times New Roman" w:hAnsi="Times New Roman"/>
                <w:b w:val="false"/>
                <w:i w:val="false"/>
                <w:color w:val="000000"/>
                <w:spacing w:val="-2"/>
                <w:sz w:val="24"/>
              </w:rPr>
              <w:t>), в том числе с дополнениями в дательном и винительном падежах (</w:t>
            </w:r>
            <w:r>
              <w:rPr>
                <w:rFonts w:ascii="Times New Roman" w:hAnsi="Times New Roman"/>
                <w:b w:val="false"/>
                <w:i/>
                <w:color w:val="000000"/>
                <w:spacing w:val="-2"/>
                <w:sz w:val="24"/>
              </w:rPr>
              <w:t>Er liest ein Buch. Sie hilft der Mutter.</w:t>
            </w:r>
            <w:r>
              <w:rPr>
                <w:rFonts w:ascii="Times New Roman" w:hAnsi="Times New Roman"/>
                <w:b w:val="false"/>
                <w:i w:val="false"/>
                <w:color w:val="000000"/>
                <w:spacing w:val="-2"/>
                <w:sz w:val="24"/>
              </w:rPr>
              <w:t>). Порядок слов в предложении</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2.4.3</w:t>
            </w:r>
          </w:p>
        </w:tc>
        <w:tc>
          <w:tcPr>
            <w:tcW w:w="12830" w:type="dxa"/>
            <w:tcBorders/>
            <w:shd w:fill="ffffff"/>
            <w:tcMar>
              <w:top w:w="50" w:type="dxa"/>
              <w:left w:w="100" w:type="dxa"/>
            </w:tcMar>
            <w:vAlign w:val="center"/>
          </w:tcPr>
          <w:p>
            <w:pPr>
              <w:spacing w:before="0" w:after="0" w:line="312"/>
              <w:ind w:left="365"/>
              <w:jc w:val="both"/>
            </w:pPr>
            <w:r>
              <w:rPr>
                <w:rFonts w:ascii="Times New Roman" w:hAnsi="Times New Roman"/>
                <w:b w:val="false"/>
                <w:i w:val="false"/>
                <w:color w:val="000000"/>
                <w:sz w:val="24"/>
              </w:rPr>
              <w:t xml:space="preserve">Предложения с местоимением </w:t>
            </w:r>
            <w:r>
              <w:rPr>
                <w:rFonts w:ascii="Times New Roman" w:hAnsi="Times New Roman"/>
                <w:b w:val="false"/>
                <w:i/>
                <w:color w:val="000000"/>
                <w:sz w:val="24"/>
              </w:rPr>
              <w:t>es</w:t>
            </w:r>
            <w:r>
              <w:rPr>
                <w:rFonts w:ascii="Times New Roman" w:hAnsi="Times New Roman"/>
                <w:b w:val="false"/>
                <w:i w:val="false"/>
                <w:color w:val="000000"/>
                <w:sz w:val="24"/>
              </w:rPr>
              <w:t xml:space="preserve"> </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2.4.4</w:t>
            </w:r>
          </w:p>
        </w:tc>
        <w:tc>
          <w:tcPr>
            <w:tcW w:w="12830" w:type="dxa"/>
            <w:tcBorders/>
            <w:shd w:fill="ffffff"/>
            <w:tcMar>
              <w:top w:w="50" w:type="dxa"/>
              <w:left w:w="100" w:type="dxa"/>
            </w:tcMar>
            <w:vAlign w:val="center"/>
          </w:tcPr>
          <w:p>
            <w:pPr>
              <w:spacing w:before="0" w:after="0" w:line="312"/>
              <w:ind w:left="365"/>
              <w:jc w:val="both"/>
            </w:pPr>
            <w:r>
              <w:rPr>
                <w:rFonts w:ascii="Times New Roman" w:hAnsi="Times New Roman"/>
                <w:b w:val="false"/>
                <w:i w:val="false"/>
                <w:color w:val="000000"/>
                <w:sz w:val="24"/>
              </w:rPr>
              <w:t xml:space="preserve">Предложения с конструкцией </w:t>
            </w:r>
            <w:r>
              <w:rPr>
                <w:rFonts w:ascii="Times New Roman" w:hAnsi="Times New Roman"/>
                <w:b w:val="false"/>
                <w:i/>
                <w:color w:val="000000"/>
                <w:sz w:val="24"/>
              </w:rPr>
              <w:t>es gibt</w:t>
            </w:r>
          </w:p>
        </w:tc>
      </w:tr>
      <w:tr>
        <w:trPr>
          <w:trHeight w:val="870"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2.4.5</w:t>
            </w:r>
          </w:p>
        </w:tc>
        <w:tc>
          <w:tcPr>
            <w:tcW w:w="12830" w:type="dxa"/>
            <w:tcBorders/>
            <w:shd w:fill="ffffff"/>
            <w:tcMar>
              <w:top w:w="50" w:type="dxa"/>
              <w:left w:w="100" w:type="dxa"/>
            </w:tcMar>
            <w:vAlign w:val="center"/>
          </w:tcPr>
          <w:p>
            <w:pPr>
              <w:spacing w:before="0" w:after="0" w:line="312"/>
              <w:ind w:left="365"/>
              <w:jc w:val="both"/>
            </w:pPr>
            <w:r>
              <w:rPr>
                <w:rFonts w:ascii="Times New Roman" w:hAnsi="Times New Roman"/>
                <w:b w:val="false"/>
                <w:i w:val="false"/>
                <w:color w:val="000000"/>
                <w:sz w:val="24"/>
              </w:rPr>
              <w:t xml:space="preserve">Предложения с неопределённо-личным местоимением </w:t>
            </w:r>
            <w:r>
              <w:rPr>
                <w:rFonts w:ascii="Times New Roman" w:hAnsi="Times New Roman"/>
                <w:b w:val="false"/>
                <w:i/>
                <w:color w:val="000000"/>
                <w:sz w:val="24"/>
              </w:rPr>
              <w:t>man</w:t>
            </w:r>
            <w:r>
              <w:rPr>
                <w:rFonts w:ascii="Times New Roman" w:hAnsi="Times New Roman"/>
                <w:b w:val="false"/>
                <w:i w:val="false"/>
                <w:color w:val="000000"/>
                <w:sz w:val="24"/>
              </w:rPr>
              <w:t>, в том числе с модальными глаголами (</w:t>
            </w:r>
            <w:r>
              <w:rPr>
                <w:rFonts w:ascii="Times New Roman" w:hAnsi="Times New Roman"/>
                <w:b w:val="false"/>
                <w:i/>
                <w:color w:val="000000"/>
                <w:sz w:val="24"/>
              </w:rPr>
              <w:t xml:space="preserve">Man spricht Deutsch. </w:t>
            </w:r>
            <w:r>
              <w:rPr>
                <w:rFonts w:ascii="Times New Roman" w:hAnsi="Times New Roman"/>
                <w:b w:val="false"/>
                <w:i/>
                <w:color w:val="000000"/>
                <w:sz w:val="24"/>
              </w:rPr>
              <w:t>Man darf hier Ball spielen.</w:t>
            </w:r>
            <w:r>
              <w:rPr>
                <w:rFonts w:ascii="Times New Roman" w:hAnsi="Times New Roman"/>
                <w:b w:val="false"/>
                <w:i w:val="false"/>
                <w:color w:val="000000"/>
                <w:sz w:val="24"/>
              </w:rPr>
              <w:t>)</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2.4.6</w:t>
            </w:r>
          </w:p>
        </w:tc>
        <w:tc>
          <w:tcPr>
            <w:tcW w:w="12830" w:type="dxa"/>
            <w:tcBorders/>
            <w:shd w:fill="ffffff"/>
            <w:tcMar>
              <w:top w:w="50" w:type="dxa"/>
              <w:left w:w="100" w:type="dxa"/>
            </w:tcMar>
            <w:vAlign w:val="center"/>
          </w:tcPr>
          <w:p>
            <w:pPr>
              <w:spacing w:before="0" w:after="0" w:line="312"/>
              <w:ind w:left="365"/>
              <w:jc w:val="both"/>
            </w:pPr>
            <w:r>
              <w:rPr>
                <w:rFonts w:ascii="Times New Roman" w:hAnsi="Times New Roman"/>
                <w:b w:val="false"/>
                <w:i w:val="false"/>
                <w:color w:val="000000"/>
                <w:sz w:val="24"/>
              </w:rPr>
              <w:t xml:space="preserve">Простые предложения с однородными членами (союзы </w:t>
            </w:r>
            <w:r>
              <w:rPr>
                <w:rFonts w:ascii="Times New Roman" w:hAnsi="Times New Roman"/>
                <w:b w:val="false"/>
                <w:i/>
                <w:color w:val="000000"/>
                <w:sz w:val="24"/>
              </w:rPr>
              <w:t>und</w:t>
            </w:r>
            <w:r>
              <w:rPr>
                <w:rFonts w:ascii="Times New Roman" w:hAnsi="Times New Roman"/>
                <w:b w:val="false"/>
                <w:i w:val="false"/>
                <w:color w:val="000000"/>
                <w:sz w:val="24"/>
              </w:rPr>
              <w:t xml:space="preserve">, </w:t>
            </w:r>
            <w:r>
              <w:rPr>
                <w:rFonts w:ascii="Times New Roman" w:hAnsi="Times New Roman"/>
                <w:b w:val="false"/>
                <w:i/>
                <w:color w:val="000000"/>
                <w:sz w:val="24"/>
              </w:rPr>
              <w:t>aber</w:t>
            </w:r>
            <w:r>
              <w:rPr>
                <w:rFonts w:ascii="Times New Roman" w:hAnsi="Times New Roman"/>
                <w:b w:val="false"/>
                <w:i w:val="false"/>
                <w:color w:val="000000"/>
                <w:sz w:val="24"/>
              </w:rPr>
              <w:t xml:space="preserve">, </w:t>
            </w:r>
            <w:r>
              <w:rPr>
                <w:rFonts w:ascii="Times New Roman" w:hAnsi="Times New Roman"/>
                <w:b w:val="false"/>
                <w:i/>
                <w:color w:val="000000"/>
                <w:sz w:val="24"/>
              </w:rPr>
              <w:t>oder</w:t>
            </w:r>
            <w:r>
              <w:rPr>
                <w:rFonts w:ascii="Times New Roman" w:hAnsi="Times New Roman"/>
                <w:b w:val="false"/>
                <w:i w:val="false"/>
                <w:color w:val="000000"/>
                <w:sz w:val="24"/>
              </w:rPr>
              <w:t xml:space="preserve">) </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2.4.7</w:t>
            </w:r>
          </w:p>
        </w:tc>
        <w:tc>
          <w:tcPr>
            <w:tcW w:w="12830" w:type="dxa"/>
            <w:tcBorders/>
            <w:shd w:fill="ffffff"/>
            <w:tcMar>
              <w:top w:w="50" w:type="dxa"/>
              <w:left w:w="100" w:type="dxa"/>
            </w:tcMar>
            <w:vAlign w:val="center"/>
          </w:tcPr>
          <w:p>
            <w:pPr>
              <w:spacing w:before="0" w:after="0" w:line="312"/>
              <w:ind w:left="365"/>
              <w:jc w:val="both"/>
            </w:pPr>
            <w:r>
              <w:rPr>
                <w:rFonts w:ascii="Times New Roman" w:hAnsi="Times New Roman"/>
                <w:b w:val="false"/>
                <w:i w:val="false"/>
                <w:color w:val="000000"/>
                <w:sz w:val="24"/>
              </w:rPr>
              <w:t xml:space="preserve">Сложносочинённые предложения с сочинительными союзами </w:t>
            </w:r>
            <w:r>
              <w:rPr>
                <w:rFonts w:ascii="Times New Roman" w:hAnsi="Times New Roman"/>
                <w:b w:val="false"/>
                <w:i/>
                <w:color w:val="000000"/>
                <w:sz w:val="24"/>
              </w:rPr>
              <w:t>und</w:t>
            </w:r>
            <w:r>
              <w:rPr>
                <w:rFonts w:ascii="Times New Roman" w:hAnsi="Times New Roman"/>
                <w:b w:val="false"/>
                <w:i w:val="false"/>
                <w:color w:val="000000"/>
                <w:sz w:val="24"/>
              </w:rPr>
              <w:t xml:space="preserve">, </w:t>
            </w:r>
            <w:r>
              <w:rPr>
                <w:rFonts w:ascii="Times New Roman" w:hAnsi="Times New Roman"/>
                <w:b w:val="false"/>
                <w:i/>
                <w:color w:val="000000"/>
                <w:sz w:val="24"/>
              </w:rPr>
              <w:t>aber</w:t>
            </w:r>
            <w:r>
              <w:rPr>
                <w:rFonts w:ascii="Times New Roman" w:hAnsi="Times New Roman"/>
                <w:b w:val="false"/>
                <w:i w:val="false"/>
                <w:color w:val="000000"/>
                <w:sz w:val="24"/>
              </w:rPr>
              <w:t xml:space="preserve">, </w:t>
            </w:r>
            <w:r>
              <w:rPr>
                <w:rFonts w:ascii="Times New Roman" w:hAnsi="Times New Roman"/>
                <w:b w:val="false"/>
                <w:i/>
                <w:color w:val="000000"/>
                <w:sz w:val="24"/>
              </w:rPr>
              <w:t>oder</w:t>
            </w:r>
            <w:r>
              <w:rPr>
                <w:rFonts w:ascii="Times New Roman" w:hAnsi="Times New Roman"/>
                <w:b w:val="false"/>
                <w:i w:val="false"/>
                <w:color w:val="000000"/>
                <w:sz w:val="24"/>
              </w:rPr>
              <w:t xml:space="preserve">, </w:t>
            </w:r>
            <w:r>
              <w:rPr>
                <w:rFonts w:ascii="Times New Roman" w:hAnsi="Times New Roman"/>
                <w:b w:val="false"/>
                <w:i/>
                <w:color w:val="000000"/>
                <w:sz w:val="24"/>
              </w:rPr>
              <w:t>denn</w:t>
            </w:r>
            <w:r>
              <w:rPr>
                <w:rFonts w:ascii="Times New Roman" w:hAnsi="Times New Roman"/>
                <w:b w:val="false"/>
                <w:i w:val="false"/>
                <w:color w:val="000000"/>
                <w:sz w:val="24"/>
              </w:rPr>
              <w:t xml:space="preserve"> </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2.4.</w:t>
            </w:r>
            <w:r>
              <w:rPr>
                <w:rFonts w:ascii="Times New Roman" w:hAnsi="Times New Roman"/>
                <w:b w:val="false"/>
                <w:i w:val="false"/>
                <w:color w:val="000000"/>
                <w:sz w:val="24"/>
              </w:rPr>
              <w:t>8</w:t>
            </w:r>
          </w:p>
        </w:tc>
        <w:tc>
          <w:tcPr>
            <w:tcW w:w="12830" w:type="dxa"/>
            <w:tcBorders/>
            <w:shd w:fill="ffffff"/>
            <w:tcMar>
              <w:top w:w="50" w:type="dxa"/>
              <w:left w:w="100" w:type="dxa"/>
            </w:tcMar>
            <w:vAlign w:val="center"/>
          </w:tcPr>
          <w:p>
            <w:pPr>
              <w:spacing w:before="0" w:after="0" w:line="312"/>
              <w:ind w:left="365"/>
              <w:jc w:val="both"/>
            </w:pPr>
            <w:r>
              <w:rPr>
                <w:rFonts w:ascii="Times New Roman" w:hAnsi="Times New Roman"/>
                <w:b w:val="false"/>
                <w:i w:val="false"/>
                <w:color w:val="000000"/>
                <w:sz w:val="24"/>
              </w:rPr>
              <w:t xml:space="preserve">Сложносочинённые предложения с наречиями </w:t>
            </w:r>
            <w:r>
              <w:rPr>
                <w:rFonts w:ascii="Times New Roman" w:hAnsi="Times New Roman"/>
                <w:b w:val="false"/>
                <w:i/>
                <w:color w:val="000000"/>
                <w:sz w:val="24"/>
              </w:rPr>
              <w:t>darum</w:t>
            </w:r>
            <w:r>
              <w:rPr>
                <w:rFonts w:ascii="Times New Roman" w:hAnsi="Times New Roman"/>
                <w:b w:val="false"/>
                <w:i w:val="false"/>
                <w:color w:val="000000"/>
                <w:sz w:val="24"/>
              </w:rPr>
              <w:t xml:space="preserve">, </w:t>
            </w:r>
            <w:r>
              <w:rPr>
                <w:rFonts w:ascii="Times New Roman" w:hAnsi="Times New Roman"/>
                <w:b w:val="false"/>
                <w:i/>
                <w:color w:val="000000"/>
                <w:sz w:val="24"/>
              </w:rPr>
              <w:t>deshalb</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2.4.</w:t>
            </w:r>
            <w:r>
              <w:rPr>
                <w:rFonts w:ascii="Times New Roman" w:hAnsi="Times New Roman"/>
                <w:b w:val="false"/>
                <w:i w:val="false"/>
                <w:color w:val="000000"/>
                <w:sz w:val="24"/>
              </w:rPr>
              <w:t>9</w:t>
            </w:r>
          </w:p>
        </w:tc>
        <w:tc>
          <w:tcPr>
            <w:tcW w:w="12830" w:type="dxa"/>
            <w:tcBorders/>
            <w:shd w:fill="ffffff"/>
            <w:tcMar>
              <w:top w:w="50" w:type="dxa"/>
              <w:left w:w="100" w:type="dxa"/>
            </w:tcMar>
            <w:vAlign w:val="center"/>
          </w:tcPr>
          <w:p>
            <w:pPr>
              <w:spacing w:before="0" w:after="0" w:line="312"/>
              <w:ind w:left="365"/>
              <w:jc w:val="both"/>
            </w:pPr>
            <w:r>
              <w:rPr>
                <w:rFonts w:ascii="Times New Roman" w:hAnsi="Times New Roman"/>
                <w:b w:val="false"/>
                <w:i w:val="false"/>
                <w:color w:val="000000"/>
                <w:sz w:val="24"/>
              </w:rPr>
              <w:t xml:space="preserve">Сложноподчинённые предложения дополнительные (с союзом </w:t>
            </w:r>
            <w:r>
              <w:rPr>
                <w:rFonts w:ascii="Times New Roman" w:hAnsi="Times New Roman"/>
                <w:b w:val="false"/>
                <w:i/>
                <w:color w:val="000000"/>
                <w:sz w:val="24"/>
              </w:rPr>
              <w:t>dass</w:t>
            </w:r>
            <w:r>
              <w:rPr>
                <w:rFonts w:ascii="Times New Roman" w:hAnsi="Times New Roman"/>
                <w:b w:val="false"/>
                <w:i w:val="false"/>
                <w:color w:val="000000"/>
                <w:sz w:val="24"/>
              </w:rPr>
              <w:t xml:space="preserve">) </w:t>
            </w:r>
          </w:p>
        </w:tc>
      </w:tr>
      <w:tr>
        <w:trPr>
          <w:trHeight w:val="540"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2.4.</w:t>
            </w:r>
            <w:r>
              <w:rPr>
                <w:rFonts w:ascii="Times New Roman" w:hAnsi="Times New Roman"/>
                <w:b w:val="false"/>
                <w:i w:val="false"/>
                <w:color w:val="000000"/>
                <w:sz w:val="24"/>
              </w:rPr>
              <w:t>10</w:t>
            </w:r>
          </w:p>
        </w:tc>
        <w:tc>
          <w:tcPr>
            <w:tcW w:w="12830" w:type="dxa"/>
            <w:tcBorders/>
            <w:shd w:fill="ffffff"/>
            <w:tcMar>
              <w:top w:w="50" w:type="dxa"/>
              <w:left w:w="100" w:type="dxa"/>
            </w:tcMar>
            <w:vAlign w:val="center"/>
          </w:tcPr>
          <w:p>
            <w:pPr>
              <w:spacing w:before="0" w:after="0" w:line="312"/>
              <w:ind w:left="365"/>
              <w:jc w:val="both"/>
            </w:pPr>
            <w:r>
              <w:rPr>
                <w:rFonts w:ascii="Times New Roman" w:hAnsi="Times New Roman"/>
                <w:b w:val="false"/>
                <w:i w:val="false"/>
                <w:color w:val="000000"/>
                <w:sz w:val="24"/>
              </w:rPr>
              <w:t xml:space="preserve">Сложноподчинённые предложения причины (с союзом </w:t>
            </w:r>
            <w:r>
              <w:rPr>
                <w:rFonts w:ascii="Times New Roman" w:hAnsi="Times New Roman"/>
                <w:b w:val="false"/>
                <w:i/>
                <w:color w:val="000000"/>
                <w:sz w:val="24"/>
              </w:rPr>
              <w:t>weil</w:t>
            </w:r>
            <w:r>
              <w:rPr>
                <w:rFonts w:ascii="Times New Roman" w:hAnsi="Times New Roman"/>
                <w:b w:val="false"/>
                <w:i w:val="false"/>
                <w:color w:val="000000"/>
                <w:sz w:val="24"/>
              </w:rPr>
              <w:t xml:space="preserve">) </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2.4.1</w:t>
            </w:r>
            <w:r>
              <w:rPr>
                <w:rFonts w:ascii="Times New Roman" w:hAnsi="Times New Roman"/>
                <w:b w:val="false"/>
                <w:i w:val="false"/>
                <w:color w:val="000000"/>
                <w:sz w:val="24"/>
              </w:rPr>
              <w:t>1</w:t>
            </w:r>
          </w:p>
        </w:tc>
        <w:tc>
          <w:tcPr>
            <w:tcW w:w="12830" w:type="dxa"/>
            <w:tcBorders/>
            <w:shd w:fill="ffffff"/>
            <w:tcMar>
              <w:top w:w="50" w:type="dxa"/>
              <w:left w:w="100" w:type="dxa"/>
            </w:tcMar>
            <w:vAlign w:val="center"/>
          </w:tcPr>
          <w:p>
            <w:pPr>
              <w:spacing w:before="0" w:after="0" w:line="312"/>
              <w:ind w:left="365"/>
              <w:jc w:val="both"/>
            </w:pPr>
            <w:r>
              <w:rPr>
                <w:rFonts w:ascii="Times New Roman" w:hAnsi="Times New Roman"/>
                <w:b w:val="false"/>
                <w:i w:val="false"/>
                <w:color w:val="000000"/>
                <w:sz w:val="24"/>
              </w:rPr>
              <w:t xml:space="preserve">Сложноподчинённые предложения условия (с союзом </w:t>
            </w:r>
            <w:r>
              <w:rPr>
                <w:rFonts w:ascii="Times New Roman" w:hAnsi="Times New Roman"/>
                <w:b w:val="false"/>
                <w:i/>
                <w:color w:val="000000"/>
                <w:sz w:val="24"/>
              </w:rPr>
              <w:t>wenn</w:t>
            </w:r>
            <w:r>
              <w:rPr>
                <w:rFonts w:ascii="Times New Roman" w:hAnsi="Times New Roman"/>
                <w:b w:val="false"/>
                <w:i w:val="false"/>
                <w:color w:val="000000"/>
                <w:sz w:val="24"/>
              </w:rPr>
              <w:t xml:space="preserve">) </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2.4.1</w:t>
            </w:r>
            <w:r>
              <w:rPr>
                <w:rFonts w:ascii="Times New Roman" w:hAnsi="Times New Roman"/>
                <w:b w:val="false"/>
                <w:i w:val="false"/>
                <w:color w:val="000000"/>
                <w:sz w:val="24"/>
              </w:rPr>
              <w:t>2</w:t>
            </w:r>
          </w:p>
        </w:tc>
        <w:tc>
          <w:tcPr>
            <w:tcW w:w="12830" w:type="dxa"/>
            <w:tcBorders/>
            <w:shd w:fill="ffffff"/>
            <w:tcMar>
              <w:top w:w="50" w:type="dxa"/>
              <w:left w:w="100" w:type="dxa"/>
            </w:tcMar>
            <w:vAlign w:val="center"/>
          </w:tcPr>
          <w:p>
            <w:pPr>
              <w:spacing w:before="0" w:after="0" w:line="312"/>
              <w:ind w:left="365"/>
              <w:jc w:val="both"/>
            </w:pPr>
            <w:r>
              <w:rPr>
                <w:rFonts w:ascii="Times New Roman" w:hAnsi="Times New Roman"/>
                <w:b w:val="false"/>
                <w:i w:val="false"/>
                <w:color w:val="000000"/>
                <w:sz w:val="24"/>
              </w:rPr>
              <w:t xml:space="preserve">Сложноподчинённые предложения времени с союзами </w:t>
            </w:r>
            <w:r>
              <w:rPr>
                <w:rFonts w:ascii="Times New Roman" w:hAnsi="Times New Roman"/>
                <w:b w:val="false"/>
                <w:i/>
                <w:color w:val="000000"/>
                <w:sz w:val="24"/>
              </w:rPr>
              <w:t>wenn</w:t>
            </w:r>
            <w:r>
              <w:rPr>
                <w:rFonts w:ascii="Times New Roman" w:hAnsi="Times New Roman"/>
                <w:b w:val="false"/>
                <w:i w:val="false"/>
                <w:color w:val="000000"/>
                <w:sz w:val="24"/>
              </w:rPr>
              <w:t xml:space="preserve">, </w:t>
            </w:r>
            <w:r>
              <w:rPr>
                <w:rFonts w:ascii="Times New Roman" w:hAnsi="Times New Roman"/>
                <w:b w:val="false"/>
                <w:i/>
                <w:color w:val="000000"/>
                <w:sz w:val="24"/>
              </w:rPr>
              <w:t>als</w:t>
            </w:r>
            <w:r>
              <w:rPr>
                <w:rFonts w:ascii="Times New Roman" w:hAnsi="Times New Roman"/>
                <w:b w:val="false"/>
                <w:i w:val="false"/>
                <w:color w:val="000000"/>
                <w:sz w:val="24"/>
              </w:rPr>
              <w:t>,</w:t>
            </w:r>
            <w:r>
              <w:rPr>
                <w:rFonts w:ascii="Times New Roman" w:hAnsi="Times New Roman"/>
                <w:b w:val="false"/>
                <w:i w:val="false"/>
                <w:color w:val="000000"/>
                <w:sz w:val="24"/>
              </w:rPr>
              <w:t xml:space="preserve"> </w:t>
            </w:r>
            <w:r>
              <w:rPr>
                <w:rFonts w:ascii="Times New Roman" w:hAnsi="Times New Roman"/>
                <w:b w:val="false"/>
                <w:i/>
                <w:color w:val="000000"/>
                <w:sz w:val="24"/>
              </w:rPr>
              <w:t>nachdem</w:t>
            </w:r>
            <w:r>
              <w:rPr>
                <w:rFonts w:ascii="Times New Roman" w:hAnsi="Times New Roman"/>
                <w:b w:val="false"/>
                <w:i w:val="false"/>
                <w:color w:val="000000"/>
                <w:sz w:val="24"/>
              </w:rPr>
              <w:t xml:space="preserve"> </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2.4.1</w:t>
            </w:r>
            <w:r>
              <w:rPr>
                <w:rFonts w:ascii="Times New Roman" w:hAnsi="Times New Roman"/>
                <w:b w:val="false"/>
                <w:i w:val="false"/>
                <w:color w:val="000000"/>
                <w:sz w:val="24"/>
              </w:rPr>
              <w:t>3</w:t>
            </w:r>
          </w:p>
        </w:tc>
        <w:tc>
          <w:tcPr>
            <w:tcW w:w="12830" w:type="dxa"/>
            <w:tcBorders/>
            <w:shd w:fill="ffffff"/>
            <w:tcMar>
              <w:top w:w="50" w:type="dxa"/>
              <w:left w:w="100" w:type="dxa"/>
            </w:tcMar>
            <w:vAlign w:val="center"/>
          </w:tcPr>
          <w:p>
            <w:pPr>
              <w:spacing w:before="0" w:after="0" w:line="312"/>
              <w:ind w:left="365"/>
              <w:jc w:val="both"/>
            </w:pPr>
            <w:r>
              <w:rPr>
                <w:rFonts w:ascii="Times New Roman" w:hAnsi="Times New Roman"/>
                <w:b w:val="false"/>
                <w:i w:val="false"/>
                <w:color w:val="000000"/>
                <w:sz w:val="24"/>
              </w:rPr>
              <w:t xml:space="preserve">Сложноподчинённые предложения цели с союзом </w:t>
            </w:r>
            <w:r>
              <w:rPr>
                <w:rFonts w:ascii="Times New Roman" w:hAnsi="Times New Roman"/>
                <w:b w:val="false"/>
                <w:i/>
                <w:color w:val="000000"/>
                <w:sz w:val="24"/>
              </w:rPr>
              <w:t>damit</w:t>
            </w:r>
            <w:r>
              <w:rPr>
                <w:rFonts w:ascii="Times New Roman" w:hAnsi="Times New Roman"/>
                <w:b w:val="false"/>
                <w:i w:val="false"/>
                <w:color w:val="000000"/>
                <w:sz w:val="24"/>
              </w:rPr>
              <w:t xml:space="preserve"> </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2.4.1</w:t>
            </w:r>
            <w:r>
              <w:rPr>
                <w:rFonts w:ascii="Times New Roman" w:hAnsi="Times New Roman"/>
                <w:b w:val="false"/>
                <w:i w:val="false"/>
                <w:color w:val="000000"/>
                <w:sz w:val="24"/>
              </w:rPr>
              <w:t>4</w:t>
            </w:r>
          </w:p>
        </w:tc>
        <w:tc>
          <w:tcPr>
            <w:tcW w:w="12830" w:type="dxa"/>
            <w:tcBorders/>
            <w:shd w:fill="ffffff"/>
            <w:tcMar>
              <w:top w:w="50" w:type="dxa"/>
              <w:left w:w="100" w:type="dxa"/>
            </w:tcMar>
            <w:vAlign w:val="center"/>
          </w:tcPr>
          <w:p>
            <w:pPr>
              <w:spacing w:before="0" w:after="0" w:line="312"/>
              <w:ind w:left="365"/>
              <w:jc w:val="both"/>
            </w:pPr>
            <w:r>
              <w:rPr>
                <w:rFonts w:ascii="Times New Roman" w:hAnsi="Times New Roman"/>
                <w:b w:val="false"/>
                <w:i w:val="false"/>
                <w:color w:val="000000"/>
                <w:sz w:val="24"/>
              </w:rPr>
              <w:t xml:space="preserve">Предложения с глаголами, требующими употребления после них частицы </w:t>
            </w:r>
            <w:r>
              <w:rPr>
                <w:rFonts w:ascii="Times New Roman" w:hAnsi="Times New Roman"/>
                <w:b w:val="false"/>
                <w:i/>
                <w:color w:val="000000"/>
                <w:sz w:val="24"/>
              </w:rPr>
              <w:t>zu</w:t>
            </w:r>
            <w:r>
              <w:rPr>
                <w:rFonts w:ascii="Times New Roman" w:hAnsi="Times New Roman"/>
                <w:b w:val="false"/>
                <w:i w:val="false"/>
                <w:color w:val="000000"/>
                <w:sz w:val="24"/>
              </w:rPr>
              <w:t xml:space="preserve"> и инфинитива</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2.4.1</w:t>
            </w:r>
            <w:r>
              <w:rPr>
                <w:rFonts w:ascii="Times New Roman" w:hAnsi="Times New Roman"/>
                <w:b w:val="false"/>
                <w:i w:val="false"/>
                <w:color w:val="000000"/>
                <w:sz w:val="24"/>
              </w:rPr>
              <w:t>5</w:t>
            </w:r>
          </w:p>
        </w:tc>
        <w:tc>
          <w:tcPr>
            <w:tcW w:w="12830" w:type="dxa"/>
            <w:tcBorders/>
            <w:shd w:fill="ffffff"/>
            <w:tcMar>
              <w:top w:w="50" w:type="dxa"/>
              <w:left w:w="100" w:type="dxa"/>
            </w:tcMar>
            <w:vAlign w:val="center"/>
          </w:tcPr>
          <w:p>
            <w:pPr>
              <w:spacing w:before="0" w:after="0" w:line="312"/>
              <w:ind w:left="365"/>
              <w:jc w:val="both"/>
            </w:pPr>
            <w:r>
              <w:rPr>
                <w:rFonts w:ascii="Times New Roman" w:hAnsi="Times New Roman"/>
                <w:b w:val="false"/>
                <w:i w:val="false"/>
                <w:color w:val="000000"/>
                <w:sz w:val="24"/>
              </w:rPr>
              <w:t>Спряжение</w:t>
            </w:r>
            <w:r>
              <w:rPr>
                <w:rFonts w:ascii="Times New Roman" w:hAnsi="Times New Roman"/>
                <w:b w:val="false"/>
                <w:i w:val="false"/>
                <w:color w:val="000000"/>
                <w:sz w:val="24"/>
              </w:rPr>
              <w:t xml:space="preserve"> </w:t>
            </w:r>
            <w:r>
              <w:rPr>
                <w:rFonts w:ascii="Times New Roman" w:hAnsi="Times New Roman"/>
                <w:b w:val="false"/>
                <w:i w:val="false"/>
                <w:color w:val="000000"/>
                <w:sz w:val="24"/>
              </w:rPr>
              <w:t>глаголов</w:t>
            </w:r>
            <w:r>
              <w:rPr>
                <w:rFonts w:ascii="Times New Roman" w:hAnsi="Times New Roman"/>
                <w:b w:val="false"/>
                <w:i w:val="false"/>
                <w:color w:val="000000"/>
                <w:sz w:val="24"/>
              </w:rPr>
              <w:t xml:space="preserve"> </w:t>
            </w:r>
            <w:r>
              <w:rPr>
                <w:rFonts w:ascii="Times New Roman" w:hAnsi="Times New Roman"/>
                <w:b w:val="false"/>
                <w:i/>
                <w:color w:val="000000"/>
                <w:sz w:val="24"/>
              </w:rPr>
              <w:t>sein</w:t>
            </w:r>
            <w:r>
              <w:rPr>
                <w:rFonts w:ascii="Times New Roman" w:hAnsi="Times New Roman"/>
                <w:b w:val="false"/>
                <w:i w:val="false"/>
                <w:color w:val="000000"/>
                <w:sz w:val="24"/>
              </w:rPr>
              <w:t xml:space="preserve">, </w:t>
            </w:r>
            <w:r>
              <w:rPr>
                <w:rFonts w:ascii="Times New Roman" w:hAnsi="Times New Roman"/>
                <w:b w:val="false"/>
                <w:i/>
                <w:color w:val="000000"/>
                <w:sz w:val="24"/>
              </w:rPr>
              <w:t>haben</w:t>
            </w:r>
            <w:r>
              <w:rPr>
                <w:rFonts w:ascii="Times New Roman" w:hAnsi="Times New Roman"/>
                <w:b w:val="false"/>
                <w:i w:val="false"/>
                <w:color w:val="000000"/>
                <w:sz w:val="24"/>
              </w:rPr>
              <w:t xml:space="preserve"> </w:t>
            </w:r>
            <w:r>
              <w:rPr>
                <w:rFonts w:ascii="Times New Roman" w:hAnsi="Times New Roman"/>
                <w:b w:val="false"/>
                <w:i w:val="false"/>
                <w:color w:val="000000"/>
                <w:sz w:val="24"/>
              </w:rPr>
              <w:t>в</w:t>
            </w:r>
            <w:r>
              <w:rPr>
                <w:rFonts w:ascii="Times New Roman" w:hAnsi="Times New Roman"/>
                <w:b w:val="false"/>
                <w:i w:val="false"/>
                <w:color w:val="000000"/>
                <w:sz w:val="24"/>
              </w:rPr>
              <w:t xml:space="preserve"> Präsens, Präteritum</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2.4.1</w:t>
            </w:r>
            <w:r>
              <w:rPr>
                <w:rFonts w:ascii="Times New Roman" w:hAnsi="Times New Roman"/>
                <w:b w:val="false"/>
                <w:i w:val="false"/>
                <w:color w:val="000000"/>
                <w:sz w:val="24"/>
              </w:rPr>
              <w:t>6</w:t>
            </w:r>
          </w:p>
        </w:tc>
        <w:tc>
          <w:tcPr>
            <w:tcW w:w="12830" w:type="dxa"/>
            <w:tcBorders/>
            <w:shd w:fill="ffffff"/>
            <w:tcMar>
              <w:top w:w="50" w:type="dxa"/>
              <w:left w:w="100" w:type="dxa"/>
            </w:tcMar>
            <w:vAlign w:val="center"/>
          </w:tcPr>
          <w:p>
            <w:pPr>
              <w:spacing w:before="0" w:after="0" w:line="312"/>
              <w:ind w:left="365"/>
              <w:jc w:val="both"/>
            </w:pPr>
            <w:r>
              <w:rPr>
                <w:rFonts w:ascii="Times New Roman" w:hAnsi="Times New Roman"/>
                <w:b w:val="false"/>
                <w:i w:val="false"/>
                <w:color w:val="000000"/>
                <w:sz w:val="24"/>
              </w:rPr>
              <w:t>Спряжение слабых и сильных глаголов в Präsens</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2.4.1</w:t>
            </w:r>
            <w:r>
              <w:rPr>
                <w:rFonts w:ascii="Times New Roman" w:hAnsi="Times New Roman"/>
                <w:b w:val="false"/>
                <w:i w:val="false"/>
                <w:color w:val="000000"/>
                <w:sz w:val="24"/>
              </w:rPr>
              <w:t>7</w:t>
            </w:r>
          </w:p>
        </w:tc>
        <w:tc>
          <w:tcPr>
            <w:tcW w:w="12830" w:type="dxa"/>
            <w:tcBorders/>
            <w:shd w:fill="ffffff"/>
            <w:tcMar>
              <w:top w:w="50" w:type="dxa"/>
              <w:left w:w="100" w:type="dxa"/>
            </w:tcMar>
            <w:vAlign w:val="center"/>
          </w:tcPr>
          <w:p>
            <w:pPr>
              <w:spacing w:before="0" w:after="0" w:line="312"/>
              <w:ind w:left="365"/>
              <w:jc w:val="both"/>
            </w:pPr>
            <w:r>
              <w:rPr>
                <w:rFonts w:ascii="Times New Roman" w:hAnsi="Times New Roman"/>
                <w:b w:val="false"/>
                <w:i w:val="false"/>
                <w:color w:val="000000"/>
                <w:sz w:val="24"/>
              </w:rPr>
              <w:t>Употребление слабых и сильных глаголов в Perfekt</w:t>
            </w:r>
          </w:p>
        </w:tc>
      </w:tr>
      <w:tr>
        <w:trPr>
          <w:trHeight w:val="870"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2.4.1</w:t>
            </w:r>
            <w:r>
              <w:rPr>
                <w:rFonts w:ascii="Times New Roman" w:hAnsi="Times New Roman"/>
                <w:b w:val="false"/>
                <w:i w:val="false"/>
                <w:color w:val="000000"/>
                <w:sz w:val="24"/>
              </w:rPr>
              <w:t>8</w:t>
            </w:r>
          </w:p>
        </w:tc>
        <w:tc>
          <w:tcPr>
            <w:tcW w:w="12830" w:type="dxa"/>
            <w:tcBorders/>
            <w:shd w:fill="ffffff"/>
            <w:tcMar>
              <w:top w:w="50" w:type="dxa"/>
              <w:left w:w="100" w:type="dxa"/>
            </w:tcMar>
            <w:vAlign w:val="center"/>
          </w:tcPr>
          <w:p>
            <w:pPr>
              <w:spacing w:before="0" w:after="0" w:line="312"/>
              <w:ind w:left="365"/>
              <w:jc w:val="both"/>
            </w:pPr>
            <w:r>
              <w:rPr>
                <w:rFonts w:ascii="Times New Roman" w:hAnsi="Times New Roman"/>
                <w:b w:val="false"/>
                <w:i w:val="false"/>
                <w:color w:val="000000"/>
                <w:sz w:val="24"/>
              </w:rPr>
              <w:t>Глаголы в видовременных формах действительного залога в изъявительном наклонении в Futur I</w:t>
            </w:r>
          </w:p>
        </w:tc>
      </w:tr>
      <w:tr>
        <w:trPr>
          <w:trHeight w:val="870"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2.4.19</w:t>
            </w:r>
          </w:p>
        </w:tc>
        <w:tc>
          <w:tcPr>
            <w:tcW w:w="12830" w:type="dxa"/>
            <w:tcBorders/>
            <w:shd w:fill="ffffff"/>
            <w:tcMar>
              <w:top w:w="50" w:type="dxa"/>
              <w:left w:w="100" w:type="dxa"/>
            </w:tcMar>
            <w:vAlign w:val="center"/>
          </w:tcPr>
          <w:p>
            <w:pPr>
              <w:spacing w:before="0" w:after="0" w:line="312"/>
              <w:ind w:left="365"/>
              <w:jc w:val="both"/>
            </w:pPr>
            <w:r>
              <w:rPr>
                <w:rFonts w:ascii="Times New Roman" w:hAnsi="Times New Roman"/>
                <w:b w:val="false"/>
                <w:i w:val="false"/>
                <w:color w:val="000000"/>
                <w:sz w:val="24"/>
              </w:rPr>
              <w:t>Глаголы в видовременных формах действительного залога в изъявительном наклонении в Präteritum</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2.4.20</w:t>
            </w:r>
          </w:p>
        </w:tc>
        <w:tc>
          <w:tcPr>
            <w:tcW w:w="12830" w:type="dxa"/>
            <w:tcBorders/>
            <w:shd w:fill="ffffff"/>
            <w:tcMar>
              <w:top w:w="50" w:type="dxa"/>
              <w:left w:w="100" w:type="dxa"/>
            </w:tcMar>
            <w:vAlign w:val="center"/>
          </w:tcPr>
          <w:p>
            <w:pPr>
              <w:spacing w:before="0" w:after="0" w:line="312"/>
              <w:ind w:left="365"/>
              <w:jc w:val="both"/>
            </w:pPr>
            <w:r>
              <w:rPr>
                <w:rFonts w:ascii="Times New Roman" w:hAnsi="Times New Roman"/>
                <w:b w:val="false"/>
                <w:i w:val="false"/>
                <w:color w:val="000000"/>
                <w:sz w:val="24"/>
              </w:rPr>
              <w:t>Глаголы с отделяемыми и неотделяемыми приставками</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2.4.21</w:t>
            </w:r>
          </w:p>
        </w:tc>
        <w:tc>
          <w:tcPr>
            <w:tcW w:w="12830" w:type="dxa"/>
            <w:tcBorders/>
            <w:shd w:fill="ffffff"/>
            <w:tcMar>
              <w:top w:w="50" w:type="dxa"/>
              <w:left w:w="100" w:type="dxa"/>
            </w:tcMar>
            <w:vAlign w:val="center"/>
          </w:tcPr>
          <w:p>
            <w:pPr>
              <w:spacing w:before="0" w:after="0" w:line="312"/>
              <w:ind w:left="365"/>
              <w:jc w:val="both"/>
            </w:pPr>
            <w:r>
              <w:rPr>
                <w:rFonts w:ascii="Times New Roman" w:hAnsi="Times New Roman"/>
                <w:b w:val="false"/>
                <w:i w:val="false"/>
                <w:color w:val="000000"/>
                <w:sz w:val="24"/>
              </w:rPr>
              <w:t xml:space="preserve">Глаголы с возвратным местоимением </w:t>
            </w:r>
            <w:r>
              <w:rPr>
                <w:rFonts w:ascii="Times New Roman" w:hAnsi="Times New Roman"/>
                <w:b w:val="false"/>
                <w:i/>
                <w:color w:val="000000"/>
                <w:sz w:val="24"/>
              </w:rPr>
              <w:t>sich</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2.4.22</w:t>
            </w:r>
          </w:p>
        </w:tc>
        <w:tc>
          <w:tcPr>
            <w:tcW w:w="12830" w:type="dxa"/>
            <w:tcBorders/>
            <w:shd w:fill="ffffff"/>
            <w:tcMar>
              <w:top w:w="50" w:type="dxa"/>
              <w:left w:w="100" w:type="dxa"/>
            </w:tcMar>
            <w:vAlign w:val="center"/>
          </w:tcPr>
          <w:p>
            <w:pPr>
              <w:spacing w:before="0" w:after="0" w:line="312"/>
              <w:ind w:left="365"/>
              <w:jc w:val="both"/>
            </w:pPr>
            <w:r>
              <w:rPr>
                <w:rFonts w:ascii="Times New Roman" w:hAnsi="Times New Roman"/>
                <w:b w:val="false"/>
                <w:i w:val="false"/>
                <w:color w:val="000000"/>
                <w:sz w:val="24"/>
              </w:rPr>
              <w:t>Модальные</w:t>
            </w:r>
            <w:r>
              <w:rPr>
                <w:rFonts w:ascii="Times New Roman" w:hAnsi="Times New Roman"/>
                <w:b w:val="false"/>
                <w:i w:val="false"/>
                <w:color w:val="000000"/>
                <w:sz w:val="24"/>
              </w:rPr>
              <w:t xml:space="preserve"> </w:t>
            </w:r>
            <w:r>
              <w:rPr>
                <w:rFonts w:ascii="Times New Roman" w:hAnsi="Times New Roman"/>
                <w:b w:val="false"/>
                <w:i w:val="false"/>
                <w:color w:val="000000"/>
                <w:sz w:val="24"/>
              </w:rPr>
              <w:t>глаголы</w:t>
            </w:r>
            <w:r>
              <w:rPr>
                <w:rFonts w:ascii="Times New Roman" w:hAnsi="Times New Roman"/>
                <w:b w:val="false"/>
                <w:i w:val="false"/>
                <w:color w:val="000000"/>
                <w:sz w:val="24"/>
              </w:rPr>
              <w:t xml:space="preserve"> </w:t>
            </w:r>
            <w:r>
              <w:rPr>
                <w:rFonts w:ascii="Times New Roman" w:hAnsi="Times New Roman"/>
                <w:b w:val="false"/>
                <w:i w:val="false"/>
                <w:color w:val="000000"/>
                <w:sz w:val="24"/>
              </w:rPr>
              <w:t>в</w:t>
            </w:r>
            <w:r>
              <w:rPr>
                <w:rFonts w:ascii="Times New Roman" w:hAnsi="Times New Roman"/>
                <w:b w:val="false"/>
                <w:i w:val="false"/>
                <w:color w:val="000000"/>
                <w:sz w:val="24"/>
              </w:rPr>
              <w:t xml:space="preserve"> Präsens </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2.4.2</w:t>
            </w:r>
            <w:r>
              <w:rPr>
                <w:rFonts w:ascii="Times New Roman" w:hAnsi="Times New Roman"/>
                <w:b w:val="false"/>
                <w:i w:val="false"/>
                <w:color w:val="000000"/>
                <w:sz w:val="24"/>
              </w:rPr>
              <w:t>3</w:t>
            </w:r>
          </w:p>
        </w:tc>
        <w:tc>
          <w:tcPr>
            <w:tcW w:w="12830" w:type="dxa"/>
            <w:tcBorders/>
            <w:shd w:fill="ffffff"/>
            <w:tcMar>
              <w:top w:w="50" w:type="dxa"/>
              <w:left w:w="100" w:type="dxa"/>
            </w:tcMar>
            <w:vAlign w:val="center"/>
          </w:tcPr>
          <w:p>
            <w:pPr>
              <w:spacing w:before="0" w:after="0" w:line="312"/>
              <w:ind w:left="365"/>
              <w:jc w:val="both"/>
            </w:pPr>
            <w:r>
              <w:rPr>
                <w:rFonts w:ascii="Times New Roman" w:hAnsi="Times New Roman"/>
                <w:b w:val="false"/>
                <w:i w:val="false"/>
                <w:color w:val="000000"/>
                <w:sz w:val="24"/>
              </w:rPr>
              <w:t>Модальные</w:t>
            </w:r>
            <w:r>
              <w:rPr>
                <w:rFonts w:ascii="Times New Roman" w:hAnsi="Times New Roman"/>
                <w:b w:val="false"/>
                <w:i w:val="false"/>
                <w:color w:val="000000"/>
                <w:sz w:val="24"/>
              </w:rPr>
              <w:t xml:space="preserve"> </w:t>
            </w:r>
            <w:r>
              <w:rPr>
                <w:rFonts w:ascii="Times New Roman" w:hAnsi="Times New Roman"/>
                <w:b w:val="false"/>
                <w:i w:val="false"/>
                <w:color w:val="000000"/>
                <w:sz w:val="24"/>
              </w:rPr>
              <w:t>глаголы</w:t>
            </w:r>
            <w:r>
              <w:rPr>
                <w:rFonts w:ascii="Times New Roman" w:hAnsi="Times New Roman"/>
                <w:b w:val="false"/>
                <w:i w:val="false"/>
                <w:color w:val="000000"/>
                <w:sz w:val="24"/>
              </w:rPr>
              <w:t xml:space="preserve"> </w:t>
            </w:r>
            <w:r>
              <w:rPr>
                <w:rFonts w:ascii="Times New Roman" w:hAnsi="Times New Roman"/>
                <w:b w:val="false"/>
                <w:i w:val="false"/>
                <w:color w:val="000000"/>
                <w:sz w:val="24"/>
              </w:rPr>
              <w:t>в</w:t>
            </w:r>
            <w:r>
              <w:rPr>
                <w:rFonts w:ascii="Times New Roman" w:hAnsi="Times New Roman"/>
                <w:b w:val="false"/>
                <w:i w:val="false"/>
                <w:color w:val="000000"/>
                <w:sz w:val="24"/>
              </w:rPr>
              <w:t xml:space="preserve"> Präteritum </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2.4.24</w:t>
            </w:r>
          </w:p>
        </w:tc>
        <w:tc>
          <w:tcPr>
            <w:tcW w:w="12830" w:type="dxa"/>
            <w:tcBorders/>
            <w:shd w:fill="ffffff"/>
            <w:tcMar>
              <w:top w:w="50" w:type="dxa"/>
              <w:left w:w="100" w:type="dxa"/>
            </w:tcMar>
            <w:vAlign w:val="center"/>
          </w:tcPr>
          <w:p>
            <w:pPr>
              <w:spacing w:before="0" w:after="0" w:line="312"/>
              <w:ind w:left="365"/>
              <w:jc w:val="both"/>
            </w:pPr>
            <w:r>
              <w:rPr>
                <w:rFonts w:ascii="Times New Roman" w:hAnsi="Times New Roman"/>
                <w:b w:val="false"/>
                <w:i w:val="false"/>
                <w:color w:val="000000"/>
                <w:sz w:val="24"/>
              </w:rPr>
              <w:t>Глаголы в видовременных формах страдательного наклонения (Präsens, Präteritum)</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2.4.25</w:t>
            </w:r>
          </w:p>
        </w:tc>
        <w:tc>
          <w:tcPr>
            <w:tcW w:w="12830" w:type="dxa"/>
            <w:tcBorders/>
            <w:shd w:fill="ffffff"/>
            <w:tcMar>
              <w:top w:w="50" w:type="dxa"/>
              <w:left w:w="100" w:type="dxa"/>
            </w:tcMar>
            <w:vAlign w:val="center"/>
          </w:tcPr>
          <w:p>
            <w:pPr>
              <w:spacing w:before="0" w:after="0" w:line="312"/>
              <w:ind w:left="365"/>
              <w:jc w:val="both"/>
            </w:pPr>
            <w:r>
              <w:rPr>
                <w:rFonts w:ascii="Times New Roman" w:hAnsi="Times New Roman"/>
                <w:b w:val="false"/>
                <w:i w:val="false"/>
                <w:color w:val="000000"/>
                <w:sz w:val="24"/>
              </w:rPr>
              <w:t>Наиболее распространённые глаголы с управлением и местоимённые наречия</w:t>
            </w:r>
          </w:p>
        </w:tc>
      </w:tr>
      <w:tr>
        <w:trPr>
          <w:trHeight w:val="870"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2.4.26</w:t>
            </w:r>
          </w:p>
        </w:tc>
        <w:tc>
          <w:tcPr>
            <w:tcW w:w="12830" w:type="dxa"/>
            <w:tcBorders/>
            <w:shd w:fill="ffffff"/>
            <w:tcMar>
              <w:top w:w="50" w:type="dxa"/>
              <w:left w:w="100" w:type="dxa"/>
            </w:tcMar>
            <w:vAlign w:val="center"/>
          </w:tcPr>
          <w:p>
            <w:pPr>
              <w:spacing w:before="0" w:after="0" w:line="312"/>
              <w:ind w:left="365"/>
              <w:jc w:val="both"/>
            </w:pPr>
            <w:r>
              <w:rPr>
                <w:rFonts w:ascii="Times New Roman" w:hAnsi="Times New Roman"/>
                <w:b w:val="false"/>
                <w:i w:val="false"/>
                <w:color w:val="000000"/>
                <w:sz w:val="24"/>
              </w:rPr>
              <w:t xml:space="preserve">Формы сослагательного наклонения от глаголов </w:t>
            </w:r>
            <w:r>
              <w:rPr>
                <w:rFonts w:ascii="Times New Roman" w:hAnsi="Times New Roman"/>
                <w:b w:val="false"/>
                <w:i/>
                <w:color w:val="000000"/>
                <w:sz w:val="24"/>
              </w:rPr>
              <w:t>haben</w:t>
            </w:r>
            <w:r>
              <w:rPr>
                <w:rFonts w:ascii="Times New Roman" w:hAnsi="Times New Roman"/>
                <w:b w:val="false"/>
                <w:i w:val="false"/>
                <w:color w:val="000000"/>
                <w:sz w:val="24"/>
              </w:rPr>
              <w:t xml:space="preserve">, </w:t>
            </w:r>
            <w:r>
              <w:rPr>
                <w:rFonts w:ascii="Times New Roman" w:hAnsi="Times New Roman"/>
                <w:b w:val="false"/>
                <w:i/>
                <w:color w:val="000000"/>
                <w:sz w:val="24"/>
              </w:rPr>
              <w:t>sein</w:t>
            </w:r>
            <w:r>
              <w:rPr>
                <w:rFonts w:ascii="Times New Roman" w:hAnsi="Times New Roman"/>
                <w:b w:val="false"/>
                <w:i w:val="false"/>
                <w:color w:val="000000"/>
                <w:sz w:val="24"/>
              </w:rPr>
              <w:t xml:space="preserve">, </w:t>
            </w:r>
            <w:r>
              <w:rPr>
                <w:rFonts w:ascii="Times New Roman" w:hAnsi="Times New Roman"/>
                <w:b w:val="false"/>
                <w:i/>
                <w:color w:val="000000"/>
                <w:sz w:val="24"/>
              </w:rPr>
              <w:t>werden</w:t>
            </w:r>
            <w:r>
              <w:rPr>
                <w:rFonts w:ascii="Times New Roman" w:hAnsi="Times New Roman"/>
                <w:b w:val="false"/>
                <w:i w:val="false"/>
                <w:color w:val="000000"/>
                <w:sz w:val="24"/>
              </w:rPr>
              <w:t xml:space="preserve">, </w:t>
            </w:r>
            <w:r>
              <w:rPr>
                <w:rFonts w:ascii="Times New Roman" w:hAnsi="Times New Roman"/>
                <w:b w:val="false"/>
                <w:i/>
                <w:color w:val="000000"/>
                <w:sz w:val="24"/>
              </w:rPr>
              <w:t>können</w:t>
            </w:r>
            <w:r>
              <w:rPr>
                <w:rFonts w:ascii="Times New Roman" w:hAnsi="Times New Roman"/>
                <w:b w:val="false"/>
                <w:i w:val="false"/>
                <w:color w:val="000000"/>
                <w:sz w:val="24"/>
              </w:rPr>
              <w:t xml:space="preserve">, </w:t>
            </w:r>
            <w:r>
              <w:rPr>
                <w:rFonts w:ascii="Times New Roman" w:hAnsi="Times New Roman"/>
                <w:b w:val="false"/>
                <w:i/>
                <w:color w:val="000000"/>
                <w:sz w:val="24"/>
              </w:rPr>
              <w:t>mögen</w:t>
            </w:r>
            <w:r>
              <w:rPr>
                <w:rFonts w:ascii="Times New Roman" w:hAnsi="Times New Roman"/>
                <w:b w:val="false"/>
                <w:i w:val="false"/>
                <w:color w:val="000000"/>
                <w:sz w:val="24"/>
              </w:rPr>
              <w:t xml:space="preserve">, сочетание </w:t>
            </w:r>
            <w:r>
              <w:rPr>
                <w:rFonts w:ascii="Times New Roman" w:hAnsi="Times New Roman"/>
                <w:b w:val="false"/>
                <w:i/>
                <w:color w:val="000000"/>
                <w:sz w:val="24"/>
              </w:rPr>
              <w:t>würde</w:t>
            </w:r>
            <w:r>
              <w:rPr>
                <w:rFonts w:ascii="Times New Roman" w:hAnsi="Times New Roman"/>
                <w:b w:val="false"/>
                <w:i w:val="false"/>
                <w:color w:val="000000"/>
                <w:sz w:val="24"/>
              </w:rPr>
              <w:t xml:space="preserve"> + Infinitiv</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2.4.27</w:t>
            </w:r>
          </w:p>
        </w:tc>
        <w:tc>
          <w:tcPr>
            <w:tcW w:w="12830" w:type="dxa"/>
            <w:tcBorders/>
            <w:shd w:fill="ffffff"/>
            <w:tcMar>
              <w:top w:w="50" w:type="dxa"/>
              <w:left w:w="100" w:type="dxa"/>
            </w:tcMar>
            <w:vAlign w:val="center"/>
          </w:tcPr>
          <w:p>
            <w:pPr>
              <w:spacing w:before="0" w:after="0" w:line="312"/>
              <w:ind w:left="365"/>
              <w:jc w:val="both"/>
            </w:pPr>
            <w:r>
              <w:rPr>
                <w:rFonts w:ascii="Times New Roman" w:hAnsi="Times New Roman"/>
                <w:b w:val="false"/>
                <w:i w:val="false"/>
                <w:color w:val="000000"/>
                <w:sz w:val="24"/>
              </w:rPr>
              <w:t>Множественное число существительных</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2.4.28</w:t>
            </w:r>
          </w:p>
        </w:tc>
        <w:tc>
          <w:tcPr>
            <w:tcW w:w="12830" w:type="dxa"/>
            <w:tcBorders/>
            <w:shd w:fill="ffffff"/>
            <w:tcMar>
              <w:top w:w="50" w:type="dxa"/>
              <w:left w:w="100" w:type="dxa"/>
            </w:tcMar>
            <w:vAlign w:val="center"/>
          </w:tcPr>
          <w:p>
            <w:pPr>
              <w:spacing w:before="0" w:after="0" w:line="312"/>
              <w:ind w:left="365"/>
              <w:jc w:val="both"/>
            </w:pPr>
            <w:r>
              <w:rPr>
                <w:rFonts w:ascii="Times New Roman" w:hAnsi="Times New Roman"/>
                <w:b w:val="false"/>
                <w:i w:val="false"/>
                <w:color w:val="000000"/>
                <w:sz w:val="24"/>
              </w:rPr>
              <w:t>Род имён существительных</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2.4.29</w:t>
            </w:r>
          </w:p>
        </w:tc>
        <w:tc>
          <w:tcPr>
            <w:tcW w:w="12830" w:type="dxa"/>
            <w:tcBorders/>
            <w:shd w:fill="ffffff"/>
            <w:tcMar>
              <w:top w:w="50" w:type="dxa"/>
              <w:left w:w="100" w:type="dxa"/>
            </w:tcMar>
            <w:vAlign w:val="center"/>
          </w:tcPr>
          <w:p>
            <w:pPr>
              <w:spacing w:before="0" w:after="0" w:line="312"/>
              <w:ind w:left="365"/>
              <w:jc w:val="both"/>
            </w:pPr>
            <w:r>
              <w:rPr>
                <w:rFonts w:ascii="Times New Roman" w:hAnsi="Times New Roman"/>
                <w:b w:val="false"/>
                <w:i w:val="false"/>
                <w:color w:val="000000"/>
                <w:sz w:val="24"/>
              </w:rPr>
              <w:t xml:space="preserve">Склонение имён существительных </w:t>
            </w:r>
          </w:p>
        </w:tc>
      </w:tr>
      <w:tr>
        <w:trPr>
          <w:trHeight w:val="870"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2.4.30</w:t>
            </w:r>
          </w:p>
        </w:tc>
        <w:tc>
          <w:tcPr>
            <w:tcW w:w="12830" w:type="dxa"/>
            <w:tcBorders/>
            <w:shd w:fill="ffffff"/>
            <w:tcMar>
              <w:top w:w="50" w:type="dxa"/>
              <w:left w:w="100" w:type="dxa"/>
            </w:tcMar>
            <w:vAlign w:val="center"/>
          </w:tcPr>
          <w:p>
            <w:pPr>
              <w:spacing w:before="0" w:after="0" w:line="312"/>
              <w:ind w:left="365"/>
              <w:jc w:val="both"/>
            </w:pPr>
            <w:r>
              <w:rPr>
                <w:rFonts w:ascii="Times New Roman" w:hAnsi="Times New Roman"/>
                <w:b w:val="false"/>
                <w:i w:val="false"/>
                <w:color w:val="000000"/>
                <w:sz w:val="24"/>
              </w:rPr>
              <w:t>Неопределённый, определённый и нулевой артикли с именами существительными (наиболее распространённые случаи употребления)</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2.4.31</w:t>
            </w:r>
          </w:p>
        </w:tc>
        <w:tc>
          <w:tcPr>
            <w:tcW w:w="12830" w:type="dxa"/>
            <w:tcBorders/>
            <w:shd w:fill="ffffff"/>
            <w:tcMar>
              <w:top w:w="50" w:type="dxa"/>
              <w:left w:w="100" w:type="dxa"/>
            </w:tcMar>
            <w:vAlign w:val="center"/>
          </w:tcPr>
          <w:p>
            <w:pPr>
              <w:spacing w:before="0" w:after="0" w:line="312"/>
              <w:ind w:left="365"/>
              <w:jc w:val="both"/>
            </w:pPr>
            <w:r>
              <w:rPr>
                <w:rFonts w:ascii="Times New Roman" w:hAnsi="Times New Roman"/>
                <w:b w:val="false"/>
                <w:i w:val="false"/>
                <w:color w:val="000000"/>
                <w:sz w:val="24"/>
              </w:rPr>
              <w:t>Имена собственные (антропонимы) в родительном падеже</w:t>
            </w:r>
          </w:p>
        </w:tc>
      </w:tr>
      <w:tr>
        <w:trPr>
          <w:trHeight w:val="870"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2.4.32</w:t>
            </w:r>
          </w:p>
        </w:tc>
        <w:tc>
          <w:tcPr>
            <w:tcW w:w="12830" w:type="dxa"/>
            <w:tcBorders/>
            <w:shd w:fill="ffffff"/>
            <w:tcMar>
              <w:top w:w="50" w:type="dxa"/>
              <w:left w:w="100" w:type="dxa"/>
            </w:tcMar>
            <w:vAlign w:val="center"/>
          </w:tcPr>
          <w:p>
            <w:pPr>
              <w:spacing w:before="0" w:after="0" w:line="312"/>
              <w:ind w:left="365"/>
              <w:jc w:val="both"/>
            </w:pPr>
            <w:r>
              <w:rPr>
                <w:rFonts w:ascii="Times New Roman" w:hAnsi="Times New Roman"/>
                <w:b w:val="false"/>
                <w:i w:val="false"/>
                <w:color w:val="000000"/>
                <w:sz w:val="24"/>
              </w:rPr>
              <w:t>Прилагательные и наречия в положительной, сравнительной и превосходной степенях сравнения</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2.4.33</w:t>
            </w:r>
          </w:p>
        </w:tc>
        <w:tc>
          <w:tcPr>
            <w:tcW w:w="12830" w:type="dxa"/>
            <w:tcBorders/>
            <w:shd w:fill="ffffff"/>
            <w:tcMar>
              <w:top w:w="50" w:type="dxa"/>
              <w:left w:w="100" w:type="dxa"/>
            </w:tcMar>
            <w:vAlign w:val="center"/>
          </w:tcPr>
          <w:p>
            <w:pPr>
              <w:spacing w:before="0" w:after="0" w:line="312"/>
              <w:ind w:left="365"/>
              <w:jc w:val="both"/>
            </w:pPr>
            <w:r>
              <w:rPr>
                <w:rFonts w:ascii="Times New Roman" w:hAnsi="Times New Roman"/>
                <w:b w:val="false"/>
                <w:i w:val="false"/>
                <w:color w:val="000000"/>
                <w:sz w:val="24"/>
              </w:rPr>
              <w:t>Склонение прилагательных</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2.4.34</w:t>
            </w:r>
          </w:p>
        </w:tc>
        <w:tc>
          <w:tcPr>
            <w:tcW w:w="12830" w:type="dxa"/>
            <w:tcBorders/>
            <w:shd w:fill="ffffff"/>
            <w:tcMar>
              <w:top w:w="50" w:type="dxa"/>
              <w:left w:w="100" w:type="dxa"/>
            </w:tcMar>
            <w:vAlign w:val="center"/>
          </w:tcPr>
          <w:p>
            <w:pPr>
              <w:spacing w:before="0" w:after="0" w:line="312"/>
              <w:ind w:left="365"/>
              <w:jc w:val="both"/>
            </w:pPr>
            <w:r>
              <w:rPr>
                <w:rFonts w:ascii="Times New Roman" w:hAnsi="Times New Roman"/>
                <w:b w:val="false"/>
                <w:i w:val="false"/>
                <w:color w:val="000000"/>
                <w:sz w:val="24"/>
              </w:rPr>
              <w:t>Личные местоимения в винительном и дательном падежах</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2.4.35</w:t>
            </w:r>
          </w:p>
        </w:tc>
        <w:tc>
          <w:tcPr>
            <w:tcW w:w="12830" w:type="dxa"/>
            <w:tcBorders/>
            <w:shd w:fill="ffffff"/>
            <w:tcMar>
              <w:top w:w="50" w:type="dxa"/>
              <w:left w:w="100" w:type="dxa"/>
            </w:tcMar>
            <w:vAlign w:val="center"/>
          </w:tcPr>
          <w:p>
            <w:pPr>
              <w:spacing w:before="0" w:after="0" w:line="312"/>
              <w:ind w:left="365"/>
              <w:jc w:val="both"/>
            </w:pPr>
            <w:r>
              <w:rPr>
                <w:rFonts w:ascii="Times New Roman" w:hAnsi="Times New Roman"/>
                <w:b w:val="false"/>
                <w:i w:val="false"/>
                <w:color w:val="000000"/>
                <w:sz w:val="24"/>
              </w:rPr>
              <w:t>Притяжательные местоимения</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2.4.36</w:t>
            </w:r>
          </w:p>
        </w:tc>
        <w:tc>
          <w:tcPr>
            <w:tcW w:w="12830" w:type="dxa"/>
            <w:tcBorders/>
            <w:shd w:fill="ffffff"/>
            <w:tcMar>
              <w:top w:w="50" w:type="dxa"/>
              <w:left w:w="100" w:type="dxa"/>
            </w:tcMar>
            <w:vAlign w:val="center"/>
          </w:tcPr>
          <w:p>
            <w:pPr>
              <w:spacing w:before="0" w:after="0" w:line="312"/>
              <w:ind w:left="365"/>
              <w:jc w:val="both"/>
            </w:pPr>
            <w:r>
              <w:rPr>
                <w:rFonts w:ascii="Times New Roman" w:hAnsi="Times New Roman"/>
                <w:b w:val="false"/>
                <w:i w:val="false"/>
                <w:color w:val="000000"/>
                <w:sz w:val="24"/>
              </w:rPr>
              <w:t>Указательные местоимения</w:t>
            </w:r>
            <w:r>
              <w:rPr>
                <w:rFonts w:ascii="Times New Roman" w:hAnsi="Times New Roman"/>
                <w:b w:val="false"/>
                <w:i w:val="false"/>
                <w:color w:val="000000"/>
                <w:sz w:val="24"/>
              </w:rPr>
              <w:t xml:space="preserve">, вопросительные местоимения </w:t>
            </w:r>
            <w:r>
              <w:rPr>
                <w:rFonts w:ascii="Times New Roman" w:hAnsi="Times New Roman"/>
                <w:b w:val="false"/>
                <w:i w:val="false"/>
                <w:color w:val="000000"/>
                <w:sz w:val="24"/>
              </w:rPr>
              <w:t xml:space="preserve">и вопросительные слова </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2.4.37</w:t>
            </w:r>
          </w:p>
        </w:tc>
        <w:tc>
          <w:tcPr>
            <w:tcW w:w="12830" w:type="dxa"/>
            <w:tcBorders/>
            <w:shd w:fill="ffffff"/>
            <w:tcMar>
              <w:top w:w="50" w:type="dxa"/>
              <w:left w:w="100" w:type="dxa"/>
            </w:tcMar>
            <w:vAlign w:val="center"/>
          </w:tcPr>
          <w:p>
            <w:pPr>
              <w:spacing w:before="0" w:after="0" w:line="312"/>
              <w:ind w:left="365"/>
              <w:jc w:val="both"/>
            </w:pPr>
            <w:r>
              <w:rPr>
                <w:rFonts w:ascii="Times New Roman" w:hAnsi="Times New Roman"/>
                <w:b w:val="false"/>
                <w:i w:val="false"/>
                <w:color w:val="000000"/>
                <w:sz w:val="24"/>
              </w:rPr>
              <w:t>Количественные</w:t>
            </w:r>
            <w:r>
              <w:rPr>
                <w:rFonts w:ascii="Times New Roman" w:hAnsi="Times New Roman"/>
                <w:b w:val="false"/>
                <w:i w:val="false"/>
                <w:color w:val="000000"/>
                <w:sz w:val="24"/>
              </w:rPr>
              <w:t xml:space="preserve"> и порядковые числительные </w:t>
            </w:r>
          </w:p>
        </w:tc>
      </w:tr>
      <w:tr>
        <w:trPr>
          <w:trHeight w:val="870"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2.4.38</w:t>
            </w:r>
          </w:p>
        </w:tc>
        <w:tc>
          <w:tcPr>
            <w:tcW w:w="12830" w:type="dxa"/>
            <w:tcBorders/>
            <w:shd w:fill="ffffff"/>
            <w:tcMar>
              <w:top w:w="50" w:type="dxa"/>
              <w:left w:w="100" w:type="dxa"/>
            </w:tcMar>
            <w:vAlign w:val="center"/>
          </w:tcPr>
          <w:p>
            <w:pPr>
              <w:spacing w:before="0" w:after="0" w:line="312"/>
              <w:ind w:left="365"/>
              <w:jc w:val="both"/>
            </w:pPr>
            <w:r>
              <w:rPr>
                <w:rFonts w:ascii="Times New Roman" w:hAnsi="Times New Roman"/>
                <w:b w:val="false"/>
                <w:i w:val="false"/>
                <w:color w:val="000000"/>
                <w:sz w:val="24"/>
              </w:rPr>
              <w:t xml:space="preserve">Наиболее употребительные предлоги для выражения временных и пространственных отношений </w:t>
            </w:r>
          </w:p>
        </w:tc>
      </w:tr>
      <w:tr>
        <w:trPr>
          <w:trHeight w:val="97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2.4.39</w:t>
            </w:r>
          </w:p>
        </w:tc>
        <w:tc>
          <w:tcPr>
            <w:tcW w:w="12830" w:type="dxa"/>
            <w:tcBorders/>
            <w:shd w:fill="ffffff"/>
            <w:tcMar>
              <w:top w:w="50" w:type="dxa"/>
              <w:left w:w="100" w:type="dxa"/>
            </w:tcMar>
            <w:vAlign w:val="center"/>
          </w:tcPr>
          <w:p>
            <w:pPr>
              <w:spacing w:before="0" w:after="0" w:line="312"/>
              <w:ind w:left="365"/>
              <w:jc w:val="both"/>
            </w:pPr>
            <w:r>
              <w:rPr>
                <w:rFonts w:ascii="Times New Roman" w:hAnsi="Times New Roman"/>
                <w:b w:val="false"/>
                <w:i w:val="false"/>
                <w:color w:val="000000"/>
                <w:sz w:val="24"/>
              </w:rPr>
              <w:t xml:space="preserve">Предлоги, требующие дательного падежа при ответе на вопрос </w:t>
            </w:r>
            <w:r>
              <w:rPr>
                <w:rFonts w:ascii="Times New Roman" w:hAnsi="Times New Roman"/>
                <w:b w:val="false"/>
                <w:i/>
                <w:color w:val="000000"/>
                <w:sz w:val="24"/>
              </w:rPr>
              <w:t xml:space="preserve">Wo? </w:t>
            </w:r>
            <w:r>
              <w:rPr>
                <w:rFonts w:ascii="Times New Roman" w:hAnsi="Times New Roman"/>
                <w:b w:val="false"/>
                <w:i w:val="false"/>
                <w:color w:val="000000"/>
                <w:sz w:val="24"/>
              </w:rPr>
              <w:t xml:space="preserve">и винительного при ответе на вопрос </w:t>
            </w:r>
            <w:r>
              <w:rPr>
                <w:rFonts w:ascii="Times New Roman" w:hAnsi="Times New Roman"/>
                <w:b w:val="false"/>
                <w:i/>
                <w:color w:val="000000"/>
                <w:sz w:val="24"/>
              </w:rPr>
              <w:t>Wohin?</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2.4.40</w:t>
            </w:r>
          </w:p>
        </w:tc>
        <w:tc>
          <w:tcPr>
            <w:tcW w:w="12830" w:type="dxa"/>
            <w:tcBorders/>
            <w:shd w:fill="ffffff"/>
            <w:tcMar>
              <w:top w:w="50" w:type="dxa"/>
              <w:left w:w="100" w:type="dxa"/>
            </w:tcMar>
            <w:vAlign w:val="center"/>
          </w:tcPr>
          <w:p>
            <w:pPr>
              <w:spacing w:before="0" w:after="0" w:line="312"/>
              <w:ind w:left="365"/>
              <w:jc w:val="both"/>
            </w:pPr>
            <w:r>
              <w:rPr>
                <w:rFonts w:ascii="Times New Roman" w:hAnsi="Times New Roman"/>
                <w:b w:val="false"/>
                <w:i w:val="false"/>
                <w:color w:val="000000"/>
                <w:sz w:val="24"/>
              </w:rPr>
              <w:t>Предлоги, используемые только с дательным падежом</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2.4.41</w:t>
            </w:r>
          </w:p>
        </w:tc>
        <w:tc>
          <w:tcPr>
            <w:tcW w:w="12830" w:type="dxa"/>
            <w:tcBorders/>
            <w:shd w:fill="ffffff"/>
            <w:tcMar>
              <w:top w:w="50" w:type="dxa"/>
              <w:left w:w="100" w:type="dxa"/>
            </w:tcMar>
            <w:vAlign w:val="center"/>
          </w:tcPr>
          <w:p>
            <w:pPr>
              <w:spacing w:before="0" w:after="0" w:line="312"/>
              <w:ind w:left="365"/>
              <w:jc w:val="both"/>
            </w:pPr>
            <w:r>
              <w:rPr>
                <w:rFonts w:ascii="Times New Roman" w:hAnsi="Times New Roman"/>
                <w:b w:val="false"/>
                <w:i w:val="false"/>
                <w:color w:val="000000"/>
                <w:sz w:val="24"/>
              </w:rPr>
              <w:t>Предлоги, используемые только с винительным падежом</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2.4.42</w:t>
            </w:r>
          </w:p>
        </w:tc>
        <w:tc>
          <w:tcPr>
            <w:tcW w:w="12830" w:type="dxa"/>
            <w:tcBorders/>
            <w:shd w:fill="ffffff"/>
            <w:tcMar>
              <w:top w:w="50" w:type="dxa"/>
              <w:left w:w="100" w:type="dxa"/>
            </w:tcMar>
            <w:vAlign w:val="center"/>
          </w:tcPr>
          <w:p>
            <w:pPr>
              <w:spacing w:before="0" w:after="0" w:line="312"/>
              <w:ind w:left="365"/>
              <w:jc w:val="both"/>
            </w:pPr>
            <w:r>
              <w:rPr>
                <w:rFonts w:ascii="Times New Roman" w:hAnsi="Times New Roman"/>
                <w:b w:val="false"/>
                <w:i w:val="false"/>
                <w:color w:val="000000"/>
                <w:sz w:val="24"/>
              </w:rPr>
              <w:t>O</w:t>
            </w:r>
            <w:r>
              <w:rPr>
                <w:rFonts w:ascii="Times New Roman" w:hAnsi="Times New Roman"/>
                <w:b w:val="false"/>
                <w:i w:val="false"/>
                <w:color w:val="000000"/>
                <w:sz w:val="24"/>
              </w:rPr>
              <w:t>трицания</w:t>
            </w:r>
            <w:r>
              <w:rPr>
                <w:rFonts w:ascii="Times New Roman" w:hAnsi="Times New Roman"/>
                <w:b w:val="false"/>
                <w:i w:val="false"/>
                <w:color w:val="000000"/>
                <w:sz w:val="24"/>
              </w:rPr>
              <w:t xml:space="preserve"> </w:t>
            </w:r>
            <w:r>
              <w:rPr>
                <w:rFonts w:ascii="Times New Roman" w:hAnsi="Times New Roman"/>
                <w:b w:val="false"/>
                <w:i/>
                <w:color w:val="000000"/>
                <w:sz w:val="24"/>
              </w:rPr>
              <w:t>kein</w:t>
            </w:r>
            <w:r>
              <w:rPr>
                <w:rFonts w:ascii="Times New Roman" w:hAnsi="Times New Roman"/>
                <w:b w:val="false"/>
                <w:i w:val="false"/>
                <w:color w:val="000000"/>
                <w:sz w:val="24"/>
              </w:rPr>
              <w:t xml:space="preserve">, </w:t>
            </w:r>
            <w:r>
              <w:rPr>
                <w:rFonts w:ascii="Times New Roman" w:hAnsi="Times New Roman"/>
                <w:b w:val="false"/>
                <w:i/>
                <w:color w:val="000000"/>
                <w:sz w:val="24"/>
              </w:rPr>
              <w:t>nicht</w:t>
            </w:r>
            <w:r>
              <w:rPr>
                <w:rFonts w:ascii="Times New Roman" w:hAnsi="Times New Roman"/>
                <w:b w:val="false"/>
                <w:i w:val="false"/>
                <w:color w:val="000000"/>
                <w:sz w:val="24"/>
              </w:rPr>
              <w:t xml:space="preserve">, </w:t>
            </w:r>
            <w:r>
              <w:rPr>
                <w:rFonts w:ascii="Times New Roman" w:hAnsi="Times New Roman"/>
                <w:b w:val="false"/>
                <w:i/>
                <w:color w:val="000000"/>
                <w:sz w:val="24"/>
              </w:rPr>
              <w:t>doch</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3</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Социокультурные знания и умения</w:t>
            </w:r>
          </w:p>
        </w:tc>
      </w:tr>
      <w:tr>
        <w:trPr>
          <w:trHeight w:val="870"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3.1</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Знание и использование в устной и письменной речи наиболее употребительной тематической фоновой лексики и в рамках отобранного тематического содержания</w:t>
            </w:r>
          </w:p>
        </w:tc>
      </w:tr>
      <w:tr>
        <w:trPr>
          <w:trHeight w:val="1740"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3.2</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особенностей образа жизни, образцов поэзии и прозы, доступных в языковом отношении</w:t>
            </w:r>
          </w:p>
        </w:tc>
      </w:tr>
      <w:tr>
        <w:trPr>
          <w:trHeight w:val="1740"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3.3</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w:t>
            </w:r>
            <w:r>
              <w:rPr>
                <w:rFonts w:ascii="Times New Roman" w:hAnsi="Times New Roman"/>
                <w:b w:val="false"/>
                <w:i w:val="false"/>
                <w:color w:val="000000"/>
                <w:sz w:val="24"/>
              </w:rPr>
              <w:t>основных социокультурных элементов речевого поведенческого этикета в немецкоязычной среде</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3.4</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 xml:space="preserve">Соблюдение норм вежливости в межкультурном общении </w:t>
            </w:r>
          </w:p>
        </w:tc>
      </w:tr>
      <w:tr>
        <w:trPr>
          <w:trHeight w:val="130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3.5</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tc>
      </w:tr>
      <w:tr>
        <w:trPr>
          <w:trHeight w:val="870"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3.6</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Умение писать свои имя и фамилию, а также имена и фамилии своих родственников и друзей на немецком языке</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3.7</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Умение правильно оформлять свой адрес на немецком языке (в анкете, формуляре)</w:t>
            </w:r>
          </w:p>
        </w:tc>
      </w:tr>
      <w:tr>
        <w:trPr>
          <w:trHeight w:val="870"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3.8</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3.9</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Умение кратко представлять Россию и страну (страны) изучаемого языка</w:t>
            </w:r>
          </w:p>
        </w:tc>
      </w:tr>
      <w:tr>
        <w:trPr>
          <w:trHeight w:val="130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3.10</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trPr>
          <w:trHeight w:val="130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3.11</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Умение 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3.12</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Формирование элементарного представления о различных вариантах немецкого языка</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3.1</w:t>
            </w:r>
            <w:r>
              <w:rPr>
                <w:rFonts w:ascii="Times New Roman" w:hAnsi="Times New Roman"/>
                <w:b w:val="false"/>
                <w:i w:val="false"/>
                <w:color w:val="000000"/>
                <w:sz w:val="24"/>
              </w:rPr>
              <w:t>3</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Умение оказывать помощь иностранным гостям в ситуациях повседневного общения</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4</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Компенсаторные умения</w:t>
            </w:r>
          </w:p>
        </w:tc>
      </w:tr>
      <w:tr>
        <w:trPr>
          <w:trHeight w:val="1860"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4.1</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 переспроса, просьбы повторить сказанное или уточнить значение незнакомых слов</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4.2</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Использование при формулировании собственных высказываний ключевых слов, плана</w:t>
            </w:r>
          </w:p>
        </w:tc>
      </w:tr>
      <w:tr>
        <w:trPr>
          <w:trHeight w:val="130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4.3</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trPr>
          <w:trHeight w:val="435" w:hRule="atLeast"/>
          <w:trHeight w:val="144" w:hRule="atLeast"/>
        </w:trPr>
        <w:tc>
          <w:tcPr>
            <w:tcW w:w="0" w:type="auto"/>
            <w:gridSpan w:val="2"/>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Детализированное тематическое содержание речи</w:t>
            </w:r>
          </w:p>
        </w:tc>
      </w:tr>
      <w:tr>
        <w:trPr>
          <w:trHeight w:val="870"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А</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Взаимоотношения в семье и с друзьями. Конфликты и их разрешение. Семейные праздники. Обязанности по дому</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Б</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Внешность и характер человека (литературного персонажа)</w:t>
            </w:r>
          </w:p>
        </w:tc>
      </w:tr>
      <w:tr>
        <w:trPr>
          <w:trHeight w:val="870"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В</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r>
      <w:tr>
        <w:trPr>
          <w:trHeight w:val="870"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Г</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Здоровый образ жизни: режим труда и отдыха, фитнес, сбалансированное питание. Посещение врача</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Д</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Покупки: одежда, обувь и продукты питания. Карманные деньги. Молодёжная мода</w:t>
            </w:r>
          </w:p>
        </w:tc>
      </w:tr>
      <w:tr>
        <w:trPr>
          <w:trHeight w:val="130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Е</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Школа, школьная жизнь, школьная форма, изучаемые предметы и отношение к ним. Взаимоотношения в школе: проблемы и их решение. Правила поведения в школе. Переписка с зарубежными сверстниками</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Ж</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Мир современных профессий</w:t>
            </w:r>
          </w:p>
        </w:tc>
      </w:tr>
      <w:tr>
        <w:trPr>
          <w:trHeight w:val="870"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З</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Виды отдыха в различное время года. Каникулы. Путешествия по России и зарубежным странам. Транспорт</w:t>
            </w:r>
          </w:p>
        </w:tc>
      </w:tr>
      <w:tr>
        <w:trPr>
          <w:trHeight w:val="870"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И</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 xml:space="preserve">Условия проживания в городской (сельской) местности. Описание родного населенного пункта. </w:t>
            </w:r>
          </w:p>
        </w:tc>
      </w:tr>
      <w:tr>
        <w:trPr>
          <w:trHeight w:val="870"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К</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Природа: флора и фауна. Проблемы экологии. Защита окружающей среды. Климат, погода. Стихийные бедствия</w:t>
            </w:r>
          </w:p>
        </w:tc>
      </w:tr>
      <w:tr>
        <w:trPr>
          <w:trHeight w:val="43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Л</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Средства массовой информации (телевидение, радио, пресса, Интернет)</w:t>
            </w:r>
          </w:p>
        </w:tc>
      </w:tr>
      <w:tr>
        <w:trPr>
          <w:trHeight w:val="1740"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М</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r>
      <w:tr>
        <w:trPr>
          <w:trHeight w:val="1305" w:hRule="atLeast"/>
          <w:trHeight w:val="144" w:hRule="atLeast"/>
        </w:trPr>
        <w:tc>
          <w:tcPr>
            <w:tcW w:w="1327" w:type="dxa"/>
            <w:tcBorders/>
            <w:tcMar>
              <w:top w:w="50" w:type="dxa"/>
              <w:left w:w="100" w:type="dxa"/>
            </w:tcMar>
            <w:vAlign w:val="center"/>
          </w:tcPr>
          <w:p>
            <w:pPr>
              <w:spacing w:before="0" w:after="0" w:line="312"/>
              <w:ind w:left="365"/>
              <w:jc w:val="center"/>
            </w:pPr>
            <w:r>
              <w:rPr>
                <w:rFonts w:ascii="Times New Roman" w:hAnsi="Times New Roman"/>
                <w:b w:val="false"/>
                <w:i w:val="false"/>
                <w:color w:val="000000"/>
                <w:sz w:val="24"/>
              </w:rPr>
              <w:t>Н</w:t>
            </w:r>
          </w:p>
        </w:tc>
        <w:tc>
          <w:tcPr>
            <w:tcW w:w="12830"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r>
    </w:tbl>
    <w:p>
      <w:pPr>
        <w:spacing w:before="0" w:after="0" w:line="336"/>
        <w:ind w:left="120"/>
        <w:jc w:val="left"/>
      </w:pPr>
    </w:p>
    <w:bookmarkStart w:name="block-78638488" w:id="20"/>
    <w:p>
      <w:pPr>
        <w:sectPr>
          <w:pgSz w:w="11906" w:h="16383" w:orient="portrait"/>
        </w:sectPr>
      </w:pPr>
    </w:p>
    <w:bookmarkEnd w:id="20"/>
    <w:bookmarkEnd w:id="19"/>
    <w:bookmarkStart w:name="block-78638487" w:id="21"/>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78638487" w:id="22"/>
    <w:p>
      <w:pPr>
        <w:sectPr>
          <w:pgSz w:w="11906" w:h="16383" w:orient="portrait"/>
        </w:sectPr>
      </w:pPr>
    </w:p>
    <w:bookmarkEnd w:id="22"/>
    <w:bookmarkEnd w:id="21"/>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