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7903194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"Рамешковская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09E9A67E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</w:t>
            </w:r>
            <w:r w:rsidR="00CD0EDA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46502FB3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</w:t>
            </w:r>
            <w:r w:rsidR="00CD0EDA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5551731D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</w:t>
            </w:r>
            <w:r w:rsidR="00CD0EDA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  <w:bookmarkStart w:name="_GoBack" w:id="0"/>
            <w:bookmarkEnd w:id="0"/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9711009)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«Информатика» (базовый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79031944" w:id="1"/>
    <w:p>
      <w:pPr>
        <w:sectPr>
          <w:pgSz w:w="11906" w:h="16383" w:orient="portrait"/>
        </w:sectPr>
      </w:pPr>
    </w:p>
    <w:bookmarkEnd w:id="1"/>
    <w:bookmarkEnd w:id="0"/>
    <w:bookmarkStart w:name="block-79031949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на уровне среднего общего образования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основ логического и алгоритмического мышления;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spacing w:before="0" w:after="0" w:line="264"/>
        <w:ind w:firstLine="600"/>
        <w:jc w:val="both"/>
      </w:pPr>
      <w:bookmarkStart w:name="6d191c0f-7a0e-48a8-b80d-063d85de251e" w:id="3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bookmarkStart w:name="block-79031949" w:id="4"/>
    <w:p>
      <w:pPr>
        <w:sectPr>
          <w:pgSz w:w="11906" w:h="16383" w:orient="portrait"/>
        </w:sectPr>
      </w:pPr>
    </w:p>
    <w:bookmarkEnd w:id="4"/>
    <w:bookmarkEnd w:id="2"/>
    <w:bookmarkStart w:name="block-79031946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целых и вещественных чисел в памяти компьютера.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изображения и звука с использованием интернет-приложений.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ред</w:t>
      </w:r>
      <w:bookmarkStart w:name="_Toc118725584" w:id="6"/>
      <w:bookmarkEnd w:id="6"/>
      <w:r>
        <w:rPr>
          <w:rFonts w:ascii="Times New Roman" w:hAnsi="Times New Roman"/>
          <w:b w:val="false"/>
          <w:i w:val="false"/>
          <w:color w:val="000000"/>
          <w:sz w:val="28"/>
        </w:rPr>
        <w:t>актирования трёхмерных моделей.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Численное решение уравнений с помощью подбора параметра.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bookmarkStart w:name="block-79031946" w:id="7"/>
    <w:p>
      <w:pPr>
        <w:sectPr>
          <w:pgSz w:w="11906" w:h="16383" w:orient="portrait"/>
        </w:sectPr>
      </w:pPr>
    </w:p>
    <w:bookmarkEnd w:id="7"/>
    <w:bookmarkEnd w:id="5"/>
    <w:bookmarkStart w:name="block-7903194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интегрировать знания из разных предметных областей;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коммуникации во всех сферах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bookmarkStart w:name="block-79031948" w:id="9"/>
    <w:p>
      <w:pPr>
        <w:sectPr>
          <w:pgSz w:w="11906" w:h="16383" w:orient="portrait"/>
        </w:sectPr>
      </w:pPr>
    </w:p>
    <w:bookmarkEnd w:id="9"/>
    <w:bookmarkEnd w:id="8"/>
    <w:bookmarkStart w:name="block-79031947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4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9031947" w:id="11"/>
    <w:p>
      <w:pPr>
        <w:sectPr>
          <w:pgSz w:w="16383" w:h="11906" w:orient="landscape"/>
        </w:sectPr>
      </w:pPr>
    </w:p>
    <w:bookmarkEnd w:id="11"/>
    <w:bookmarkEnd w:id="10"/>
    <w:bookmarkStart w:name="block-79031945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32"/>
        <w:gridCol w:w="2880"/>
        <w:gridCol w:w="1175"/>
        <w:gridCol w:w="2169"/>
        <w:gridCol w:w="2312"/>
        <w:gridCol w:w="1716"/>
        <w:gridCol w:w="2810"/>
      </w:tblGrid>
      <w:tr>
        <w:trPr>
          <w:trHeight w:val="300" w:hRule="atLeast"/>
          <w:trHeight w:val="144" w:hRule="atLeast"/>
        </w:trPr>
        <w:tc>
          <w:tcPr>
            <w:tcW w:w="3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https://m.edsoo.ru/b46778e2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https://m.edsoo.ru/820e7a19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https://m.edsoo.ru/748955d5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https://m.edsoo.ru/06b14abb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https://m.edsoo.ru/4c77a860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https://m.edsoo.ru/dc08b2c6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https://m.edsoo.ru/fd15723f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https://m.edsoo.ru/228ee427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https://m.edsoo.ru/a3e037fd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https://m.edsoo.ru/cdfae35e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https://m.edsoo.ru/12765c8e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https://m.edsoo.ru/06a855bf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https://m.edsoo.ru/5b2a2c1f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https://m.edsoo.ru/38214cec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https://m.edsoo.ru/974bd793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https://m.edsoo.ru/9deef96b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https://m.edsoo.ru/6b4f0f90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https://m.edsoo.ru/da4dd13d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https://m.edsoo.ru/c74b65a2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https://m.edsoo.ru/60f2394f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https://m.edsoo.ru/daf41836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https://m.edsoo.ru/abbcd321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https://m.edsoo.ru/23e1cc72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https://m.edsoo.ru/b3b712c0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https://m.edsoo.ru/46685919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https://m.edsoo.ru/06c384e6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https://m.edsoo.ru/3ad5bb2a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https://m.edsoo.ru/abbcd321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https://m.edsoo.ru/7d8dae50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https://m.edsoo.ru/de2c5353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https://m.edsoo.ru/0b198c6b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https://m.edsoo.ru/b2010e6e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https://m.edsoo.ru/959b67fe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https://m.edsoo.ru/8f8cd2cb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https://m.edsoo.ru/6a9d4d21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https://m.edsoo.ru/5dd23ae4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https://m.edsoo.ru/b0a24279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https://m.edsoo.ru/a8b48364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https://m.edsoo.ru/eb658713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https://m.edsoo.ru/61d9006a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https://m.edsoo.ru/3daf5e28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https://m.edsoo.ru/4c662a0d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https://m.edsoo.ru/258fce4e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https://m.edsoo.ru/ad7328fc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https://m.edsoo.ru/c8092ec4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https://m.edsoo.ru/4fad160e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https://m.edsoo.ru/5eb76056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https://m.edsoo.ru/bb9d8b7f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https://m.edsoo.ru/4aa8d5ee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https://m.edsoo.ru/f1593521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https://m.edsoo.ru/d080edfe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https://m.edsoo.ru/46ba058b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https://m.edsoo.ru/4fce1429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https://m.edsoo.ru/5fad1b53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https://m.edsoo.ru/d4dd1962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https://m.edsoo.ru/aa862c53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https://m.edsoo.ru/a1d5c7cc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https://m.edsoo.ru/aaba738c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Растровая графика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https://m.edsoo.ru/7f861117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https://m.edsoo.ru/b0ececed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https://m.edsoo.ru/846343a4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https://m.edsoo.ru/c686f9bb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https://m.edsoo.ru/95f8f2de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https://m.edsoo.ru/45633de5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https://m.edsoo.ru/778d0a24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https://m.edsoo.ru/d7253a6a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https://m.edsoo.ru/13675333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https://m.edsoo.ru/acc1db62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16"/>
        <w:gridCol w:w="3040"/>
        <w:gridCol w:w="1147"/>
        <w:gridCol w:w="2138"/>
        <w:gridCol w:w="2282"/>
        <w:gridCol w:w="1693"/>
        <w:gridCol w:w="2778"/>
      </w:tblGrid>
      <w:tr>
        <w:trPr>
          <w:trHeight w:val="300" w:hRule="atLeast"/>
          <w:trHeight w:val="144" w:hRule="atLeast"/>
        </w:trPr>
        <w:tc>
          <w:tcPr>
            <w:tcW w:w="36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https://m.edsoo.ru/d445702f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https://m.edsoo.ru/04ed7e2d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https://m.edsoo.ru/32921579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https://m.edsoo.ru/189f67e7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https://m.edsoo.ru/e8f4f7f7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https://m.edsoo.ru/f51ef401</w:t>
              </w:r>
            </w:hyperlink>
          </w:p>
        </w:tc>
      </w:tr>
      <w:tr>
        <w:trPr>
          <w:trHeight w:val="1920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https://m.edsoo.ru/a7fe6168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https://m.edsoo.ru/b0e87321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https://m.edsoo.ru/50da30fb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https://m.edsoo.ru/5248229e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https://m.edsoo.ru/5260fa93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https://m.edsoo.ru/1658594e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https://m.edsoo.ru/00b4accc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https://m.edsoo.ru/68ac9784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https://m.edsoo.ru/547e4718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https://m.edsoo.ru/039e1c9b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https://m.edsoo.ru/80806859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https://m.edsoo.ru/7981dba5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https://m.edsoo.ru/58b162f4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https://m.edsoo.ru/abbcd321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https://m.edsoo.ru/27bf54d0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https://m.edsoo.ru/079bc8f8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https://m.edsoo.ru/e2cae543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https://m.edsoo.ru/68a2d279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https://m.edsoo.ru/c17bd582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https://m.edsoo.ru/82cb0c49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https://m.edsoo.ru/ec8683d0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https://m.edsoo.ru/4b24ce20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https://m.edsoo.ru/709ddf60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https://m.edsoo.ru/c1535090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https://m.edsoo.ru/24317087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https://m.edsoo.ru/3012411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https://m.edsoo.ru/3263c4a5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https://m.edsoo.ru/e1b7db2d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https://m.edsoo.ru/01f41e4a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https://m.edsoo.ru/10ab9353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https://m.edsoo.ru/1d81a097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https://m.edsoo.ru/5d4f7ac9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https://m.edsoo.ru/84bf5840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https://m.edsoo.ru/72a11b12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https://m.edsoo.ru/d2bdb322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https://m.edsoo.ru/2d234361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https://m.edsoo.ru/dba6fef9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https://m.edsoo.ru/b37f7ca0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https://m.edsoo.ru/0edae465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https://m.edsoo.ru/660ff291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Подпрограммы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https://m.edsoo.ru/ef699372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https://m.edsoo.ru/3bb7214a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https://m.edsoo.ru/9744bcc1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https://m.edsoo.ru/2ff5fd90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https://m.edsoo.ru/6bbda911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https://m.edsoo.ru/096dddd8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https://m.edsoo.ru/e25d17bb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https://m.edsoo.ru/e0e7ee3b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https://m.edsoo.ru/7cb9e5fb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https://m.edsoo.ru/e0aaf73a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https://m.edsoo.ru/24865de3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https://m.edsoo.ru/b808dfd9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https://m.edsoo.ru/bad1acd6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https://m.edsoo.ru/2e62e4a7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https://m.edsoo.ru/d5f5f8b0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https://m.edsoo.ru/2ac0c441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https://m.edsoo.ru/482f111d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https://m.edsoo.ru/c5699db9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https://m.edsoo.ru/6971de15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https://m.edsoo.ru/87468fbd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https://m.edsoo.ru/f2b6dd47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https://m.edsoo.ru/487808d8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https://m.edsoo.ru/91c7a3a6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https://m.edsoo.ru/9c62b830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https://m.edsoo.ru/7b68ab01 </w:t>
            </w:r>
          </w:p>
        </w:tc>
        <w:tc>
          <w:tcPr>
            <w:tcW w:w="19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https://m.edsoo.ru/5225af37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9031945" w:id="13"/>
    <w:p>
      <w:pPr>
        <w:sectPr>
          <w:pgSz w:w="16383" w:h="11906" w:orient="landscape"/>
        </w:sectPr>
      </w:pPr>
    </w:p>
    <w:bookmarkEnd w:id="13"/>
    <w:bookmarkEnd w:id="12"/>
    <w:bookmarkStart w:name="block-79031950" w:id="14"/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10 КЛАСС 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840"/>
        <w:gridCol w:w="10761"/>
      </w:tblGrid>
      <w:tr>
        <w:trPr>
          <w:trHeight w:val="118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«Цифровая грамотность»</w:t>
            </w:r>
          </w:p>
        </w:tc>
      </w:tr>
      <w:tr>
        <w:trPr>
          <w:trHeight w:val="26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владение методами поиска информации в сети Интернет; умение критически оценивать информацию, полученную из сети Интернет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характеризовать большие данные, приводить примеры источников их получения и направления использования</w:t>
            </w:r>
          </w:p>
        </w:tc>
      </w:tr>
      <w:tr>
        <w:trPr>
          <w:trHeight w:val="24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Понимание основных принципов дискретизации различных видов информации; умение определять информационный объём текстовых, графических и звуковых данных при заданных параметрах дискретизации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теоретическим аппаратом, позволяющим выполнять преобразования логических выражений, используя законы алгебры логики</w:t>
            </w:r>
          </w:p>
        </w:tc>
      </w:tr>
      <w:tr>
        <w:trPr>
          <w:trHeight w:val="49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«Информационные технологии»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1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11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4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840"/>
        <w:gridCol w:w="10766"/>
      </w:tblGrid>
      <w:tr>
        <w:trPr>
          <w:trHeight w:val="118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«Цифровая грамотность»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hd w:fill="ffffff"/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Наличие представлений о компьютерных сетях и их роли в современном мире; об общих принципах разработки и функционирования интернет-приложений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«Алгоритмы и программирование»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модифицировать готовые программы для решения новых задач, использовать их в своих программах в качестве подпрограмм (процедур, функций)</w:t>
            </w:r>
          </w:p>
        </w:tc>
      </w:tr>
      <w:tr>
        <w:trPr>
          <w:trHeight w:val="43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«Информационные технологии»</w:t>
            </w:r>
          </w:p>
        </w:tc>
      </w:tr>
      <w:tr>
        <w:trPr>
          <w:trHeight w:val="31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</w:tbl>
    <w:p>
      <w:pPr>
        <w:spacing w:before="0" w:after="0"/>
        <w:ind w:left="120"/>
        <w:jc w:val="left"/>
      </w:pPr>
    </w:p>
    <w:bookmarkStart w:name="block-79031950" w:id="15"/>
    <w:p>
      <w:pPr>
        <w:sectPr>
          <w:pgSz w:w="11906" w:h="16383" w:orient="portrait"/>
        </w:sectPr>
      </w:pPr>
    </w:p>
    <w:bookmarkEnd w:id="15"/>
    <w:bookmarkEnd w:id="14"/>
    <w:bookmarkStart w:name="block-79031951" w:id="16"/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ЭЛЕМЕНТЫ СОДЕРЖАНИЯ</w:t>
      </w:r>
    </w:p>
    <w:p>
      <w:pPr>
        <w:spacing w:before="199" w:after="199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4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23"/>
        <w:gridCol w:w="12228"/>
      </w:tblGrid>
      <w:tr>
        <w:trPr>
          <w:trHeight w:val="40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работы компьютера. Персональный компьютер. Выбор конфигурации компьютера в зависимости от решаемых задач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Информация, данные и знания. Универсальность дискретного представления информации. Двоичное кодирование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Равномерные и неравномерные коды. Условие Фано</w:t>
            </w:r>
          </w:p>
        </w:tc>
      </w:tr>
      <w:tr>
        <w:trPr>
          <w:trHeight w:val="26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Системы. Компоненты системы и их взаимодействие. Системы управления. Управление как информационный процесс. Обратная связь</w:t>
            </w:r>
          </w:p>
        </w:tc>
      </w:tr>
      <w:tr>
        <w:trPr>
          <w:trHeight w:val="315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шестнадцатеричная системы счисления, перевод чисел между этими системами. Арифметические операции в позиционных системах счисления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Кодировка ASCII. Однобайтные кодировки. Стандарт UNICODE. Кодировка UTF-8. Определение информационного объёма текстовых сообщений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 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</w:tr>
      <w:tr>
        <w:trPr>
          <w:trHeight w:val="391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26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3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26"/>
        <w:gridCol w:w="12226"/>
      </w:tblGrid>
      <w:tr>
        <w:trPr>
          <w:trHeight w:val="40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201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</w:t>
            </w:r>
          </w:p>
        </w:tc>
      </w:tr>
      <w:tr>
        <w:trPr>
          <w:trHeight w:val="261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данных. Встроенные функции языка программирования для обработки символьных строк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одномерного массива. Простые методы сортировки (например, метод пузырька, метод выбора, сортировка вставками). Подпрограммы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 с помощью электронных таблиц. Вычисление суммы, среднего арифметического, наибольшего и наименьшего значений диапазона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228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Многотабличные базы данных. Типы связей между таблицами. Запросы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 многотабличным базам данных</w:t>
            </w:r>
          </w:p>
        </w:tc>
      </w:tr>
    </w:tbl>
    <w:bookmarkStart w:name="block-79031951" w:id="17"/>
    <w:p>
      <w:pPr>
        <w:sectPr>
          <w:pgSz w:w="11906" w:h="16383" w:orient="portrait"/>
        </w:sectPr>
      </w:pPr>
    </w:p>
    <w:bookmarkEnd w:id="17"/>
    <w:bookmarkEnd w:id="16"/>
    <w:bookmarkStart w:name="block-79031952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79031952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af8b25f4" Type="http://schemas.openxmlformats.org/officeDocument/2006/relationships/hyperlink" Id="rId4"/>
    <Relationship TargetMode="External" Target="https://m.edsoo.ru/af8b25f4" Type="http://schemas.openxmlformats.org/officeDocument/2006/relationships/hyperlink" Id="rId5"/>
    <Relationship TargetMode="External" Target="https://m.edsoo.ru/af8b25f4" Type="http://schemas.openxmlformats.org/officeDocument/2006/relationships/hyperlink" Id="rId6"/>
    <Relationship TargetMode="External" Target="https://m.edsoo.ru/af8b25f4" Type="http://schemas.openxmlformats.org/officeDocument/2006/relationships/hyperlink" Id="rId7"/>
    <Relationship TargetMode="External" Target="https://m.edsoo.ru/af8b25f4" Type="http://schemas.openxmlformats.org/officeDocument/2006/relationships/hyperlink" Id="rId8"/>
    <Relationship TargetMode="External" Target="https://m.edsoo.ru/f47857e0" Type="http://schemas.openxmlformats.org/officeDocument/2006/relationships/hyperlink" Id="rId9"/>
    <Relationship TargetMode="External" Target="https://m.edsoo.ru/f47857e0" Type="http://schemas.openxmlformats.org/officeDocument/2006/relationships/hyperlink" Id="rId10"/>
    <Relationship TargetMode="External" Target="https://m.edsoo.ru/f47857e0" Type="http://schemas.openxmlformats.org/officeDocument/2006/relationships/hyperlink" Id="rId11"/>
    <Relationship TargetMode="External" Target="https://m.edsoo.ru/f47857e0" Type="http://schemas.openxmlformats.org/officeDocument/2006/relationships/hyperlink" Id="rId12"/>
    <Relationship TargetMode="External" Target="https://m.edsoo.ru/f47857e0" Type="http://schemas.openxmlformats.org/officeDocument/2006/relationships/hyperlink" Id="rId13"/>
    <Relationship TargetMode="External" Target="https://m.edsoo.ru/f47857e0" Type="http://schemas.openxmlformats.org/officeDocument/2006/relationships/hyperlink" Id="rId14"/>
    <Relationship TargetMode="External" Target="https://m.edsoo.ru/f47857e0" Type="http://schemas.openxmlformats.org/officeDocument/2006/relationships/hyperlink" Id="rId15"/>
    <Relationship TargetMode="External" Target="https://m.edsoo.ru/820e7a19" Type="http://schemas.openxmlformats.org/officeDocument/2006/relationships/hyperlink" Id="rId16"/>
    <Relationship TargetMode="External" Target="https://m.edsoo.ru/06b14abb" Type="http://schemas.openxmlformats.org/officeDocument/2006/relationships/hyperlink" Id="rId17"/>
    <Relationship TargetMode="External" Target="https://m.edsoo.ru/dc08b2c6" Type="http://schemas.openxmlformats.org/officeDocument/2006/relationships/hyperlink" Id="rId18"/>
    <Relationship TargetMode="External" Target="https://m.edsoo.ru/228ee427" Type="http://schemas.openxmlformats.org/officeDocument/2006/relationships/hyperlink" Id="rId19"/>
    <Relationship TargetMode="External" Target="https://m.edsoo.ru/cdfae35e" Type="http://schemas.openxmlformats.org/officeDocument/2006/relationships/hyperlink" Id="rId20"/>
    <Relationship TargetMode="External" Target="https://m.edsoo.ru/06a855bf" Type="http://schemas.openxmlformats.org/officeDocument/2006/relationships/hyperlink" Id="rId21"/>
    <Relationship TargetMode="External" Target="https://m.edsoo.ru/38214cec" Type="http://schemas.openxmlformats.org/officeDocument/2006/relationships/hyperlink" Id="rId22"/>
    <Relationship TargetMode="External" Target="https://m.edsoo.ru/9deef96b" Type="http://schemas.openxmlformats.org/officeDocument/2006/relationships/hyperlink" Id="rId23"/>
    <Relationship TargetMode="External" Target="https://m.edsoo.ru/da4dd13d" Type="http://schemas.openxmlformats.org/officeDocument/2006/relationships/hyperlink" Id="rId24"/>
    <Relationship TargetMode="External" Target="https://m.edsoo.ru/60f2394f" Type="http://schemas.openxmlformats.org/officeDocument/2006/relationships/hyperlink" Id="rId25"/>
    <Relationship TargetMode="External" Target="https://m.edsoo.ru/abbcd321" Type="http://schemas.openxmlformats.org/officeDocument/2006/relationships/hyperlink" Id="rId26"/>
    <Relationship TargetMode="External" Target="https://m.edsoo.ru/b3b712c0" Type="http://schemas.openxmlformats.org/officeDocument/2006/relationships/hyperlink" Id="rId27"/>
    <Relationship TargetMode="External" Target="https://m.edsoo.ru/06c384e6" Type="http://schemas.openxmlformats.org/officeDocument/2006/relationships/hyperlink" Id="rId28"/>
    <Relationship TargetMode="External" Target="https://m.edsoo.ru/abbcd321" Type="http://schemas.openxmlformats.org/officeDocument/2006/relationships/hyperlink" Id="rId29"/>
    <Relationship TargetMode="External" Target="https://m.edsoo.ru/de2c5353" Type="http://schemas.openxmlformats.org/officeDocument/2006/relationships/hyperlink" Id="rId30"/>
    <Relationship TargetMode="External" Target="https://m.edsoo.ru/b2010e6e" Type="http://schemas.openxmlformats.org/officeDocument/2006/relationships/hyperlink" Id="rId31"/>
    <Relationship TargetMode="External" Target="https://m.edsoo.ru/8f8cd2cb" Type="http://schemas.openxmlformats.org/officeDocument/2006/relationships/hyperlink" Id="rId32"/>
    <Relationship TargetMode="External" Target="https://m.edsoo.ru/5dd23ae4" Type="http://schemas.openxmlformats.org/officeDocument/2006/relationships/hyperlink" Id="rId33"/>
    <Relationship TargetMode="External" Target="https://m.edsoo.ru/a8b48364" Type="http://schemas.openxmlformats.org/officeDocument/2006/relationships/hyperlink" Id="rId34"/>
    <Relationship TargetMode="External" Target="https://m.edsoo.ru/61d9006a" Type="http://schemas.openxmlformats.org/officeDocument/2006/relationships/hyperlink" Id="rId35"/>
    <Relationship TargetMode="External" Target="https://m.edsoo.ru/4c662a0d" Type="http://schemas.openxmlformats.org/officeDocument/2006/relationships/hyperlink" Id="rId36"/>
    <Relationship TargetMode="External" Target="https://m.edsoo.ru/ad7328fc" Type="http://schemas.openxmlformats.org/officeDocument/2006/relationships/hyperlink" Id="rId37"/>
    <Relationship TargetMode="External" Target="https://m.edsoo.ru/4fad160e" Type="http://schemas.openxmlformats.org/officeDocument/2006/relationships/hyperlink" Id="rId38"/>
    <Relationship TargetMode="External" Target="https://m.edsoo.ru/bb9d8b7f" Type="http://schemas.openxmlformats.org/officeDocument/2006/relationships/hyperlink" Id="rId39"/>
    <Relationship TargetMode="External" Target="https://m.edsoo.ru/f1593521" Type="http://schemas.openxmlformats.org/officeDocument/2006/relationships/hyperlink" Id="rId40"/>
    <Relationship TargetMode="External" Target="https://m.edsoo.ru/46ba058b" Type="http://schemas.openxmlformats.org/officeDocument/2006/relationships/hyperlink" Id="rId41"/>
    <Relationship TargetMode="External" Target="https://m.edsoo.ru/5fad1b53" Type="http://schemas.openxmlformats.org/officeDocument/2006/relationships/hyperlink" Id="rId42"/>
    <Relationship TargetMode="External" Target="https://m.edsoo.ru/aa862c53" Type="http://schemas.openxmlformats.org/officeDocument/2006/relationships/hyperlink" Id="rId43"/>
    <Relationship TargetMode="External" Target="https://m.edsoo.ru/aaba738c" Type="http://schemas.openxmlformats.org/officeDocument/2006/relationships/hyperlink" Id="rId44"/>
    <Relationship TargetMode="External" Target="https://m.edsoo.ru/b0ececed" Type="http://schemas.openxmlformats.org/officeDocument/2006/relationships/hyperlink" Id="rId45"/>
    <Relationship TargetMode="External" Target="https://m.edsoo.ru/c686f9bb" Type="http://schemas.openxmlformats.org/officeDocument/2006/relationships/hyperlink" Id="rId46"/>
    <Relationship TargetMode="External" Target="https://m.edsoo.ru/45633de5" Type="http://schemas.openxmlformats.org/officeDocument/2006/relationships/hyperlink" Id="rId47"/>
    <Relationship TargetMode="External" Target="https://m.edsoo.ru/d7253a6a" Type="http://schemas.openxmlformats.org/officeDocument/2006/relationships/hyperlink" Id="rId48"/>
    <Relationship TargetMode="External" Target="https://m.edsoo.ru/acc1db62" Type="http://schemas.openxmlformats.org/officeDocument/2006/relationships/hyperlink" Id="rId49"/>
    <Relationship TargetMode="External" Target="https://m.edsoo.ru/04ed7e2d" Type="http://schemas.openxmlformats.org/officeDocument/2006/relationships/hyperlink" Id="rId50"/>
    <Relationship TargetMode="External" Target="https://m.edsoo.ru/189f67e7" Type="http://schemas.openxmlformats.org/officeDocument/2006/relationships/hyperlink" Id="rId51"/>
    <Relationship TargetMode="External" Target="https://m.edsoo.ru/f51ef401" Type="http://schemas.openxmlformats.org/officeDocument/2006/relationships/hyperlink" Id="rId52"/>
    <Relationship TargetMode="External" Target="https://m.edsoo.ru/b0e87321" Type="http://schemas.openxmlformats.org/officeDocument/2006/relationships/hyperlink" Id="rId53"/>
    <Relationship TargetMode="External" Target="https://m.edsoo.ru/50da30fb" Type="http://schemas.openxmlformats.org/officeDocument/2006/relationships/hyperlink" Id="rId54"/>
    <Relationship TargetMode="External" Target="https://m.edsoo.ru/5248229e" Type="http://schemas.openxmlformats.org/officeDocument/2006/relationships/hyperlink" Id="rId55"/>
    <Relationship TargetMode="External" Target="https://m.edsoo.ru/1658594e" Type="http://schemas.openxmlformats.org/officeDocument/2006/relationships/hyperlink" Id="rId56"/>
    <Relationship TargetMode="External" Target="https://m.edsoo.ru/68ac9784" Type="http://schemas.openxmlformats.org/officeDocument/2006/relationships/hyperlink" Id="rId57"/>
    <Relationship TargetMode="External" Target="https://m.edsoo.ru/039e1c9b" Type="http://schemas.openxmlformats.org/officeDocument/2006/relationships/hyperlink" Id="rId58"/>
    <Relationship TargetMode="External" Target="https://m.edsoo.ru/7981dba5" Type="http://schemas.openxmlformats.org/officeDocument/2006/relationships/hyperlink" Id="rId59"/>
    <Relationship TargetMode="External" Target="https://m.edsoo.ru/abbcd321" Type="http://schemas.openxmlformats.org/officeDocument/2006/relationships/hyperlink" Id="rId60"/>
    <Relationship TargetMode="External" Target="https://m.edsoo.ru/079bc8f8" Type="http://schemas.openxmlformats.org/officeDocument/2006/relationships/hyperlink" Id="rId61"/>
    <Relationship TargetMode="External" Target="https://m.edsoo.ru/68a2d279" Type="http://schemas.openxmlformats.org/officeDocument/2006/relationships/hyperlink" Id="rId62"/>
    <Relationship TargetMode="External" Target="https://m.edsoo.ru/82cb0c49" Type="http://schemas.openxmlformats.org/officeDocument/2006/relationships/hyperlink" Id="rId63"/>
    <Relationship TargetMode="External" Target="https://m.edsoo.ru/4b24ce20" Type="http://schemas.openxmlformats.org/officeDocument/2006/relationships/hyperlink" Id="rId64"/>
    <Relationship TargetMode="External" Target="https://m.edsoo.ru/c1535090" Type="http://schemas.openxmlformats.org/officeDocument/2006/relationships/hyperlink" Id="rId65"/>
    <Relationship TargetMode="External" Target="https://m.edsoo.ru/3012411" Type="http://schemas.openxmlformats.org/officeDocument/2006/relationships/hyperlink" Id="rId66"/>
    <Relationship TargetMode="External" Target="https://m.edsoo.ru/e1b7db2d" Type="http://schemas.openxmlformats.org/officeDocument/2006/relationships/hyperlink" Id="rId67"/>
    <Relationship TargetMode="External" Target="https://m.edsoo.ru/10ab9353" Type="http://schemas.openxmlformats.org/officeDocument/2006/relationships/hyperlink" Id="rId68"/>
    <Relationship TargetMode="External" Target="https://m.edsoo.ru/5d4f7ac9" Type="http://schemas.openxmlformats.org/officeDocument/2006/relationships/hyperlink" Id="rId69"/>
    <Relationship TargetMode="External" Target="https://m.edsoo.ru/72a11b12" Type="http://schemas.openxmlformats.org/officeDocument/2006/relationships/hyperlink" Id="rId70"/>
    <Relationship TargetMode="External" Target="https://m.edsoo.ru/2d234361" Type="http://schemas.openxmlformats.org/officeDocument/2006/relationships/hyperlink" Id="rId71"/>
    <Relationship TargetMode="External" Target="https://m.edsoo.ru/b37f7ca0" Type="http://schemas.openxmlformats.org/officeDocument/2006/relationships/hyperlink" Id="rId72"/>
    <Relationship TargetMode="External" Target="https://m.edsoo.ru/660ff291" Type="http://schemas.openxmlformats.org/officeDocument/2006/relationships/hyperlink" Id="rId73"/>
    <Relationship TargetMode="External" Target="https://m.edsoo.ru/3bb7214a" Type="http://schemas.openxmlformats.org/officeDocument/2006/relationships/hyperlink" Id="rId74"/>
    <Relationship TargetMode="External" Target="https://m.edsoo.ru/2ff5fd90" Type="http://schemas.openxmlformats.org/officeDocument/2006/relationships/hyperlink" Id="rId75"/>
    <Relationship TargetMode="External" Target="https://m.edsoo.ru/096dddd8" Type="http://schemas.openxmlformats.org/officeDocument/2006/relationships/hyperlink" Id="rId76"/>
    <Relationship TargetMode="External" Target="https://m.edsoo.ru/e0e7ee3b" Type="http://schemas.openxmlformats.org/officeDocument/2006/relationships/hyperlink" Id="rId77"/>
    <Relationship TargetMode="External" Target="https://m.edsoo.ru/e0aaf73a" Type="http://schemas.openxmlformats.org/officeDocument/2006/relationships/hyperlink" Id="rId78"/>
    <Relationship TargetMode="External" Target="https://m.edsoo.ru/24865de3" Type="http://schemas.openxmlformats.org/officeDocument/2006/relationships/hyperlink" Id="rId79"/>
    <Relationship TargetMode="External" Target="https://m.edsoo.ru/b808dfd9" Type="http://schemas.openxmlformats.org/officeDocument/2006/relationships/hyperlink" Id="rId80"/>
    <Relationship TargetMode="External" Target="https://m.edsoo.ru/2e62e4a7" Type="http://schemas.openxmlformats.org/officeDocument/2006/relationships/hyperlink" Id="rId81"/>
    <Relationship TargetMode="External" Target="https://m.edsoo.ru/2ac0c441" Type="http://schemas.openxmlformats.org/officeDocument/2006/relationships/hyperlink" Id="rId82"/>
    <Relationship TargetMode="External" Target="https://m.edsoo.ru/c5699db9" Type="http://schemas.openxmlformats.org/officeDocument/2006/relationships/hyperlink" Id="rId83"/>
    <Relationship TargetMode="External" Target="https://m.edsoo.ru/87468fbd" Type="http://schemas.openxmlformats.org/officeDocument/2006/relationships/hyperlink" Id="rId84"/>
    <Relationship TargetMode="External" Target="https://m.edsoo.ru/487808d8" Type="http://schemas.openxmlformats.org/officeDocument/2006/relationships/hyperlink" Id="rId85"/>
    <Relationship TargetMode="External" Target="https://m.edsoo.ru/9c62b830" Type="http://schemas.openxmlformats.org/officeDocument/2006/relationships/hyperlink" Id="rId86"/>
    <Relationship TargetMode="External" Target="https://m.edsoo.ru/5225af37" Type="http://schemas.openxmlformats.org/officeDocument/2006/relationships/hyperlink" Id="rId8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