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054620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8762403)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70546200" w:id="1"/>
    <w:p>
      <w:pPr>
        <w:sectPr>
          <w:pgSz w:w="11906" w:h="16383" w:orient="portrait"/>
        </w:sectPr>
      </w:pPr>
    </w:p>
    <w:bookmarkEnd w:id="1"/>
    <w:bookmarkEnd w:id="0"/>
    <w:bookmarkStart w:name="block-70546201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bookmarkStart w:name="9c77c369-253a-42d0-9f35-54c4c9eeb23c" w:id="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bookmarkStart w:name="block-70546201" w:id="4"/>
    <w:p>
      <w:pPr>
        <w:sectPr>
          <w:pgSz w:w="11906" w:h="16383" w:orient="portrait"/>
        </w:sectPr>
      </w:pPr>
    </w:p>
    <w:bookmarkEnd w:id="4"/>
    <w:bookmarkEnd w:id="2"/>
    <w:bookmarkStart w:name="block-70546202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70546202" w:id="6"/>
    <w:p>
      <w:pPr>
        <w:sectPr>
          <w:pgSz w:w="11906" w:h="16383" w:orient="portrait"/>
        </w:sectPr>
      </w:pPr>
    </w:p>
    <w:bookmarkEnd w:id="6"/>
    <w:bookmarkEnd w:id="5"/>
    <w:bookmarkStart w:name="block-70546203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70546203" w:id="8"/>
    <w:p>
      <w:pPr>
        <w:sectPr>
          <w:pgSz w:w="11906" w:h="16383" w:orient="portrait"/>
        </w:sectPr>
      </w:pPr>
    </w:p>
    <w:bookmarkEnd w:id="8"/>
    <w:bookmarkEnd w:id="7"/>
    <w:bookmarkStart w:name="block-70546204" w:id="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4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0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0546204" w:id="10"/>
    <w:p>
      <w:pPr>
        <w:sectPr>
          <w:pgSz w:w="16383" w:h="11906" w:orient="landscape"/>
        </w:sectPr>
      </w:pPr>
    </w:p>
    <w:bookmarkEnd w:id="10"/>
    <w:bookmarkEnd w:id="9"/>
    <w:bookmarkStart w:name="block-70546205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7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графика». Проверочная работа / Всероссийская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73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0546205" w:id="12"/>
    <w:p>
      <w:pPr>
        <w:sectPr>
          <w:pgSz w:w="16383" w:h="11906" w:orient="landscape"/>
        </w:sectPr>
      </w:pPr>
    </w:p>
    <w:bookmarkEnd w:id="12"/>
    <w:bookmarkEnd w:id="11"/>
    <w:bookmarkStart w:name="block-70546206" w:id="13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>
      <w:pPr>
        <w:spacing w:before="199" w:after="199" w:line="336"/>
        <w:ind w:left="120"/>
        <w:jc w:val="left"/>
      </w:pPr>
    </w:p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543"/>
        <w:gridCol w:w="11066"/>
      </w:tblGrid>
      <w:tr>
        <w:trPr>
          <w:trHeight w:val="79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«Цифровая грамотность»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Соотносить характеристики компьютера с задачами, решаемыми с его помощью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Понимать структуру адресов веб-ресурсов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современные сервисы интернет-коммуникаций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>
        <w:trPr>
          <w:trHeight w:val="255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«Информационные технологии»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769"/>
      </w:tblGrid>
      <w:tr>
        <w:trPr>
          <w:trHeight w:val="11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«Алгоритмы и программирование»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>
        <w:trPr>
          <w:trHeight w:val="133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КЛАССА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769"/>
      </w:tblGrid>
      <w:tr>
        <w:trPr>
          <w:trHeight w:val="11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«Цифровая грамотность»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>
        <w:trPr>
          <w:trHeight w:val="228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«Алгоритмы и программирование»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«Информационные технологии»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bookmarkStart w:name="block-70546206" w:id="14"/>
    <w:p>
      <w:pPr>
        <w:sectPr>
          <w:pgSz w:w="11906" w:h="16383" w:orient="portrait"/>
        </w:sectPr>
      </w:pPr>
    </w:p>
    <w:bookmarkEnd w:id="14"/>
    <w:bookmarkEnd w:id="13"/>
    <w:bookmarkStart w:name="block-70546208" w:id="15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ЭЛЕМЕНТЫ СОДЕРЖАНИЯ</w:t>
      </w:r>
    </w:p>
    <w:p>
      <w:pPr>
        <w:spacing w:before="199" w:after="199" w:line="336"/>
        <w:ind w:left="120"/>
        <w:jc w:val="left"/>
      </w:pPr>
    </w:p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3"/>
        <w:gridCol w:w="12086"/>
      </w:tblGrid>
      <w:tr>
        <w:trPr>
          <w:trHeight w:val="40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файловых систем. Полное имя файла (папки, каталога). Путь к файлу (папке, каталогу)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системы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>
        <w:trPr>
          <w:trHeight w:val="207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код. Представление данных в компьютере как текстов в двоичном алфавите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Информационный объём данных. Бит – минимальная единица количества информации – двоичный разряд. Байт, килобайт, мегабайт, гигабайт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цифровом представлении аудиовизуальных и других непрерывных данных. Кодирование цвета. Цветовые модели. Модель RGB. Глубина кодирования. Палитра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>
        <w:trPr>
          <w:trHeight w:val="129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– инструмент создания, редактирования и форматирования текстов. Правила набора текста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графическими редакторами. Растровые рисунки. Использование графических примитивов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данных. Анимация. Гиперссылки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3"/>
        <w:gridCol w:w="12046"/>
      </w:tblGrid>
      <w:tr>
        <w:trPr>
          <w:trHeight w:val="40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Римская система счисления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.5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.6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3"/>
                <w:sz w:val="24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.7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>
        <w:trPr>
          <w:trHeight w:val="175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 (Python, C++, Java,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.8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Переменная: тип, имя, значение. Целые, вещественные и символьные переменные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.9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.10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.13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.14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.15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5"/>
        <w:gridCol w:w="12044"/>
      </w:tblGrid>
      <w:tr>
        <w:trPr>
          <w:trHeight w:val="40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модели. Таблица как представление отношения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>
        <w:trPr>
          <w:trHeight w:val="363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>
      <w:pPr>
        <w:spacing w:before="0" w:after="0"/>
        <w:ind w:left="120"/>
        <w:jc w:val="left"/>
      </w:pPr>
    </w:p>
    <w:bookmarkStart w:name="block-70546208" w:id="16"/>
    <w:p>
      <w:pPr>
        <w:sectPr>
          <w:pgSz w:w="11906" w:h="16383" w:orient="portrait"/>
        </w:sectPr>
      </w:pPr>
    </w:p>
    <w:bookmarkEnd w:id="16"/>
    <w:bookmarkEnd w:id="15"/>
    <w:bookmarkStart w:name="block-70546209" w:id="17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>
      <w:pPr>
        <w:spacing w:before="0" w:after="0" w:line="336"/>
        <w:ind w:left="120"/>
        <w:jc w:val="left"/>
      </w:pP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385"/>
      </w:tblGrid>
      <w:tr>
        <w:trPr>
          <w:trHeight w:val="250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(понимать)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понятиями: высказывание, логическая операция, логическое выражение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Уметь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>
        <w:trPr>
          <w:trHeight w:val="42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(Python, C++, Паскаль, Java, 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>
        <w:trPr>
          <w:trHeight w:val="253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>
      <w:pPr>
        <w:spacing w:before="0" w:after="0" w:line="336"/>
        <w:ind w:left="120"/>
        <w:jc w:val="left"/>
      </w:pPr>
    </w:p>
    <w:bookmarkStart w:name="block-70546209" w:id="18"/>
    <w:p>
      <w:pPr>
        <w:sectPr>
          <w:pgSz w:w="11906" w:h="16383" w:orient="portrait"/>
        </w:sectPr>
      </w:pPr>
    </w:p>
    <w:bookmarkEnd w:id="18"/>
    <w:bookmarkEnd w:id="17"/>
    <w:bookmarkStart w:name="block-70546210" w:id="19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ПЕРЕЧЕНЬ ЭЛЕМЕНТОВ СОДЕРЖАНИЯ, ПРОВЕРЯЕМЫХ НА ОГЭ ПО ИНФОРМАТИКЕ</w:t>
      </w:r>
    </w:p>
    <w:p>
      <w:pPr>
        <w:spacing w:before="0" w:after="0" w:line="336"/>
        <w:ind w:left="120"/>
        <w:jc w:val="left"/>
      </w:pP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230"/>
        <w:gridCol w:w="10995"/>
      </w:tblGrid>
      <w:tr>
        <w:trPr>
          <w:trHeight w:val="40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>
        <w:trPr>
          <w:trHeight w:val="20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IP-адреса узлов. Сетевое хранение данных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16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Кодирование символов одного алфавита с помощью кодовых слов в другом алфавите, кодовая таблица, декодирование.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неравномерного кода. Информационный объём текста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Цветовые модели. Модель RGB. Глубина кодирования. Палитра.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звука. Разрядность и частота записи. Количество каналов записи.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Римская система счисления</w:t>
            </w:r>
          </w:p>
        </w:tc>
      </w:tr>
      <w:tr>
        <w:trPr>
          <w:trHeight w:val="31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Табличные модели. Таблица как представление отношения.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Выполнение алгоритмов вручную и на компьютере</w:t>
            </w:r>
          </w:p>
        </w:tc>
      </w:tr>
      <w:tr>
        <w:trPr>
          <w:trHeight w:val="739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 (Python, C++, Паскаль, Java, C#, Школьный Алгоритмический Язык).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программирования: редактор текста программ, транслятор, отладчик.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Переменная: тип, имя, значение. Целые, вещественные и символьные переменные.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Ветвления. Составные условия (запись логических выражений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изучаемом языке программирования). Нахождение минимума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 максимума из двух, трёх и четырёх чисел. Решение квадратного уравнения, имеющего вещественные корни.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 позиционной системе с основанием, меньшим или равным 10,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 отдельные цифры.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>
        <w:trPr>
          <w:trHeight w:val="469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2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 и их структурные элементы (страница, абзац, строка, слово, символ).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Структурирование информации с помощью списков и таблиц. Многоуровневые списки. Добавление таблиц в текстовые документы.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Растровые рисунки. Использование графических примитивов.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данных. Анимация. Гиперссылки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Преобразование формул при копировании. Относительная, абсолютная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смешанная адресация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>
      <w:pPr>
        <w:spacing w:before="0" w:after="0" w:line="336"/>
        <w:ind w:left="120"/>
        <w:jc w:val="left"/>
      </w:pPr>
    </w:p>
    <w:bookmarkStart w:name="block-70546210" w:id="20"/>
    <w:p>
      <w:pPr>
        <w:sectPr>
          <w:pgSz w:w="11906" w:h="16383" w:orient="portrait"/>
        </w:sectPr>
      </w:pPr>
    </w:p>
    <w:bookmarkEnd w:id="20"/>
    <w:bookmarkEnd w:id="19"/>
    <w:bookmarkStart w:name="block-70546207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70546207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828" Type="http://schemas.openxmlformats.org/officeDocument/2006/relationships/hyperlink" Id="rId52"/>
    <Relationship TargetMode="External" Target="https://m.edsoo.ru/8a1642c4" Type="http://schemas.openxmlformats.org/officeDocument/2006/relationships/hyperlink" Id="rId53"/>
    <Relationship TargetMode="External" Target="https://m.edsoo.ru/8a164472" Type="http://schemas.openxmlformats.org/officeDocument/2006/relationships/hyperlink" Id="rId54"/>
    <Relationship TargetMode="External" Target="https://m.edsoo.ru/8a164652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b456" Type="http://schemas.openxmlformats.org/officeDocument/2006/relationships/hyperlink" Id="rId78"/>
    <Relationship TargetMode="External" Target="https://m.edsoo.ru/8a17afa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