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7863834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"Рамешковская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09E9A67E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</w:t>
            </w:r>
            <w:r w:rsidR="00CD0EDA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[Приказ №1]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46502FB3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</w:t>
            </w:r>
            <w:r w:rsidR="00CD0EDA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[Приказ №1]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5551731D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</w:t>
            </w:r>
            <w:r w:rsidR="00CD0EDA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  <w:bookmarkStart w:name="_GoBack" w:id="0"/>
            <w:bookmarkEnd w:id="0"/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[Приказ №1]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9667348)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«Иностранный язык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(английский)»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2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78638340" w:id="1"/>
    <w:p>
      <w:pPr>
        <w:sectPr>
          <w:pgSz w:w="11906" w:h="16383" w:orient="portrait"/>
        </w:sectPr>
      </w:pPr>
    </w:p>
    <w:bookmarkEnd w:id="1"/>
    <w:bookmarkEnd w:id="0"/>
    <w:bookmarkStart w:name="block-78638345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Образовательные цели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иностранному (английскому) языку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начального общего образования включают: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расширение лингвистического кругозора обучающихся за счёт овладения 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>новыми языковыми средствами (фонетическими, орфографическими, лексическими,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грамматическими) в соответствии c отобранными темами общения;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для решения учебных задач интеллектуальных операций (сравнение, анализ, обобщение);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pacing w:val="-4"/>
          <w:sz w:val="28"/>
        </w:rPr>
        <w:t>Развивающие цели</w:t>
      </w:r>
      <w:r>
        <w:rPr>
          <w:rFonts w:ascii="Times New Roman" w:hAnsi="Times New Roman"/>
          <w:b w:val="false"/>
          <w:i w:val="false"/>
          <w:color w:val="000000"/>
          <w:spacing w:val="-4"/>
          <w:sz w:val="28"/>
        </w:rPr>
        <w:t xml:space="preserve"> программы по иностранному (английскому) языку на уровне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начального общего образования включают:</w:t>
      </w:r>
    </w:p>
    <w:p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коммуникативной культуры обучающихся и их общего речевого развития;</w:t>
      </w:r>
    </w:p>
    <w:p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>
      <w:pPr>
        <w:numPr>
          <w:ilvl w:val="0"/>
          <w:numId w:val="2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>
      <w:pPr>
        <w:numPr>
          <w:ilvl w:val="0"/>
          <w:numId w:val="3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>
      <w:pPr>
        <w:numPr>
          <w:ilvl w:val="0"/>
          <w:numId w:val="3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используя имеющиеся речевые и неречевые средства общения;</w:t>
      </w:r>
    </w:p>
    <w:p>
      <w:pPr>
        <w:numPr>
          <w:ilvl w:val="0"/>
          <w:numId w:val="3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>
      <w:pPr>
        <w:numPr>
          <w:ilvl w:val="0"/>
          <w:numId w:val="3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эмоционального и познавательного интереса к художественной культуре других народов;</w:t>
      </w:r>
    </w:p>
    <w:p>
      <w:pPr>
        <w:numPr>
          <w:ilvl w:val="0"/>
          <w:numId w:val="3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pacing w:val="-6"/>
          <w:sz w:val="28"/>
        </w:rPr>
        <w:t>формирование положительной мотивации и устойчивого учебно-познавательного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интереса к предмету «Иностранный язык».</w:t>
      </w:r>
    </w:p>
    <w:p>
      <w:pPr>
        <w:spacing w:before="0" w:after="0" w:line="264"/>
        <w:ind w:left="120"/>
        <w:jc w:val="both"/>
      </w:pPr>
      <w:bookmarkStart w:name="8e4de2fd-43cd-4bc5-8d35-2312bb8da802" w:id="3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3"/>
    </w:p>
    <w:p>
      <w:pPr>
        <w:spacing w:before="0" w:after="0" w:line="264"/>
        <w:ind w:left="120"/>
        <w:jc w:val="both"/>
      </w:pPr>
    </w:p>
    <w:bookmarkStart w:name="block-78638345" w:id="4"/>
    <w:p>
      <w:pPr>
        <w:sectPr>
          <w:pgSz w:w="11906" w:h="16383" w:orient="portrait"/>
        </w:sectPr>
      </w:pPr>
    </w:p>
    <w:bookmarkEnd w:id="4"/>
    <w:bookmarkEnd w:id="2"/>
    <w:bookmarkStart w:name="block-78638343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Приветствие. Знакомство. Моя семья. Мой день рождения. Моя любимая 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Любимый цвет, игрушка. Любимые занятия. Мой питомец. Выходной день.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школа. Мои друзья. Моя малая родина (город, село).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Родная страна и страны изучаемого языка.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про себя: диалог, рассказ, сказка, электронное сообщение личного характера.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техникой письма (полупечатное написание букв, буквосочетаний,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коротких поздравлений с праздниками (с днём рождения, Новым годом).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Корректное называние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I’m, isn’t; don’t, doesn’t; 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), существительных в притяжательном падеже (</w:t>
      </w:r>
      <w:r>
        <w:rPr>
          <w:rFonts w:ascii="Times New Roman" w:hAnsi="Times New Roman"/>
          <w:b w:val="false"/>
          <w:i/>
          <w:color w:val="000000"/>
          <w:sz w:val="28"/>
        </w:rPr>
        <w:t>Ann’s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устной и письменной речи интернациональных слов (</w:t>
      </w:r>
      <w:r>
        <w:rPr>
          <w:rFonts w:ascii="Times New Roman" w:hAnsi="Times New Roman"/>
          <w:b w:val="false"/>
          <w:i/>
          <w:color w:val="000000"/>
          <w:sz w:val="28"/>
        </w:rPr>
        <w:t>doctor, film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с помощью языковой догадки.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Нераспространённые и распространённые простые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It (It’s a red ball.).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простым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(They live in the country.)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именным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(The box is small.)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составным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сказуемым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 like to play with my cat. She can play the piano.).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связкой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Present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краткими глагольными формами </w:t>
      </w:r>
      <w:r>
        <w:rPr>
          <w:rFonts w:ascii="Times New Roman" w:hAnsi="Times New Roman"/>
          <w:b w:val="false"/>
          <w:i/>
          <w:color w:val="000000"/>
          <w:sz w:val="28"/>
        </w:rPr>
        <w:t>(She can’t swim. I don’t like porridge.)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Глагольная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a cat. He’s/She’s got a cat. Have you got a cat? – Yes, I have./No, I haven’t. What have you got?)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play tennis.)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play chess.)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 c именами существительными (наиболее распространённые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Существительные во множественном числе, образованные по правилу и исключения </w:t>
      </w:r>
      <w:r>
        <w:rPr>
          <w:rFonts w:ascii="Times New Roman" w:hAnsi="Times New Roman"/>
          <w:b w:val="false"/>
          <w:i/>
          <w:color w:val="000000"/>
          <w:sz w:val="28"/>
        </w:rPr>
        <w:t>(a book – books; a man – men).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(1–12).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(who, what, how, where, how many)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(in, on, near, under).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Союзы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and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(c однородными членами).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названий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/>
        <w:ind w:left="120"/>
        <w:jc w:val="left"/>
      </w:pPr>
      <w:bookmarkStart w:name="_Toc140053182" w:id="6"/>
      <w:bookmarkEnd w:id="6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моего «я»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семья. Мой день рождения. Моя любимая еда. Мой день (распорядок дня).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Любимая сказка.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с опорой на ключевые слова, вопросы и (или) иллюстрации основного содержания прочитанного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подписей к картинкам, фотографиям с пояснением, что на них изображено.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Буквы английского алфавита. Фонетически корректное озвучивание букв английского алфавита.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Times New Roman" w:hAnsi="Times New Roman"/>
          <w:b w:val="false"/>
          <w:i/>
          <w:color w:val="000000"/>
          <w:sz w:val="28"/>
        </w:rPr>
        <w:t>+ 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согласных, основных звуко-буквенных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звуко-буквенных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препинания: точки, вопросительного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(sportsman).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устной и письменной речи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(doctor,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помощью языковой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начальным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Past Simple Tense (</w:t>
      </w:r>
      <w:r>
        <w:rPr>
          <w:rFonts w:ascii="Times New Roman" w:hAnsi="Times New Roman"/>
          <w:b w:val="false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Побудительные предложения в отрицательной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глаголами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smth (I like riding my bike.).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Существительные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притяжательном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падеже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Слова, выражающие количество с исчисляемыми и неисчисляемыми существительными </w:t>
      </w:r>
      <w:r>
        <w:rPr>
          <w:rFonts w:ascii="Times New Roman" w:hAnsi="Times New Roman"/>
          <w:b w:val="false"/>
          <w:i/>
          <w:color w:val="000000"/>
          <w:sz w:val="28"/>
        </w:rPr>
        <w:t>(much/many/a lot of).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Личные местоимения в объектном </w:t>
      </w:r>
      <w:r>
        <w:rPr>
          <w:rFonts w:ascii="Times New Roman" w:hAnsi="Times New Roman"/>
          <w:b w:val="false"/>
          <w:i/>
          <w:color w:val="000000"/>
          <w:sz w:val="28"/>
        </w:rPr>
        <w:t>(me, you, him/her/it, us, them)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падеже.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(this – these; that – those).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(some/any)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 </w:t>
      </w:r>
      <w:r>
        <w:rPr>
          <w:rFonts w:ascii="Times New Roman" w:hAnsi="Times New Roman"/>
          <w:b w:val="false"/>
          <w:i/>
          <w:color w:val="000000"/>
          <w:sz w:val="28"/>
        </w:rPr>
        <w:t>(Have you got any friends? – Yes, I’ve got some.).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(usually, often).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числительные (13–100). Порядковые числительные (1–30).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(when, whose, why).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места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направления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(to),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времени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выражениях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at 5 o’clock, in the morning, on Monday).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иллюстраций.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>
      <w:pPr>
        <w:spacing w:before="0" w:after="0"/>
        <w:ind w:left="120"/>
        <w:jc w:val="left"/>
      </w:pPr>
      <w:bookmarkStart w:name="_Toc140053183" w:id="7"/>
      <w:bookmarkEnd w:id="7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Тематическое содержание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Мир моего «я».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Моя семья. Мой день рождения, подарки. Моя любимая еда. Мой день (распорядок дня, домашние обязанности).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моих увлечений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Мир вокруг меня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Родная страна и страны изучаемого языка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диалогической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Коммуникативные умения </w:t>
      </w:r>
      <w:r>
        <w:rPr>
          <w:rFonts w:ascii="Times New Roman" w:hAnsi="Times New Roman"/>
          <w:b w:val="false"/>
          <w:i w:val="false"/>
          <w:color w:val="000000"/>
          <w:sz w:val="28"/>
          <w:u w:val="single"/>
        </w:rPr>
        <w:t>монологической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основного содержания прочитанного текста с опорой на ключевые слова, вопросы, план и (или) иллюстрации.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устное изложение результатов выполненного несложного проектного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Коммуникативные умения аудирования.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учебных текстов с соблюдением правил чтения и соответствующей интонацией, понимание прочитанного.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диалог, рассказ, сказка.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использованием иллюстраций и языковой, в том числе контекстуальной, догадки.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содержания текста на основе заголовка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не сплошных текстов (таблиц, диаграмм) и понимание представленной в них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электронного сообщения личного характера с опорой на образец.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Times New Roman" w:hAnsi="Times New Roman"/>
          <w:b w:val="false"/>
          <w:i/>
          <w:color w:val="000000"/>
          <w:sz w:val="28"/>
        </w:rPr>
        <w:t>«r» (there is/there are).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согласных; основных звуко-буквенных сочетаний, в частности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tion, 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Вычленение некоторых звуко-буквенных сочетаний при анализе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Times New Roman" w:hAnsi="Times New Roman"/>
          <w:b w:val="false"/>
          <w:i/>
          <w:color w:val="000000"/>
          <w:sz w:val="28"/>
        </w:rPr>
        <w:t>-er/-or, -ist (worker,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языковой догадки для распознавания интернациональных слов </w:t>
      </w:r>
      <w:r>
        <w:rPr>
          <w:rFonts w:ascii="Times New Roman" w:hAnsi="Times New Roman"/>
          <w:b w:val="false"/>
          <w:i/>
          <w:color w:val="000000"/>
          <w:sz w:val="28"/>
        </w:rPr>
        <w:t>(pilot, film)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Модальные глаголы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Конструкция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I am going to have my birthday party on Saturday. </w:t>
      </w:r>
      <w:r>
        <w:rPr>
          <w:rFonts w:ascii="Times New Roman" w:hAnsi="Times New Roman"/>
          <w:b w:val="false"/>
          <w:i/>
          <w:color w:val="000000"/>
          <w:sz w:val="28"/>
        </w:rPr>
        <w:t>Wait, I’ll help you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Обозначение даты и года. Обозначение времени (</w:t>
      </w:r>
      <w:r>
        <w:rPr>
          <w:rFonts w:ascii="Times New Roman" w:hAnsi="Times New Roman"/>
          <w:b w:val="false"/>
          <w:i/>
          <w:color w:val="000000"/>
          <w:sz w:val="28"/>
        </w:rPr>
        <w:t>5 o’clock; 3 am, 2 pm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произведений детского фольклора (рифмовок, стихов, песенок), персонажей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Прогнозирование содержание текста для чтения на основе заголовка.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bookmarkStart w:name="block-78638343" w:id="8"/>
    <w:p>
      <w:pPr>
        <w:sectPr>
          <w:pgSz w:w="11906" w:h="16383" w:orient="portrait"/>
        </w:sectPr>
      </w:pPr>
    </w:p>
    <w:bookmarkEnd w:id="8"/>
    <w:bookmarkEnd w:id="5"/>
    <w:bookmarkStart w:name="block-78638344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ИНОСТРАННОМУ (АНГЛИЙСКОМУ) ЯЗЫКУ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гражданско-патриотического воспитания: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 – России;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сопричастность к прошлому, настоящему и будущему своей страны и родного края;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уважение к своему и другим народам;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духовно-нравственного воспитания: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эстетического воспитания: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разных видах художественной деятельности.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трудового воспитания: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экологического воспитания: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ей вред.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ценности научного познания: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spacing w:before="0" w:after="0"/>
        <w:ind w:left="120"/>
        <w:jc w:val="left"/>
      </w:pPr>
      <w:bookmarkStart w:name="_Toc140053186" w:id="10"/>
      <w:bookmarkEnd w:id="10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объекты, устанавливать основания для сравнения, устанавливать аналогии;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части объекта (объекты) по определённому признаку;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классификации, классифицировать предложенные объекты;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создавать схемы, таблицы для представления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</w:p>
    <w:p>
      <w:pPr>
        <w:numPr>
          <w:ilvl w:val="0"/>
          <w:numId w:val="16"/>
        </w:numPr>
        <w:spacing w:before="0" w:after="0" w:line="264"/>
        <w:jc w:val="both"/>
      </w:pPr>
      <w:bookmarkStart w:name="_Toc108096413" w:id="11"/>
      <w:bookmarkEnd w:id="11"/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совместные проектные задания с опорой на предложенные образцы.</w:t>
      </w:r>
    </w:p>
    <w:p>
      <w:pPr>
        <w:spacing w:before="0" w:after="0"/>
        <w:ind w:left="120"/>
        <w:jc w:val="left"/>
      </w:pPr>
      <w:bookmarkStart w:name="_Toc140053187" w:id="12"/>
      <w:bookmarkEnd w:id="12"/>
      <w:bookmarkStart w:name="_Toc134720971" w:id="13"/>
      <w:bookmarkEnd w:id="13"/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короткие поздравления с праздниками (с днём рождения, Новым годом).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пропуски словами; дописывать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языковую догадку в распознавании интернациональных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нераспространённые и распространённые простые предложения;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начальным It;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(He speaks English.);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Times New Roman" w:hAnsi="Times New Roman"/>
          <w:b w:val="false"/>
          <w:i/>
          <w:color w:val="000000"/>
          <w:sz w:val="28"/>
        </w:rPr>
        <w:t>(I want to dance. She can skate well.);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Times New Roman" w:hAnsi="Times New Roman"/>
          <w:b w:val="false"/>
          <w:i/>
          <w:color w:val="000000"/>
          <w:sz w:val="28"/>
        </w:rPr>
        <w:t>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Present Simple Tense в составе таких фраз, как </w:t>
      </w:r>
      <w:r>
        <w:rPr>
          <w:rFonts w:ascii="Times New Roman" w:hAnsi="Times New Roman"/>
          <w:b w:val="false"/>
          <w:i/>
          <w:color w:val="000000"/>
          <w:sz w:val="28"/>
        </w:rPr>
        <w:t>I’m Dima, I’m eight. I’m fine. I’m sorry. It’s... Is it.? What’s ...?;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предложения с краткими глагольными формами;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(Come in, please.)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have got (I’ve got ... Have you got ...?);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модальный глагол </w:t>
      </w:r>
      <w:r>
        <w:rPr>
          <w:rFonts w:ascii="Times New Roman" w:hAnsi="Times New Roman"/>
          <w:b w:val="false"/>
          <w:i/>
          <w:color w:val="000000"/>
          <w:sz w:val="28"/>
        </w:rPr>
        <w:t>сan/can’t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выражения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 ride a bike.)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отсутствия умения </w:t>
      </w:r>
      <w:r>
        <w:rPr>
          <w:rFonts w:ascii="Times New Roman" w:hAnsi="Times New Roman"/>
          <w:b w:val="false"/>
          <w:i/>
          <w:color w:val="000000"/>
          <w:sz w:val="28"/>
        </w:rPr>
        <w:t>(I can’t ride a bike.); can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для получения разрешения </w:t>
      </w:r>
      <w:r>
        <w:rPr>
          <w:rFonts w:ascii="Times New Roman" w:hAnsi="Times New Roman"/>
          <w:b w:val="false"/>
          <w:i/>
          <w:color w:val="000000"/>
          <w:sz w:val="28"/>
        </w:rPr>
        <w:t>(Can I go out?);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a pen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 w:val="false"/>
          <w:i/>
          <w:color w:val="000000"/>
          <w:sz w:val="28"/>
        </w:rPr>
        <w:t>pens; a man – men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и притяжательные местоимения;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this – these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(1–12);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who, what, how, where, how many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on, in, near, under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союзы </w:t>
      </w:r>
      <w:r>
        <w:rPr>
          <w:rFonts w:ascii="Times New Roman" w:hAnsi="Times New Roman"/>
          <w:b w:val="false"/>
          <w:i/>
          <w:color w:val="000000"/>
          <w:sz w:val="28"/>
        </w:rPr>
        <w:t>and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but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(при однородных членах).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 и их столиц.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3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подписи к иллюстрациям с пояснением, что на них изображено.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b w:val="false"/>
          <w:i/>
          <w:color w:val="000000"/>
          <w:sz w:val="28"/>
        </w:rPr>
        <w:t>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чтения сложных сочетаний букв (например, </w:t>
      </w:r>
      <w:r>
        <w:rPr>
          <w:rFonts w:ascii="Times New Roman" w:hAnsi="Times New Roman"/>
          <w:b w:val="false"/>
          <w:i/>
          <w:color w:val="000000"/>
          <w:sz w:val="28"/>
        </w:rPr>
        <w:t>-tion, -ight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в односложных, двусложных и многосложных словах (</w:t>
      </w:r>
      <w:r>
        <w:rPr>
          <w:rFonts w:ascii="Times New Roman" w:hAnsi="Times New Roman"/>
          <w:b w:val="false"/>
          <w:i/>
          <w:color w:val="000000"/>
          <w:sz w:val="28"/>
        </w:rPr>
        <w:t>international, night)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Times New Roman" w:hAnsi="Times New Roman"/>
          <w:b w:val="false"/>
          <w:i/>
          <w:color w:val="000000"/>
          <w:sz w:val="28"/>
        </w:rPr>
        <w:t>-teen, -ty, -th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 словосложения (</w:t>
      </w:r>
      <w:r>
        <w:rPr>
          <w:rFonts w:ascii="Times New Roman" w:hAnsi="Times New Roman"/>
          <w:b w:val="false"/>
          <w:i/>
          <w:color w:val="000000"/>
          <w:sz w:val="28"/>
        </w:rPr>
        <w:t>football, snowman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Times New Roman" w:hAnsi="Times New Roman"/>
          <w:b w:val="false"/>
          <w:i/>
          <w:color w:val="000000"/>
          <w:sz w:val="28"/>
        </w:rPr>
        <w:t>(Don’t talk, please.);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b w:val="false"/>
          <w:i/>
          <w:color w:val="000000"/>
          <w:sz w:val="28"/>
        </w:rPr>
        <w:t>There + to be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Past Simple Tense </w:t>
      </w:r>
      <w:r>
        <w:rPr>
          <w:rFonts w:ascii="Times New Roman" w:hAnsi="Times New Roman"/>
          <w:b w:val="false"/>
          <w:i/>
          <w:color w:val="000000"/>
          <w:sz w:val="28"/>
        </w:rPr>
        <w:t>(There was a bridge across the river. There were mountains in the south.);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Times New Roman" w:hAnsi="Times New Roman"/>
          <w:b w:val="false"/>
          <w:i/>
          <w:color w:val="000000"/>
          <w:sz w:val="28"/>
        </w:rPr>
        <w:t>-ing: to like/enjoy doing something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I’d like to ...;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существительные в притяжательном падеже (Possessive Case);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b w:val="false"/>
          <w:i/>
          <w:color w:val="000000"/>
          <w:sz w:val="28"/>
        </w:rPr>
        <w:t>much/many/a lot of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наречия частотности </w:t>
      </w:r>
      <w:r>
        <w:rPr>
          <w:rFonts w:ascii="Times New Roman" w:hAnsi="Times New Roman"/>
          <w:b w:val="false"/>
          <w:i/>
          <w:color w:val="000000"/>
          <w:sz w:val="28"/>
        </w:rPr>
        <w:t>usually, often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личные местоимения в объектном падеже;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that – those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b w:val="false"/>
          <w:i/>
          <w:color w:val="000000"/>
          <w:sz w:val="28"/>
        </w:rPr>
        <w:t>some/any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повествовательных и вопросительных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b w:val="false"/>
          <w:i/>
          <w:color w:val="000000"/>
          <w:sz w:val="28"/>
        </w:rPr>
        <w:t>when, whose, why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количественные числительные (13–100);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порядковые числительные (1–30);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b w:val="false"/>
          <w:i/>
          <w:color w:val="000000"/>
          <w:sz w:val="28"/>
        </w:rPr>
        <w:t>to (We went to Moscow last year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b w:val="false"/>
          <w:i/>
          <w:color w:val="000000"/>
          <w:sz w:val="28"/>
        </w:rPr>
        <w:t>next to, in front of, behind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b w:val="false"/>
          <w:i/>
          <w:color w:val="000000"/>
          <w:sz w:val="28"/>
        </w:rPr>
        <w:t>at, in, on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выражениях </w:t>
      </w:r>
      <w:r>
        <w:rPr>
          <w:rFonts w:ascii="Times New Roman" w:hAnsi="Times New Roman"/>
          <w:b w:val="false"/>
          <w:i/>
          <w:color w:val="000000"/>
          <w:sz w:val="28"/>
        </w:rPr>
        <w:t>at 4 o’clock, in the morning, on Monday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и страну/страны изучаемого языка на английском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на основе заголовка;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 себя несплошные тексты (таблицы, диаграммы и другое) и понимать представленную в них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новые слова согласно основным правилам чтения;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Графика, орфография и пунктуация: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Times New Roman" w:hAnsi="Times New Roman"/>
          <w:b w:val="false"/>
          <w:i/>
          <w:color w:val="000000"/>
          <w:sz w:val="28"/>
        </w:rPr>
        <w:t>er/-or, -ist: teacher, actor, artist)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словосложения </w:t>
      </w:r>
      <w:r>
        <w:rPr>
          <w:rFonts w:ascii="Times New Roman" w:hAnsi="Times New Roman"/>
          <w:b w:val="false"/>
          <w:i/>
          <w:color w:val="000000"/>
          <w:sz w:val="28"/>
        </w:rPr>
        <w:t>(blackboard)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конверсии </w:t>
      </w:r>
      <w:r>
        <w:rPr>
          <w:rFonts w:ascii="Times New Roman" w:hAnsi="Times New Roman"/>
          <w:b w:val="false"/>
          <w:i/>
          <w:color w:val="000000"/>
          <w:sz w:val="28"/>
        </w:rPr>
        <w:t>(to play – a play)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b w:val="false"/>
          <w:i/>
          <w:color w:val="000000"/>
          <w:sz w:val="28"/>
        </w:rPr>
        <w:t>to be going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Future Simple Tense для выражения будущего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b w:val="false"/>
          <w:i/>
          <w:color w:val="000000"/>
          <w:sz w:val="28"/>
        </w:rPr>
        <w:t>must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 w:val="false"/>
          <w:i/>
          <w:color w:val="000000"/>
          <w:sz w:val="28"/>
        </w:rPr>
        <w:t>have to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b w:val="false"/>
          <w:i/>
          <w:color w:val="000000"/>
          <w:sz w:val="28"/>
        </w:rPr>
        <w:t>no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b w:val="false"/>
          <w:i/>
          <w:color w:val="000000"/>
          <w:sz w:val="28"/>
        </w:rPr>
        <w:t>good – better – (the) best, bad – worse – (the) worst)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наречия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обозначение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родной страны и страны/стран изучаемого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некоторых литературных персонажах;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небольших произведениях детского фольклора (рифмовки, песни);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bookmarkStart w:name="block-78638344" w:id="14"/>
    <w:p>
      <w:pPr>
        <w:sectPr>
          <w:pgSz w:w="11906" w:h="16383" w:orient="portrait"/>
        </w:sectPr>
      </w:pPr>
    </w:p>
    <w:bookmarkEnd w:id="14"/>
    <w:bookmarkEnd w:id="9"/>
    <w:bookmarkStart w:name="block-78638341" w:id="1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9"/>
        <w:gridCol w:w="3529"/>
        <w:gridCol w:w="1274"/>
        <w:gridCol w:w="2285"/>
        <w:gridCol w:w="2420"/>
        <w:gridCol w:w="3437"/>
      </w:tblGrid>
      <w:tr>
        <w:trPr>
          <w:trHeight w:val="300" w:hRule="atLeast"/>
          <w:trHeight w:val="144" w:hRule="atLeast"/>
        </w:trPr>
        <w:tc>
          <w:tcPr>
            <w:tcW w:w="4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9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https://m.edsoo.ru/7f411518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0"/>
        <w:gridCol w:w="3520"/>
        <w:gridCol w:w="1275"/>
        <w:gridCol w:w="2287"/>
        <w:gridCol w:w="2421"/>
        <w:gridCol w:w="3441"/>
      </w:tblGrid>
      <w:tr>
        <w:trPr>
          <w:trHeight w:val="300" w:hRule="atLeast"/>
          <w:trHeight w:val="144" w:hRule="atLeast"/>
        </w:trPr>
        <w:tc>
          <w:tcPr>
            <w:tcW w:w="4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моего «я»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моих увлечений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Мир вокруг меня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школа, любимые учебные предметы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Родная страна и страны изучаемого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https://m.edsoo.ru/7f412652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8638341" w:id="16"/>
    <w:p>
      <w:pPr>
        <w:sectPr>
          <w:pgSz w:w="16383" w:h="11906" w:orient="landscape"/>
        </w:sectPr>
      </w:pPr>
    </w:p>
    <w:bookmarkEnd w:id="16"/>
    <w:bookmarkEnd w:id="15"/>
    <w:bookmarkStart w:name="block-78638342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(как у тебя дела?)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(представляем свою семью)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родственников: характер)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(знакомство с семьёй друга)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(мое любимое место в доме)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(расположение предметов в доме/квартире)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(дом, квартира мечты)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(сколько тебе лет?)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(что я умею и люблю делать)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(мои любимые предметы)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Любимое время года моих одноклассников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(знакомство с персонажами)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 (Новый год, Рождество)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51"/>
        <w:gridCol w:w="3707"/>
        <w:gridCol w:w="1033"/>
        <w:gridCol w:w="2005"/>
        <w:gridCol w:w="2159"/>
        <w:gridCol w:w="1593"/>
        <w:gridCol w:w="2646"/>
      </w:tblGrid>
      <w:tr>
        <w:trPr>
          <w:trHeight w:val="300" w:hRule="atLeast"/>
          <w:trHeight w:val="144" w:hRule="atLeast"/>
        </w:trPr>
        <w:tc>
          <w:tcPr>
            <w:tcW w:w="3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0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(рассказ о своей семье)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https://m.edsoo.ru/971f9141 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https://m.edsoo.ru/7f445692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https://m.edsoo.ru/7f44594e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семья/мои родственники (увлечения)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https://m.edsoo.ru/7f446b1e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https://m.edsoo.ru/7f445dcc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https://m.edsoo.ru/3e03f01b 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https://m.edsoo.ru/7f446416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школьный обед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https://m.edsoo.ru/e435ca36 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https://m.edsoo.ru/7f44741a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распорядок дня (выходной день)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https://m.edsoo.ru/7f446fd8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https://m.edsoo.ru/7f447942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https://m.edsoo.ru/7f447942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игрушки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https://m.edsoo.ru/7f447ae6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игры и соревнования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https://m.edsoo.ru/7f447ea6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https://m.edsoo.ru/b7b1b737 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https://m.edsoo.ru/7f44807c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https://m.edsoo.ru/7f448202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Питомцы моих друзей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https://m.edsoo.ru/eee146d6 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https://m.edsoo.ru/7f44852c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увлечения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https://m.edsoo.ru/7f448996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https://m.edsoo.ru/0e10918c </w:t>
            </w: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https://m.edsoo.ru/7f448d10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https://m.edsoo.ru/7f448d10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мультфильмы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https://m.edsoo.ru/7f4494b8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https://m.edsoo.ru/7f44ce6a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сказка (описание главного героя: характер)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https://m.edsoo.ru/7f44d158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моей семьей (в парке)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https://m.edsoo.ru/7f448eb4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80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https://m.edsoo.ru/7f448eb4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https://m.edsoo.ru/7f449666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https://m.edsoo.ru/7f449666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https://m.edsoo.ru/7f449c6a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https://m.edsoo.ru/7f449e22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https://m.edsoo.ru/7f449fc6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https://m.edsoo.ru/7f44a19c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https://m.edsoo.ru/7f44a570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https://m.edsoo.ru/7f44a778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https://m.edsoo.ru/7f44bd6c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https://m.edsoo.ru/7f44aae8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(описание внешности)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https://m.edsoo.ru/7f44ac8c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https://m.edsoo.ru/7f44ae44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https://m.edsoo.ru/7f44b344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месяцы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https://m.edsoo.ru/7f44b6aa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https://m.edsoo.ru/7f44c0b4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родная страна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https://m.edsoo.ru/7f44c276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https://m.edsoo.ru/7f44c5fa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(интересные факты – Великобритания)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https://m.edsoo.ru/7f44c7e4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https://m.edsoo.ru/7f44cab4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https://m.edsoo.ru/7f44cc80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https://m.edsoo.ru/7f44d3d8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https://m.edsoo.ru/7f44d8f6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https://m.edsoo.ru/7f44dc70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https://m.edsoo.ru/7f44e5a8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9"/>
        <w:gridCol w:w="1064"/>
        <w:gridCol w:w="2041"/>
        <w:gridCol w:w="2193"/>
        <w:gridCol w:w="1536"/>
        <w:gridCol w:w="2682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https://m.edsoo.ru/7f44e832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https://m.edsoo.ru/7f44ef8a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https://m.edsoo.ru/7f44f7e6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https://m.edsoo.ru/7f44fa5c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https://m.edsoo.ru/7f45002e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https://m.edsoo.ru/7f4501b4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https://m.edsoo.ru/7f450330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любимая еда (здоровое питание)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https://m.edsoo.ru/7f451258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https://m.edsoo.ru/7f450bdc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https://m.edsoo.ru/7f451406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https://m.edsoo.ru/7f451406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https://m.edsoo.ru/7f451816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https://m.edsoo.ru/7f451bb8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https://m.edsoo.ru/7f451dac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Любимые занятия (как я провёл день)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https://m.edsoo.ru/7f451f46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https://m.edsoo.ru/7f45241e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Любимый сказка (описание персонажей)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https://m.edsoo.ru/7f45284c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https://m.edsoo.ru/7f4529e6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https://m.edsoo.ru/7f452c8e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https://m.edsoo.ru/7f4530bc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https://m.edsoo.ru/7f4529e6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https://m.edsoo.ru/7f45327e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https://m.edsoo.ru/7f45327e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https://m.edsoo.ru/7f453422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https://m.edsoo.ru/7f4535da</w:t>
              </w:r>
            </w:hyperlink>
          </w:p>
        </w:tc>
      </w:tr>
      <w:tr>
        <w:trPr>
          <w:trHeight w:val="118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https://m.edsoo.ru/8350fe8e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https://m.edsoo.ru/8350ffec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https://m.edsoo.ru/8351026c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(город/ село). (профессии)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https://m.edsoo.ru/83512080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https://m.edsoo.ru/835121d4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https://m.edsoo.ru/83512472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https://m.edsoo.ru/83512648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https://m.edsoo.ru/835113b0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https://m.edsoo.ru/83511568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https://m.edsoo.ru/8351109a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https://m.edsoo.ru/83510eb0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https://m.edsoo.ru/835116ee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https://m.edsoo.ru/83511a40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https://m.edsoo.ru/83511edc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«Мир вокруг меня» / Всероссийская проверочная работа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https://m.edsoo.ru/83511edc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https://m.edsoo.ru/83513426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https://m.edsoo.ru/8351394e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https://m.edsoo.ru/835135de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https://m.edsoo.ru/7f45241e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https://m.edsoo.ru/835137aa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https://m.edsoo.ru/83513c50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https://m.edsoo.ru/835149fc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https://m.edsoo.ru/83514baa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https://m.edsoo.ru/83514baa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8638342" w:id="18"/>
    <w:p>
      <w:pPr>
        <w:sectPr>
          <w:pgSz w:w="16383" w:h="11906" w:orient="landscape"/>
        </w:sectPr>
      </w:pPr>
    </w:p>
    <w:bookmarkEnd w:id="18"/>
    <w:bookmarkEnd w:id="17"/>
    <w:bookmarkStart w:name="block-78638346" w:id="19"/>
    <w:p>
      <w:pPr>
        <w:spacing w:before="199" w:after="199" w:line="336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ПРОВЕРЯЕМЫЕ ТРЕБОВАНИЯ К РЕЗУЛЬТАТАМ ОСВОЕНИЯ ОСНОВНОЙ </w:t>
      </w: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ОБРАЗОВАТЕЛЬНОЙ ПРОГРАММЫ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686"/>
        <w:gridCol w:w="10883"/>
      </w:tblGrid>
      <w:tr>
        <w:trPr>
          <w:trHeight w:val="79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 проверяемого результата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Коммуникативные умения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Говорение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речь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Вести диалог этикетного характера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стандартных ситуациях неофициального общения, используя вербальные и (или) зрительные опоры, с соблюдением норм речевого этикета, принятого в стране (странах) изучаемого языка (не менее 3 реплик со стороны каждого собеседника)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Вести диалог-расспрос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стандартных ситуациях неофициального общения, используя вербальные и (или) зрительные опоры, с соблюдением норм речевого этикета, принятого в стране (странах) изучаемого языка (не менее 3 реплик со стороны каждого собеседника)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Монологическая речь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Создавать устные монологические высказывания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объёмом не менее 3 фраз в рамках изучаемой тематики с использованием картинок, фотографий и (или) ключевых слова, вопросов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Аудирование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Воспринимать на слух и понимать речь учителя и других обучающихся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вербально (невербально) реагировать на услышанное</w:t>
            </w:r>
          </w:p>
        </w:tc>
      </w:tr>
      <w:tr>
        <w:trPr>
          <w:trHeight w:val="21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Воспринимать на слух и понимать основное содержание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учебных текстов, 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1.2.3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Воспринимать на слух и понимать запрашиваемую информацию фактического характера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учебных текстах, построенных на изученном языковом материале, используя зрительные опоры и языковую догадку (время звучания текста (текстов) для аудирования – до 40 секунд)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1.3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Смысловое чтение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Читать вслух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учебные тексты объёмом до 60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Читать про себя и понимать основное содержание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учебных текстов, построенных на изученном языковом материале, используя зрительные опоры и языковую догадку (объём текста для чтения – до 80 слов)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1.3.3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Читать про себя и понимать запрашиваемую информацию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учебных текстах, построенных на изученном языковом материале, используя зрительные опоры и языковую догадку (объём текста для чтения – до 80 слов)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1.4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Письмо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Заполнять простые формуляры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сообщая о себе основные сведения, в соответствии с нормами, принятыми в стране (странах) изучаемого языка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Писать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 с использованием образца короткие поздравления с праздниками (с днём рождения, Новым годом)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Языковые знания и навыки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Фонетическая сторона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Знать буквы алфавита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английского языка в правильной последовательности и фонетически корректно их озвучивать 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Применять правила чтения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гласных в открытом и закрытом слоге в односложных словах, вычленять некоторые звуко-буквенные сочетания при анализе знакомых слов; озвучивать транскрипционные знаки, отличать их от букв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новые слова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согласно основным правилам чтения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на слух и правильно произносить слова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фразы (предложения) с соблюдением их ритмико-интонационных особенностей </w:t>
            </w:r>
          </w:p>
        </w:tc>
      </w:tr>
      <w:tr>
        <w:trPr>
          <w:trHeight w:val="81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 корректно воспроизводить буквы английского алфавита (полупечатное написание букв, буквосочетаний, слов)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Правильно писать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слова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Заполнять пропуски словами; дописывать предложения 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2.2.4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 расставлять знаки препинания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2.3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Лексическая сторона речи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правильно употреблять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Использовать языковую догадку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распознавании интернациональных слов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2.4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основные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форме)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нераспространённые и распространённые простые предложения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2.4.3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It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2.4.4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Present Simple Tense 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2.4.5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предложения с простым глагольным сказуемым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He speaks English.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2.4.6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предложения с составным глагольным сказуемым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 want to dance. She can skate well.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2.4.7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предложения с глаголом-связкой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Present Simple Tense в составе таких фраз, как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I’m Dima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I’m eight. I’ fine. I’m sorry. It’s … Is it? What’s …?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2.4.8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Распознавать и употреблять в устной и письменной речи предложения с краткими глагольными формами</w:t>
            </w:r>
          </w:p>
        </w:tc>
      </w:tr>
      <w:tr>
        <w:trPr>
          <w:trHeight w:val="127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2.4.9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Come in, please.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2.4.10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глагольную конструкцию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have got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I’ve got… Have you got…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модальный глагол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can/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can’t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для выражения умения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I can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ride a bike.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и отсутствия умения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I can’t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ride a bike.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can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для получения разрешения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Can I go out?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2.4.13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определённый, неопределённый и нулевой артикли c именами существительными (наиболее распространённые случаи)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2.4.14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существительные во множественном числе, образованные по правилу, и исключения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a pen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–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pens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 man – men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2.4.15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личные и притяжательные местоимения 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2.4.16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указательные местоимения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this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these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2.4.17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количественные числительные (1 – 12)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2.4.18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how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how many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2.4.19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предлоги места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near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under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2.4.20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союзы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but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при однородных членах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Социокультурные знания и умения</w:t>
            </w:r>
          </w:p>
        </w:tc>
      </w:tr>
      <w:tr>
        <w:trPr>
          <w:trHeight w:val="363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Владеть отдельными социокультурными элементами речевого поведенческого этикета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9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Знать названия родной страны и страны (стран) изучаемого языка и их столиц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687"/>
        <w:gridCol w:w="10882"/>
      </w:tblGrid>
      <w:tr>
        <w:trPr>
          <w:trHeight w:val="79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 проверяемого результата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Коммуникативные умения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Говорение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речь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Вести диалог этикетного характера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 стороны каждого собеседника)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Вести диалог-расспрос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 стороны каждого собеседника)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1.1.1.3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Вести диалог-побуждение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 основе вербальных и (или) зрительных опор с соблюдением правил речевого этикета, принятых в стране (странах) изучаемого языка (не менее 4 реплик со стороны каждого собеседника)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Монологическая речь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устное связное монологическое высказывание-описание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с вербальными и (или) зрительными опорами в рамках изучаемой тематики (объёмом не менее 4 фраз)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устное связное монологическое высказывание-повествование (рассказ)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с вербальными и (или) зрительными опорами в рамках изучаемой тематики (объёмом не менее 4 фраз)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1.1.2.3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Передавать основное содержание прочитанного текста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вербальными и (или) зрительными опорами (объём монологического высказывания – не менее 4 фраз)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Аудирование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Воспринимать на слух и понимать речь учителя и других обучающихся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вербально (невербально) реагировать на услышанное</w:t>
            </w:r>
          </w:p>
        </w:tc>
      </w:tr>
      <w:tr>
        <w:trPr>
          <w:trHeight w:val="178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Воспринимать на слух и понимать основное содержание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1.2.3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Воспринимать на слух и понимать запрашиваемую информацию фактического характера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учебных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1.3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Смысловое чтение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Читать вслух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Читать про себя и понимать запрашиваемую информацию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учебных текстах, содержащих отдельные незнакомые слова, со зрительной опорой и без опоры, а также с использованием языковой, в том числе контекстуальной, догадки (объём текста (текстов) для чтения – до 130 слов)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1.4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Письмо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Заполнять анкеты и формуляры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указанием личной информации: имя, фамилия, возраст, страна проживания, любимые занятия и другое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1.4.3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подписи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к иллюстрациям с пояснением, что на них изображено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Языковые знания и навыки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Фонетическая сторона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Применять правила чтения гласных в третьем типе слога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(гласная +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Применять правила чтения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сложных сочетаний букв (например, 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tion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ight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в односложных, двусложных и многосложных словах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international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night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2.1.3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новые слова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согласно основным правилам чтения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2.1.4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на слух и правильно произносить слова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фразы (предложения) с соблюдением их ритмико-интонационных особенностей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Правильно писать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слова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 расставлять знаки препинания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(точку, вопросительный и восклицательный знаки в конце предложения, апостроф)</w:t>
            </w:r>
          </w:p>
        </w:tc>
      </w:tr>
      <w:tr>
        <w:trPr>
          <w:trHeight w:val="72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2.3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Лексическая сторона речи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аффиксации (суффиксы числительных 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teen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ty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словосложения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football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snowman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2.4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побудительные предложения в отрицательной форме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Don’t talk, please.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Past Simple Tense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There was a bridge across the river. There were mountains in the south.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2.4.3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2.4.4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I’d like to...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2.4.5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конструкции с глаголами на 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to like/enjoy doing smth 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2.4.6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существительные в притяжательном падеже (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Possessive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Case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2.4.7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слова, выражающие количество с исчисляемыми и неисчисляемыми существительными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much / many / a lot of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2.4.8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наречия частотности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usually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often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личные местоимения в объектном падеже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указательные местоимения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that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those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неопределённые местоимения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some/any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 в повествовательных и вопросительных предложениях 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количественные числительные (13 – 100) и порядковые числительные (1 – 30)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when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whose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why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2.4.14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предлог направления движения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 went to Moscow last year.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 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2.4.15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предлоги места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next to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in front of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behind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2.4.16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предлоги времени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выражениях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at 4 o’clock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in the morning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on Monday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Социокультурные знания и умения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8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9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Кратко представлять свою страну и страну (страны) изучаемого языка на английском языке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708"/>
        <w:gridCol w:w="10861"/>
      </w:tblGrid>
      <w:tr>
        <w:trPr>
          <w:trHeight w:val="79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 проверяемого результата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Проверяемые предметные результаты освоения основной образовательной программы начального общего образования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Коммуникативные умения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Говорение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речь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Вести диалог этикетного характера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на 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Вести диалог-расспрос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 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1.1.1.3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Вести диалог-побуждение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 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>
        <w:trPr>
          <w:trHeight w:val="178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1.1.1.4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Вести диалог – разговор по телефону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использованием картинки, фотографии и (или) ключевых слов в стандартных ситуациях неофициального общения с соблюдением норм речевого этикета в объёме не менее 4 – 5 реплик со стороны каждого собеседника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Монологическая речь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устные связные монологические высказывания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(описание, рассуждение; повествование (сообщение)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 – 5 фраз)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устные связные монологические высказывания по образцу; выражать своё отношение к предмету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1.1.2.3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Передавать основное содержание прочитанного текста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вербальными и (или) зрительными опорами в объёме не менее 4 – 5 фраз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1.1.2.4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Представлять результаты выполненной проектной работы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в том числе подбирая иллюстративный материал (рисунки, фото) к тексту выступления, в объёме не менее 4 – 5 фраз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Аудирование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Воспринимать на слух и понимать речь учителя и других обучающихся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вербально (невербально) реагировать на услышанное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Воспринимать на слух и понимать основное содержание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учебных и адаптированных аутентичных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1.2.3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Воспринимать на слух и понимать запрашиваемую информацию фактического характера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учебных и адаптированных аутентичных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1.3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Смысловое чтение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Читать вслух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учебные тексты объёмом до 80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>
        <w:trPr>
          <w:trHeight w:val="270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про себя и понимать основное содержание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текстов,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– до 160 слов)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1.3.3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Читать про себя и понимать запрашиваемую информацию в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текстах,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– до 160 слов)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1.3.4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Прогнозировать содержание текста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 основе заголовка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1.3.5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про себя несплошные тексты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(таблицы) и понимать представленную в них информацию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1.4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Письмо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Заполнять анкеты и формуляры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с указанием личной информации: имя, фамилия, возраст, место жительства (страна проживания, город), любимые занятия и другие 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Писать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использованием образца поздравления с днём рождения, Новым годом, Рождеством с выражением пожеланий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1.4.3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Писать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использованием образца электронное сообщение личного характера (объём сообщения – до 50 слов)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Языковые знания и навыки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Фонетическая сторона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новые слова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согласно основным правилам чтения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Различать на слух и правильно произносить слова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фразы (предложения) с соблюдением их ритмико-интонационных особенностей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Правильно писать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слова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 расставлять знаки препинания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(точка, вопросительный и восклицательный знаки в конце предложения,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апостроф,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при перечислении)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2.3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Лексическая сторона речи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</w:t>
            </w:r>
          </w:p>
        </w:tc>
      </w:tr>
      <w:tr>
        <w:trPr>
          <w:trHeight w:val="222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образовывать родственные слова, образованные с использованием одного из основных способов словообразования – аффиксации (суффиксы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er/-or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teacher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actor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artist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2.3.3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словосложения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blackboard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 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2.3.4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конверcии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to play – a play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2.4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глаголы в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Present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Past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Simple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Tense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Present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Continuous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Tense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Future Simple Tense для выражения будущего действия 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2.4.3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модальные глаголы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must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have to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2.4.4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отрицательное местоимение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no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2.4.5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good – better – (the) best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bad – worse – (the) worst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2.4.6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наречия времени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2.4.7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обозначение даты и года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2.4.8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обозначение времени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Социокультурные знания и умения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Знать названия родной страны и страны (стран) изучаемого языка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Знать некоторых литературных персонажей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Знать небольшие произведения детского фольклора (рифмовки, песни)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8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11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Кратко представлять свою страну на иностранном языке в рамках изучаемой тематики</w:t>
            </w:r>
          </w:p>
        </w:tc>
      </w:tr>
    </w:tbl>
    <w:p>
      <w:pPr>
        <w:spacing w:before="0" w:after="0"/>
        <w:ind w:left="120"/>
        <w:jc w:val="left"/>
      </w:pPr>
    </w:p>
    <w:bookmarkStart w:name="block-78638346" w:id="20"/>
    <w:p>
      <w:pPr>
        <w:sectPr>
          <w:pgSz w:w="11906" w:h="16383" w:orient="portrait"/>
        </w:sectPr>
      </w:pPr>
    </w:p>
    <w:bookmarkEnd w:id="20"/>
    <w:bookmarkEnd w:id="19"/>
    <w:bookmarkStart w:name="block-78638348" w:id="21"/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ЭЛЕМЕНТЫ СОДЕРЖАНИЯ</w:t>
      </w:r>
    </w:p>
    <w:p>
      <w:pPr>
        <w:spacing w:before="199" w:after="199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900"/>
        <w:gridCol w:w="11669"/>
      </w:tblGrid>
      <w:tr>
        <w:trPr>
          <w:trHeight w:val="40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Коммуникативные умения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Говорение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речь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этикетного характера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Диалог-расспрос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информации, сообщение фактической информации, ответы на вопросы собеседника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Монологическая речь 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Рассказ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себе, члене семьи, друге с использованием речевых ситуаций, ключевых слов и (или) иллюстраций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Аудирование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Понимание на слух речи учителя и других обучающихся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вербальная (невербальная) реакция на услышанное (при непосредственном общении)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Аудирование с пониманием основного содержания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1.2.3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Аудирование с пониманием запрашиваемой информации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>
        <w:trPr>
          <w:trHeight w:val="85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1.3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Смысловое чтение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вслух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учебных текстов, построенных на изученном языковом материале, с соблюдением правил чтения и соответствующей интонацией; понимание прочитанного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про себя и понимание основного содержания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учебных текстов, построенных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 догадки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1.3.3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про себя и понимание запрашиваемой информации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 догадки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1.4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Письмо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Овладение техникой письма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(полупечатное написание букв, буквосочетаний, слов)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Воспроизведение речевых образцов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списывание текста,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1.4.3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Заполнение простых формуляров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указанием личной информации (имя, фамилия, возраст, страна проживания) в соответствии с нормами, принятыми в стране (странах) изучаемого языка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1.4.4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Написание с использованием образца коротких поздравлений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праздниками (с днём рождения, Новым годом)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Языковые знания и навыки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Фонетическая сторона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английского алфавита. Корректное называние букв английского алфавита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»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2.1.3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чтения гласных в открытом и закрытом слоге в односложных словах; согласных; основных звуко-буквенных сочетаний. Выделение из слова некоторых звуко-буквенных сочетаний при анализе изученных слов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2.1.4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новых слов согласно основным правилам чтения английского языка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2.1.5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английской транскрипции; отличие их от букв английского алфавита. Фонетически корректное озвучивание знаков транскрипции</w:t>
            </w:r>
          </w:p>
        </w:tc>
      </w:tr>
      <w:tr>
        <w:trPr>
          <w:trHeight w:val="21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2.1.6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 корректное (полупечатное) написание букв английского алфавита в буквосочетаниях и словах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Правильное написание изученных слов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2.2.3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2.2.4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Правильное использование апострофа в изученных сокращённых формах глагола-связки, вспомогательного и модального глаголов (например,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I’m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isn’t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don’t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doesn’t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can’t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), существительных в притяжательном падеже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Ann’s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2.3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Лексическая сторона речи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Распознавание в устной и письменной речи интернациональных слов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doctor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film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с помощью языковой догадки</w:t>
            </w:r>
          </w:p>
        </w:tc>
      </w:tr>
      <w:tr>
        <w:trPr>
          <w:trHeight w:val="135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2.4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Грамматическая сторона речи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Распознавание в письменном и звучащем тексте и употребление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 устной и письменной речи изученных морфологических форм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синтаксических конструкций английского языка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Нераспространённые и распространённые простые предложения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2.4.3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It’s a red ball.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2.4.4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начальным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Present Simple Tense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There is a cat in the room. Is there a cat in the room? – Yes, there is. / No, there isn’t. There are four pens on the table. Are there four pens on the table? – Yes, there are. / No, there aren’t. How many pens are there on the table? – There are four pens.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2.4.5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простым глагольным сказуемым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They live in the country.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), составным именным сказуемым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 box is small.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и составным глагольным сказуемым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 like to play with my cat. She can play the piano.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51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2.4.6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глаголом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связкой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to be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Present Simple Tense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My father is a doctor. Is it a red ball? – Yes, it is. / No, it isn’t.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2.4.7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краткими глагольными формами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She can’t swim. I don’t like porridge.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2.4.8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Побудительные предложения в утвердительной форме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Come in, please.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2.4.9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 Present Simple Tense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2.4.10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Глагольная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have got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I’ve got a cat. He’s/She’s got a cat. Have you got a cat? – Yes, I have. / No, I haven’t. What have you got?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Модальный глагол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can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: для выражения умения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 can play tennis.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и отсутствия умения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 can’t play chess.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 для получения разрешения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Can I go out?)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Определённый, неопределённый и нулевой артикли c именами существительными (наиболее распространённые случаи)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2.4.13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Существительные во множественном числе, образованные по правилу и исключения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 book – books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 man – men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2.4.14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I,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he/she/it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they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2.4.15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my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your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his/her/its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our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their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2.4.16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this – these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2.4.17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Количественные числительные (1 – 12)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2.4.18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Вопросительные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what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how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where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how many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2.4.19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near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2.4.20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Союзы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but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(c однородными членами)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Социокультурные знания и умения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Знание названий родной страны и страны (стран) изучаемого языка и их столиц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Знание небольших произведений детского фольклора страны (стран) изучаемого языка (рифмовки, стихи, песенки); персонажей детских книг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Компенсаторные умения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</w:t>
            </w:r>
          </w:p>
        </w:tc>
      </w:tr>
      <w:tr>
        <w:trPr>
          <w:trHeight w:val="135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при формулировании собственных высказываний ключевых слов, вопросов, иллюстраций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Тематическое содержание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моего «я».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Приветствие, знакомство, Моя семья. Мой день рождения. Моя любимая еда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моих увлечений.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Любимый цвет, игрушка. Любимые занятия. Мой питомец. Выходной день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меня.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Моя школа. Мои друзья. Моя малая родина (город, село)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3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</w:t>
            </w:r>
          </w:p>
        </w:tc>
        <w:tc>
          <w:tcPr>
            <w:tcW w:w="128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страны изучаемого языка.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Названия родной страны и страны (стран) изучаемого языка; их столиц. Произведения детского фольклора. Литературные персонажи детских книг. Праздники родной страны и страны (стран) изучаемого языка (Новый год, Рождество)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>3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898"/>
        <w:gridCol w:w="11671"/>
      </w:tblGrid>
      <w:tr>
        <w:trPr>
          <w:trHeight w:val="40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Коммуникативные умения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Говорение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речь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этикетного характера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поздравление, извинение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Диалог-расспрос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информации; сообщение фактической информации, ответ на вопросы собеседника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Диалог – побуждение к действию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Монологическая речь 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Рассказ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себе, члене семьи, друге с использованием речевых ситуаций, ключевых слов и (или) иллюстраций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Пересказ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использованием речевых ситуаций, ключевых слов и (или) иллюстраций основного содержания прочитанного текста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Аудирование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Понимание на слух речи учителя и других обучающихся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вербальная (невербальная) реакция на услышанное (при непосредственном общении)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Аудирование с пониманием основного содержания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Аудирование с пониманием запрашиваемой информации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Смысловое чтение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вслух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учебных текстов, построенных на изученном языковом материале, с соблюдением правил чтения и соответствующей интонацией, понимание прочитанного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про себя и понимание основного содержания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учебных текстов, построенных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языковой, в том числе контекстуальной, догадки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про себя и понимание запрашиваемой информации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1.4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Письмо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выписывание из текста слов, словосочетаний, предложений; вставка пропущенного слова в предложение в соответствии с решаемой коммуникативной (учебной) задачей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подписей к картинкам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фотографиям с пояснением, что на них изображено</w:t>
            </w:r>
          </w:p>
        </w:tc>
      </w:tr>
      <w:tr>
        <w:trPr>
          <w:trHeight w:val="270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Заполнение простых формуляров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указанием личной информации (имя, фамилия, возраст, страна проживания, любимые занятия) в соответствии с нормами, принятыми в стране (странах) изучаемого языка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1.4.4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Написание с использованием образца поздравлений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праздниками (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днём рождения, Новым годом, Рождеством) с выражением пожеланий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Языковые знания и навыки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Фонетическая сторона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английского алфавита. Фонетически корректное озвучивание букв английского алфавита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«r»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гласных в открытом и закрытом слоге в односложных словах, чтения гласных в третьем типе слога (гласная +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); согласных, основных звукобуквенных сочетаний, в частности сложных сочетаний букв (например,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tion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ight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в односложных, двусложных и многосложных словах. Выделение некоторых звукобуквенных сочетаний при анализе изученных слов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2.1.4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новых слов согласно основным правилам чтения с использованием полной или частичной транскрипции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2.1.5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английской транскрипции; отличие их от букв английского алфавита. Фонетически корректное озвучивание знаков транскрипции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2.1.6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на слух и адекватное, без ошибок произнесение слов с соблюдением правильного ударения и фраз (предложений) с соблюдением их ритмико-интонационных особенностей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2.1.7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Ритмико-интонационные особенности повествовательного, побудительного и вопросительного (общий и специальный вопрос) предложений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Правильное написание изученных слов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</w:t>
            </w:r>
          </w:p>
        </w:tc>
      </w:tr>
      <w:tr>
        <w:trPr>
          <w:trHeight w:val="81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Лексическая сторона речи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-teen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ty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-th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и словосложения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sportsman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Распознавание в устной и письменной речи интернациональных слов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doctor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film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с помощью языковой догадки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2.4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начальным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There + to be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Past Simple Tense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There was an old house near the river.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Побудительные предложения в отрицательной форме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Don’t talk, please.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2.4.4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I’d like to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...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I’d like to read this book.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2.4.5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глаголами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to like/enjoy doing smth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 like riding my bike.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2.4.6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Существительные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притяжательном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(Possessive Case: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Ann’s dress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children’s toys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boys’ books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2.4.7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выражающие количество, с исчисляемыми и неисчисляемыми существительными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much / many / a lot of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2.4.8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в объектном падеже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him/her/it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2.4.9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this – these; that – those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2.4.10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Неопределённые местоимения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some/any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в повествовательных и вопросительных предложениях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Have you got any friends? – Yes, I’ve got some.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Наречия частотности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usually, often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Количественные числительные (13 – 100). Порядковые числительные (1 – 30)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Вопросительные слова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when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whose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why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2.4.14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next to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in front o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f,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behind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направления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выражениях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at 5 o’clock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in the morning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on Monday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81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Социокультурные знания и умения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Знание произведений детского фольклора (рифмовок, стихов, песенок), персонажей детских книг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Краткое представление своей страны и страны (стран) изучаемого языка (названия родной страны и страны (стран) изучаемого языка и их столиц, название родного населенного пункта, цвета национальных флагов)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Компенсаторные умения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при чтении и аудировании языковой, в том числе контекстуальной, догадки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при формулировании собственных высказываний ключевых слов, вопросов; иллюстраций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Тематическое содержание речи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Мир моего «я».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семья. Мой день рождения. Моя любимая еда. Мой день (распорядок дня)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Мир моих увлечений.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игра. Мой питомец. Любимые занятия. Любимая сказка. Выходной день. Каникулы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Мир вокруг меня.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дом). Моя школа. Мои друзья. Моя малая родина (город, село). Дикие и домашние животные. Погода. Времена года (месяцы)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</w:t>
            </w:r>
          </w:p>
        </w:tc>
        <w:tc>
          <w:tcPr>
            <w:tcW w:w="128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 (страны)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 (стран) изучаемого языка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333333"/>
          <w:sz w:val="28"/>
        </w:rPr>
        <w:t>4 КЛАСС</w:t>
      </w:r>
    </w:p>
    <w:tbl>
      <w:tblPr>
        <w:tblW w:w="0" w:type="auto"/>
        <w:tblCellSpacing w:w="0" w:type="nil"/>
        <w:tblInd w:w="183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68"/>
        <w:gridCol w:w="12001"/>
      </w:tblGrid>
      <w:tr>
        <w:trPr>
          <w:trHeight w:val="40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Код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Проверяемый элемент содержания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Коммуникативные умения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Говорение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речь</w:t>
            </w:r>
          </w:p>
        </w:tc>
      </w:tr>
      <w:tr>
        <w:trPr>
          <w:trHeight w:val="241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этикетного характера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ответ на приветствие, завершение разговора (в том числе по телефону), прощание; знакомство с собеседником; поздравление с праздником; выражение благодарности за поздравление; выражение извинения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Диалог-расспрос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информации; сообщение фактической информации, ответы на вопросы собеседника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Диалог – побуждение к действию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использованием речевых ситуаций, ключевых слов и (или) иллюстраций с соблюдением норм речевого этикета, принятых в стране (странах) изучаемого языка: обращение к собеседнику с просьбой, вежливое согласие выполнить просьбу;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Монологическая речь 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предмета, внешности и одежды, черт характера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Рассказ (сообщение, повествование)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использованием речевых ситуаций, ключевых слов и (или) иллюстраций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Создание устных монологических высказываний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рамках тематического содержания речи по образцу (с выражением своего отношения к предмету речи)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1.1.2.4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Пересказ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основного содержания прочитанного текста с использованием речевых ситуаций, ключевых слов и (или) иллюстраций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1.1.2.5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Краткое устное изложение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результатов выполненного несложного проектного задания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Аудирование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Понимание на слух речи учителя и других обучающихся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вербальная (невербальная) реакция на услышанное (при непосредственном общении)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Аудирование с пониманием основного содержания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учебных и адаптированных аутентичных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языковой, в том числе контекстуальной, догадки</w:t>
            </w:r>
          </w:p>
        </w:tc>
      </w:tr>
      <w:tr>
        <w:trPr>
          <w:trHeight w:val="222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Аудирование с пониманием запрашиваемой информации 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учебных и адаптированных аутентичных текстах, построенных на изученном языковом материале: выделение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Смысловое чтение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вслух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учебных текстов с соблюдением правил чтения и соответствующей интонацией, понимание прочитанного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про себя и понимание основного содержания (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тема, главная мысль, главные факты (события) учебных и адаптированных аутентичных текстов, построенных на изученном языковом материале, содержащих отдельные незнакомые слова, с использованием иллюстраций и языковой, в том числе контекстуальной, догадки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про себя и понимание запрашиваемой информации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учебных и адаптированных аутентичных текстах, построенных на изученном языковом материале, содержащих отдельные незнакомые слова: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1.3.4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Прогнозирование содержания текста по заголовку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1.3.5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про себя несплошных текстов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(таблиц, диаграмм) и понимание представленной в них информации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1.4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Письмо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Выписывание из текста слов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словосочетаний, предложений; вставка пропущенных букв в слово или слов в предложение в соответствии с решаемой коммуникативной (учебной) задачей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Заполнение простых анкет и формуляров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указанием личной информации (имя, фамилия, возраст, местожительство (страна проживания, населенный пункт), любимые занятия) в соответствии с нормами, принятыми в стране (странах) изучаемого языка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Написание с использованием образца поздравления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праздниками (с днём рождения, Новым годом, Рождеством) с выражением пожеланий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1.4.4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Написание электронного сообщения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личного характера с использованием образца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Языковые знания и навыки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Фонетическая сторона речи</w:t>
            </w:r>
          </w:p>
        </w:tc>
      </w:tr>
      <w:tr>
        <w:trPr>
          <w:trHeight w:val="270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»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Правила чтения: гласных в открытом и закрытом слоге в односложных словах, гласных в третьем типе слога (гласная +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); согласных; основных звуко-буквенных сочетаний, в частности сложных сочетаний букв (например,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tion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ight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в односложных, двусложных и многосложных словах. Выделение из слова некоторых звуко-буквенных сочетаний при анализе изученных слов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новых слов согласно основным правилам чтения английского языка с использованием полной или частичной транскрипции, по аналогии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2.1.4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английской транскрипции; отличие их от букв английского алфавита. Фонетически корректное озвучивание знаков транскрипции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2.1.5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2.1.6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Ритмико-интонационные особенности повествовательного, побудительного и вопросительного (общий и специальный вопрос) предложений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Правильное написание изученных слов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Правильная расстановка знаков препинания: точки, вопросительного и восклицательного знаков в конце предложения, запятой при обращении и перечислении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Possessive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Case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Лексическая сторона речи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единиц, усвоенных в предыдущие два года обучения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 – аффиксации (образование существительных с помощью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worker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actor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artist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 </w:t>
            </w:r>
          </w:p>
        </w:tc>
      </w:tr>
      <w:tr>
        <w:trPr>
          <w:trHeight w:val="127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Распознавание и употребление в устной и письменной речи слов, образованных с использованием основных способов словообразования – конверсии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to play – a play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2.3.4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языковой догадки для распознавания интернациональных слов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pilot, film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44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2.4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Грамматическая сторона речи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Глаголы в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Present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Past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Simple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Tense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Present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Continuous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Tense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Модальные глаголы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must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have to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Future Simple Tense для выражения будущего действия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I am going to have my birthday party on Saturday.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Wait, I’ll help you.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2.4.4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Отрицательное местоимение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no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2.4.5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Степени сравнения прилагательных (формы, образованные по правилу, и исключения: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good – better – (the) best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bad – worse – (the) worst)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2.4.6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Наречия времени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2.4.7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даты и года. Обозначение времени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5 o’clock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3 am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 pm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Социокультурные знания и умения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Знание и использование некоторых социокультурных элементов речевого поведенческого этикета, принятого в стране (странах)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Знание произведений детского фольклора (рифмовок, стихов, песенок), персонажей детских книг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Краткое представление своей страны и страны (стран) изучаемого языка (названия стран и их столиц, название родного населенного пункта, цвета национальных флагов, основные достопримечательности)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Компенсаторные умения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в качестве опоры при формулировании собственных высказываний ключевых слов, вопросов, картинок, фотографий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Прогнозирование содержание текста для чтения на основе заголовка</w:t>
            </w:r>
          </w:p>
        </w:tc>
      </w:tr>
      <w:tr>
        <w:trPr>
          <w:trHeight w:val="114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Тематическое содержание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Мир моего «я».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семья. Мой день рождения, подарки. Моя любимая еда. Мой день (распорядок дня, домашние обязанности)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Мир моих увлечений.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Любимая игрушка, игра. Мой питомец. Любимые занятия. Занятия спортом. Любимая сказка (история, рассказ). Выходной день. Каникулы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Мир вокруг меня.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 и другие). Путешествия. Дикие и домашние животные. Погода. Времена года (месяцы). Покупки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0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</w:t>
            </w:r>
          </w:p>
        </w:tc>
        <w:tc>
          <w:tcPr>
            <w:tcW w:w="13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65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Родная страна и страны изучаемого языка.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и страна (страны) изучаемого языка. Их столицы, основные достопримечательности и некоторые интересные факты. Произведения детского фольклора. Литературные персонажи детских книг. Праздники родной страны и страны (стран) изучаемого языка</w:t>
            </w:r>
          </w:p>
        </w:tc>
      </w:tr>
    </w:tbl>
    <w:p>
      <w:pPr>
        <w:spacing w:before="0" w:after="0"/>
        <w:ind w:left="120"/>
        <w:jc w:val="left"/>
      </w:pPr>
    </w:p>
    <w:bookmarkStart w:name="block-78638348" w:id="22"/>
    <w:p>
      <w:pPr>
        <w:sectPr>
          <w:pgSz w:w="11906" w:h="16383" w:orient="portrait"/>
        </w:sectPr>
      </w:pPr>
    </w:p>
    <w:bookmarkEnd w:id="22"/>
    <w:bookmarkEnd w:id="21"/>
    <w:bookmarkStart w:name="block-78638347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78638347" w:id="24"/>
    <w:p>
      <w:pPr>
        <w:sectPr>
          <w:pgSz w:w="11906" w:h="16383" w:orient="portrait"/>
        </w:sectPr>
      </w:pPr>
    </w:p>
    <w:bookmarkEnd w:id="24"/>
    <w:bookmarkEnd w:id="23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518" Type="http://schemas.openxmlformats.org/officeDocument/2006/relationships/hyperlink" Id="rId4"/>
    <Relationship TargetMode="External" Target="https://m.edsoo.ru/7f411518" Type="http://schemas.openxmlformats.org/officeDocument/2006/relationships/hyperlink" Id="rId5"/>
    <Relationship TargetMode="External" Target="https://m.edsoo.ru/7f411518" Type="http://schemas.openxmlformats.org/officeDocument/2006/relationships/hyperlink" Id="rId6"/>
    <Relationship TargetMode="External" Target="https://m.edsoo.ru/7f411518" Type="http://schemas.openxmlformats.org/officeDocument/2006/relationships/hyperlink" Id="rId7"/>
    <Relationship TargetMode="External" Target="https://m.edsoo.ru/7f411518" Type="http://schemas.openxmlformats.org/officeDocument/2006/relationships/hyperlink" Id="rId8"/>
    <Relationship TargetMode="External" Target="https://m.edsoo.ru/7f411518" Type="http://schemas.openxmlformats.org/officeDocument/2006/relationships/hyperlink" Id="rId9"/>
    <Relationship TargetMode="External" Target="https://m.edsoo.ru/7f411518" Type="http://schemas.openxmlformats.org/officeDocument/2006/relationships/hyperlink" Id="rId10"/>
    <Relationship TargetMode="External" Target="https://m.edsoo.ru/7f411518" Type="http://schemas.openxmlformats.org/officeDocument/2006/relationships/hyperlink" Id="rId11"/>
    <Relationship TargetMode="External" Target="https://m.edsoo.ru/7f411518" Type="http://schemas.openxmlformats.org/officeDocument/2006/relationships/hyperlink" Id="rId12"/>
    <Relationship TargetMode="External" Target="https://m.edsoo.ru/7f411518" Type="http://schemas.openxmlformats.org/officeDocument/2006/relationships/hyperlink" Id="rId13"/>
    <Relationship TargetMode="External" Target="https://m.edsoo.ru/7f411518" Type="http://schemas.openxmlformats.org/officeDocument/2006/relationships/hyperlink" Id="rId14"/>
    <Relationship TargetMode="External" Target="https://m.edsoo.ru/7f411518" Type="http://schemas.openxmlformats.org/officeDocument/2006/relationships/hyperlink" Id="rId15"/>
    <Relationship TargetMode="External" Target="https://m.edsoo.ru/7f411518" Type="http://schemas.openxmlformats.org/officeDocument/2006/relationships/hyperlink" Id="rId16"/>
    <Relationship TargetMode="External" Target="https://m.edsoo.ru/7f411518" Type="http://schemas.openxmlformats.org/officeDocument/2006/relationships/hyperlink" Id="rId17"/>
    <Relationship TargetMode="External" Target="https://m.edsoo.ru/7f411518" Type="http://schemas.openxmlformats.org/officeDocument/2006/relationships/hyperlink" Id="rId18"/>
    <Relationship TargetMode="External" Target="https://m.edsoo.ru/7f411518" Type="http://schemas.openxmlformats.org/officeDocument/2006/relationships/hyperlink" Id="rId19"/>
    <Relationship TargetMode="External" Target="https://m.edsoo.ru/7f411518" Type="http://schemas.openxmlformats.org/officeDocument/2006/relationships/hyperlink" Id="rId20"/>
    <Relationship TargetMode="External" Target="https://m.edsoo.ru/7f411518" Type="http://schemas.openxmlformats.org/officeDocument/2006/relationships/hyperlink" Id="rId21"/>
    <Relationship TargetMode="External" Target="https://m.edsoo.ru/7f411518" Type="http://schemas.openxmlformats.org/officeDocument/2006/relationships/hyperlink" Id="rId22"/>
    <Relationship TargetMode="External" Target="https://m.edsoo.ru/7f411518" Type="http://schemas.openxmlformats.org/officeDocument/2006/relationships/hyperlink" Id="rId23"/>
    <Relationship TargetMode="External" Target="https://m.edsoo.ru/7f411518" Type="http://schemas.openxmlformats.org/officeDocument/2006/relationships/hyperlink" Id="rId24"/>
    <Relationship TargetMode="External" Target="https://m.edsoo.ru/7f411518" Type="http://schemas.openxmlformats.org/officeDocument/2006/relationships/hyperlink" Id="rId25"/>
    <Relationship TargetMode="External" Target="https://m.edsoo.ru/7f411518" Type="http://schemas.openxmlformats.org/officeDocument/2006/relationships/hyperlink" Id="rId26"/>
    <Relationship TargetMode="External" Target="https://m.edsoo.ru/7f411518" Type="http://schemas.openxmlformats.org/officeDocument/2006/relationships/hyperlink" Id="rId27"/>
    <Relationship TargetMode="External" Target="https://m.edsoo.ru/7f412652" Type="http://schemas.openxmlformats.org/officeDocument/2006/relationships/hyperlink" Id="rId28"/>
    <Relationship TargetMode="External" Target="https://m.edsoo.ru/7f412652" Type="http://schemas.openxmlformats.org/officeDocument/2006/relationships/hyperlink" Id="rId29"/>
    <Relationship TargetMode="External" Target="https://m.edsoo.ru/7f412652" Type="http://schemas.openxmlformats.org/officeDocument/2006/relationships/hyperlink" Id="rId30"/>
    <Relationship TargetMode="External" Target="https://m.edsoo.ru/7f412652" Type="http://schemas.openxmlformats.org/officeDocument/2006/relationships/hyperlink" Id="rId31"/>
    <Relationship TargetMode="External" Target="https://m.edsoo.ru/7f412652" Type="http://schemas.openxmlformats.org/officeDocument/2006/relationships/hyperlink" Id="rId32"/>
    <Relationship TargetMode="External" Target="https://m.edsoo.ru/7f412652" Type="http://schemas.openxmlformats.org/officeDocument/2006/relationships/hyperlink" Id="rId33"/>
    <Relationship TargetMode="External" Target="https://m.edsoo.ru/7f412652" Type="http://schemas.openxmlformats.org/officeDocument/2006/relationships/hyperlink" Id="rId34"/>
    <Relationship TargetMode="External" Target="https://m.edsoo.ru/7f412652" Type="http://schemas.openxmlformats.org/officeDocument/2006/relationships/hyperlink" Id="rId35"/>
    <Relationship TargetMode="External" Target="https://m.edsoo.ru/7f412652" Type="http://schemas.openxmlformats.org/officeDocument/2006/relationships/hyperlink" Id="rId36"/>
    <Relationship TargetMode="External" Target="https://m.edsoo.ru/7f412652" Type="http://schemas.openxmlformats.org/officeDocument/2006/relationships/hyperlink" Id="rId37"/>
    <Relationship TargetMode="External" Target="https://m.edsoo.ru/7f412652" Type="http://schemas.openxmlformats.org/officeDocument/2006/relationships/hyperlink" Id="rId38"/>
    <Relationship TargetMode="External" Target="https://m.edsoo.ru/7f412652" Type="http://schemas.openxmlformats.org/officeDocument/2006/relationships/hyperlink" Id="rId39"/>
    <Relationship TargetMode="External" Target="https://m.edsoo.ru/7f412652" Type="http://schemas.openxmlformats.org/officeDocument/2006/relationships/hyperlink" Id="rId40"/>
    <Relationship TargetMode="External" Target="https://m.edsoo.ru/7f412652" Type="http://schemas.openxmlformats.org/officeDocument/2006/relationships/hyperlink" Id="rId41"/>
    <Relationship TargetMode="External" Target="https://m.edsoo.ru/7f412652" Type="http://schemas.openxmlformats.org/officeDocument/2006/relationships/hyperlink" Id="rId42"/>
    <Relationship TargetMode="External" Target="https://m.edsoo.ru/7f412652" Type="http://schemas.openxmlformats.org/officeDocument/2006/relationships/hyperlink" Id="rId43"/>
    <Relationship TargetMode="External" Target="https://m.edsoo.ru/7f412652" Type="http://schemas.openxmlformats.org/officeDocument/2006/relationships/hyperlink" Id="rId44"/>
    <Relationship TargetMode="External" Target="https://m.edsoo.ru/7f412652" Type="http://schemas.openxmlformats.org/officeDocument/2006/relationships/hyperlink" Id="rId45"/>
    <Relationship TargetMode="External" Target="https://m.edsoo.ru/7f412652" Type="http://schemas.openxmlformats.org/officeDocument/2006/relationships/hyperlink" Id="rId46"/>
    <Relationship TargetMode="External" Target="https://m.edsoo.ru/7f412652" Type="http://schemas.openxmlformats.org/officeDocument/2006/relationships/hyperlink" Id="rId47"/>
    <Relationship TargetMode="External" Target="https://m.edsoo.ru/7f412652" Type="http://schemas.openxmlformats.org/officeDocument/2006/relationships/hyperlink" Id="rId48"/>
    <Relationship TargetMode="External" Target="https://m.edsoo.ru/7f412652" Type="http://schemas.openxmlformats.org/officeDocument/2006/relationships/hyperlink" Id="rId49"/>
    <Relationship TargetMode="External" Target="https://m.edsoo.ru/7f412652" Type="http://schemas.openxmlformats.org/officeDocument/2006/relationships/hyperlink" Id="rId50"/>
    <Relationship TargetMode="External" Target="https://m.edsoo.ru/7f412652" Type="http://schemas.openxmlformats.org/officeDocument/2006/relationships/hyperlink" Id="rId51"/>
    <Relationship TargetMode="External" Target="https://m.edsoo.ru/7f412652" Type="http://schemas.openxmlformats.org/officeDocument/2006/relationships/hyperlink" Id="rId52"/>
    <Relationship TargetMode="External" Target="https://m.edsoo.ru/7f445692" Type="http://schemas.openxmlformats.org/officeDocument/2006/relationships/hyperlink" Id="rId53"/>
    <Relationship TargetMode="External" Target="https://m.edsoo.ru/7f44594e" Type="http://schemas.openxmlformats.org/officeDocument/2006/relationships/hyperlink" Id="rId54"/>
    <Relationship TargetMode="External" Target="https://m.edsoo.ru/7f4465b0" Type="http://schemas.openxmlformats.org/officeDocument/2006/relationships/hyperlink" Id="rId55"/>
    <Relationship TargetMode="External" Target="https://m.edsoo.ru/7f446b1e" Type="http://schemas.openxmlformats.org/officeDocument/2006/relationships/hyperlink" Id="rId56"/>
    <Relationship TargetMode="External" Target="https://m.edsoo.ru/7f445dcc" Type="http://schemas.openxmlformats.org/officeDocument/2006/relationships/hyperlink" Id="rId57"/>
    <Relationship TargetMode="External" Target="https://m.edsoo.ru/7f446416" Type="http://schemas.openxmlformats.org/officeDocument/2006/relationships/hyperlink" Id="rId58"/>
    <Relationship TargetMode="External" Target="https://m.edsoo.ru/7f446272" Type="http://schemas.openxmlformats.org/officeDocument/2006/relationships/hyperlink" Id="rId59"/>
    <Relationship TargetMode="External" Target="https://m.edsoo.ru/7f44741a" Type="http://schemas.openxmlformats.org/officeDocument/2006/relationships/hyperlink" Id="rId60"/>
    <Relationship TargetMode="External" Target="https://m.edsoo.ru/7f446fd8" Type="http://schemas.openxmlformats.org/officeDocument/2006/relationships/hyperlink" Id="rId61"/>
    <Relationship TargetMode="External" Target="https://m.edsoo.ru/7f447942" Type="http://schemas.openxmlformats.org/officeDocument/2006/relationships/hyperlink" Id="rId62"/>
    <Relationship TargetMode="External" Target="https://m.edsoo.ru/7f447942" Type="http://schemas.openxmlformats.org/officeDocument/2006/relationships/hyperlink" Id="rId63"/>
    <Relationship TargetMode="External" Target="https://m.edsoo.ru/7f447ae6" Type="http://schemas.openxmlformats.org/officeDocument/2006/relationships/hyperlink" Id="rId64"/>
    <Relationship TargetMode="External" Target="https://m.edsoo.ru/7f447ea6" Type="http://schemas.openxmlformats.org/officeDocument/2006/relationships/hyperlink" Id="rId65"/>
    <Relationship TargetMode="External" Target="https://m.edsoo.ru/7f44807c" Type="http://schemas.openxmlformats.org/officeDocument/2006/relationships/hyperlink" Id="rId66"/>
    <Relationship TargetMode="External" Target="https://m.edsoo.ru/7f448202" Type="http://schemas.openxmlformats.org/officeDocument/2006/relationships/hyperlink" Id="rId67"/>
    <Relationship TargetMode="External" Target="https://m.edsoo.ru/7f44852c" Type="http://schemas.openxmlformats.org/officeDocument/2006/relationships/hyperlink" Id="rId68"/>
    <Relationship TargetMode="External" Target="https://m.edsoo.ru/7f448996" Type="http://schemas.openxmlformats.org/officeDocument/2006/relationships/hyperlink" Id="rId69"/>
    <Relationship TargetMode="External" Target="https://m.edsoo.ru/7f448d10" Type="http://schemas.openxmlformats.org/officeDocument/2006/relationships/hyperlink" Id="rId70"/>
    <Relationship TargetMode="External" Target="https://m.edsoo.ru/7f448d10" Type="http://schemas.openxmlformats.org/officeDocument/2006/relationships/hyperlink" Id="rId71"/>
    <Relationship TargetMode="External" Target="https://m.edsoo.ru/7f4494b8" Type="http://schemas.openxmlformats.org/officeDocument/2006/relationships/hyperlink" Id="rId72"/>
    <Relationship TargetMode="External" Target="https://m.edsoo.ru/7f44ce6a" Type="http://schemas.openxmlformats.org/officeDocument/2006/relationships/hyperlink" Id="rId73"/>
    <Relationship TargetMode="External" Target="https://m.edsoo.ru/7f44d158" Type="http://schemas.openxmlformats.org/officeDocument/2006/relationships/hyperlink" Id="rId74"/>
    <Relationship TargetMode="External" Target="https://m.edsoo.ru/7f448eb4" Type="http://schemas.openxmlformats.org/officeDocument/2006/relationships/hyperlink" Id="rId75"/>
    <Relationship TargetMode="External" Target="https://m.edsoo.ru/7f448eb4" Type="http://schemas.openxmlformats.org/officeDocument/2006/relationships/hyperlink" Id="rId76"/>
    <Relationship TargetMode="External" Target="https://m.edsoo.ru/7f44930a" Type="http://schemas.openxmlformats.org/officeDocument/2006/relationships/hyperlink" Id="rId77"/>
    <Relationship TargetMode="External" Target="https://m.edsoo.ru/7f44930a" Type="http://schemas.openxmlformats.org/officeDocument/2006/relationships/hyperlink" Id="rId78"/>
    <Relationship TargetMode="External" Target="https://m.edsoo.ru/7f449666" Type="http://schemas.openxmlformats.org/officeDocument/2006/relationships/hyperlink" Id="rId79"/>
    <Relationship TargetMode="External" Target="https://m.edsoo.ru/7f449666" Type="http://schemas.openxmlformats.org/officeDocument/2006/relationships/hyperlink" Id="rId80"/>
    <Relationship TargetMode="External" Target="https://m.edsoo.ru/7f449800" Type="http://schemas.openxmlformats.org/officeDocument/2006/relationships/hyperlink" Id="rId81"/>
    <Relationship TargetMode="External" Target="https://m.edsoo.ru/7f4499a4" Type="http://schemas.openxmlformats.org/officeDocument/2006/relationships/hyperlink" Id="rId82"/>
    <Relationship TargetMode="External" Target="https://m.edsoo.ru/7f449c6a" Type="http://schemas.openxmlformats.org/officeDocument/2006/relationships/hyperlink" Id="rId83"/>
    <Relationship TargetMode="External" Target="https://m.edsoo.ru/7f449e22" Type="http://schemas.openxmlformats.org/officeDocument/2006/relationships/hyperlink" Id="rId84"/>
    <Relationship TargetMode="External" Target="https://m.edsoo.ru/7f449fc6" Type="http://schemas.openxmlformats.org/officeDocument/2006/relationships/hyperlink" Id="rId85"/>
    <Relationship TargetMode="External" Target="https://m.edsoo.ru/7f44a19c" Type="http://schemas.openxmlformats.org/officeDocument/2006/relationships/hyperlink" Id="rId86"/>
    <Relationship TargetMode="External" Target="https://m.edsoo.ru/7f44a570" Type="http://schemas.openxmlformats.org/officeDocument/2006/relationships/hyperlink" Id="rId87"/>
    <Relationship TargetMode="External" Target="https://m.edsoo.ru/7f44a778" Type="http://schemas.openxmlformats.org/officeDocument/2006/relationships/hyperlink" Id="rId88"/>
    <Relationship TargetMode="External" Target="https://m.edsoo.ru/7f44a930" Type="http://schemas.openxmlformats.org/officeDocument/2006/relationships/hyperlink" Id="rId89"/>
    <Relationship TargetMode="External" Target="https://m.edsoo.ru/7f44bb96" Type="http://schemas.openxmlformats.org/officeDocument/2006/relationships/hyperlink" Id="rId90"/>
    <Relationship TargetMode="External" Target="https://m.edsoo.ru/7f44bd6c" Type="http://schemas.openxmlformats.org/officeDocument/2006/relationships/hyperlink" Id="rId91"/>
    <Relationship TargetMode="External" Target="https://m.edsoo.ru/7f44aae8" Type="http://schemas.openxmlformats.org/officeDocument/2006/relationships/hyperlink" Id="rId92"/>
    <Relationship TargetMode="External" Target="https://m.edsoo.ru/7f44ac8c" Type="http://schemas.openxmlformats.org/officeDocument/2006/relationships/hyperlink" Id="rId93"/>
    <Relationship TargetMode="External" Target="https://m.edsoo.ru/7f44ae44" Type="http://schemas.openxmlformats.org/officeDocument/2006/relationships/hyperlink" Id="rId94"/>
    <Relationship TargetMode="External" Target="https://m.edsoo.ru/7f44b344" Type="http://schemas.openxmlformats.org/officeDocument/2006/relationships/hyperlink" Id="rId95"/>
    <Relationship TargetMode="External" Target="https://m.edsoo.ru/7f44b6aa" Type="http://schemas.openxmlformats.org/officeDocument/2006/relationships/hyperlink" Id="rId96"/>
    <Relationship TargetMode="External" Target="https://m.edsoo.ru/7f44c0b4" Type="http://schemas.openxmlformats.org/officeDocument/2006/relationships/hyperlink" Id="rId97"/>
    <Relationship TargetMode="External" Target="https://m.edsoo.ru/7f44c0b4" Type="http://schemas.openxmlformats.org/officeDocument/2006/relationships/hyperlink" Id="rId98"/>
    <Relationship TargetMode="External" Target="https://m.edsoo.ru/7f44c276" Type="http://schemas.openxmlformats.org/officeDocument/2006/relationships/hyperlink" Id="rId99"/>
    <Relationship TargetMode="External" Target="https://m.edsoo.ru/7f44c5fa" Type="http://schemas.openxmlformats.org/officeDocument/2006/relationships/hyperlink" Id="rId100"/>
    <Relationship TargetMode="External" Target="https://m.edsoo.ru/7f44c7e4" Type="http://schemas.openxmlformats.org/officeDocument/2006/relationships/hyperlink" Id="rId101"/>
    <Relationship TargetMode="External" Target="https://m.edsoo.ru/7f44cab4" Type="http://schemas.openxmlformats.org/officeDocument/2006/relationships/hyperlink" Id="rId102"/>
    <Relationship TargetMode="External" Target="https://m.edsoo.ru/7f44cc80" Type="http://schemas.openxmlformats.org/officeDocument/2006/relationships/hyperlink" Id="rId103"/>
    <Relationship TargetMode="External" Target="https://m.edsoo.ru/7f44d3d8" Type="http://schemas.openxmlformats.org/officeDocument/2006/relationships/hyperlink" Id="rId104"/>
    <Relationship TargetMode="External" Target="https://m.edsoo.ru/7f44d8f6" Type="http://schemas.openxmlformats.org/officeDocument/2006/relationships/hyperlink" Id="rId105"/>
    <Relationship TargetMode="External" Target="https://m.edsoo.ru/7f44dc70" Type="http://schemas.openxmlformats.org/officeDocument/2006/relationships/hyperlink" Id="rId106"/>
    <Relationship TargetMode="External" Target="https://m.edsoo.ru/7f44e5a8" Type="http://schemas.openxmlformats.org/officeDocument/2006/relationships/hyperlink" Id="rId107"/>
    <Relationship TargetMode="External" Target="https://m.edsoo.ru/7f44e5a8" Type="http://schemas.openxmlformats.org/officeDocument/2006/relationships/hyperlink" Id="rId108"/>
    <Relationship TargetMode="External" Target="https://m.edsoo.ru/7f44e832" Type="http://schemas.openxmlformats.org/officeDocument/2006/relationships/hyperlink" Id="rId109"/>
    <Relationship TargetMode="External" Target="https://m.edsoo.ru/7f44ef8a" Type="http://schemas.openxmlformats.org/officeDocument/2006/relationships/hyperlink" Id="rId110"/>
    <Relationship TargetMode="External" Target="https://m.edsoo.ru/7f44f7e6" Type="http://schemas.openxmlformats.org/officeDocument/2006/relationships/hyperlink" Id="rId111"/>
    <Relationship TargetMode="External" Target="https://m.edsoo.ru/7f44fa5c" Type="http://schemas.openxmlformats.org/officeDocument/2006/relationships/hyperlink" Id="rId112"/>
    <Relationship TargetMode="External" Target="https://m.edsoo.ru/7f45002e" Type="http://schemas.openxmlformats.org/officeDocument/2006/relationships/hyperlink" Id="rId113"/>
    <Relationship TargetMode="External" Target="https://m.edsoo.ru/7f4501b4" Type="http://schemas.openxmlformats.org/officeDocument/2006/relationships/hyperlink" Id="rId114"/>
    <Relationship TargetMode="External" Target="https://m.edsoo.ru/7f450330" Type="http://schemas.openxmlformats.org/officeDocument/2006/relationships/hyperlink" Id="rId115"/>
    <Relationship TargetMode="External" Target="https://m.edsoo.ru/7f451258" Type="http://schemas.openxmlformats.org/officeDocument/2006/relationships/hyperlink" Id="rId116"/>
    <Relationship TargetMode="External" Target="https://m.edsoo.ru/7f450a56" Type="http://schemas.openxmlformats.org/officeDocument/2006/relationships/hyperlink" Id="rId117"/>
    <Relationship TargetMode="External" Target="https://m.edsoo.ru/7f450bdc" Type="http://schemas.openxmlformats.org/officeDocument/2006/relationships/hyperlink" Id="rId118"/>
    <Relationship TargetMode="External" Target="https://m.edsoo.ru/7f451406" Type="http://schemas.openxmlformats.org/officeDocument/2006/relationships/hyperlink" Id="rId119"/>
    <Relationship TargetMode="External" Target="https://m.edsoo.ru/7f451406" Type="http://schemas.openxmlformats.org/officeDocument/2006/relationships/hyperlink" Id="rId120"/>
    <Relationship TargetMode="External" Target="https://m.edsoo.ru/7f451816" Type="http://schemas.openxmlformats.org/officeDocument/2006/relationships/hyperlink" Id="rId121"/>
    <Relationship TargetMode="External" Target="https://m.edsoo.ru/7f451bb8" Type="http://schemas.openxmlformats.org/officeDocument/2006/relationships/hyperlink" Id="rId122"/>
    <Relationship TargetMode="External" Target="https://m.edsoo.ru/7f451dac" Type="http://schemas.openxmlformats.org/officeDocument/2006/relationships/hyperlink" Id="rId123"/>
    <Relationship TargetMode="External" Target="https://m.edsoo.ru/7f451f46" Type="http://schemas.openxmlformats.org/officeDocument/2006/relationships/hyperlink" Id="rId124"/>
    <Relationship TargetMode="External" Target="https://m.edsoo.ru/7f45241e" Type="http://schemas.openxmlformats.org/officeDocument/2006/relationships/hyperlink" Id="rId125"/>
    <Relationship TargetMode="External" Target="https://m.edsoo.ru/7f4526b2" Type="http://schemas.openxmlformats.org/officeDocument/2006/relationships/hyperlink" Id="rId126"/>
    <Relationship TargetMode="External" Target="https://m.edsoo.ru/7f45284c" Type="http://schemas.openxmlformats.org/officeDocument/2006/relationships/hyperlink" Id="rId127"/>
    <Relationship TargetMode="External" Target="https://m.edsoo.ru/7f4529e6" Type="http://schemas.openxmlformats.org/officeDocument/2006/relationships/hyperlink" Id="rId128"/>
    <Relationship TargetMode="External" Target="https://m.edsoo.ru/7f452c8e" Type="http://schemas.openxmlformats.org/officeDocument/2006/relationships/hyperlink" Id="rId129"/>
    <Relationship TargetMode="External" Target="https://m.edsoo.ru/7f4530bc" Type="http://schemas.openxmlformats.org/officeDocument/2006/relationships/hyperlink" Id="rId130"/>
    <Relationship TargetMode="External" Target="https://m.edsoo.ru/7f4529e6" Type="http://schemas.openxmlformats.org/officeDocument/2006/relationships/hyperlink" Id="rId131"/>
    <Relationship TargetMode="External" Target="https://m.edsoo.ru/7f452108" Type="http://schemas.openxmlformats.org/officeDocument/2006/relationships/hyperlink" Id="rId132"/>
    <Relationship TargetMode="External" Target="https://m.edsoo.ru/7f45327e" Type="http://schemas.openxmlformats.org/officeDocument/2006/relationships/hyperlink" Id="rId133"/>
    <Relationship TargetMode="External" Target="https://m.edsoo.ru/7f45327e" Type="http://schemas.openxmlformats.org/officeDocument/2006/relationships/hyperlink" Id="rId134"/>
    <Relationship TargetMode="External" Target="https://m.edsoo.ru/7f453422" Type="http://schemas.openxmlformats.org/officeDocument/2006/relationships/hyperlink" Id="rId135"/>
    <Relationship TargetMode="External" Target="https://m.edsoo.ru/7f4535da" Type="http://schemas.openxmlformats.org/officeDocument/2006/relationships/hyperlink" Id="rId136"/>
    <Relationship TargetMode="External" Target="https://m.edsoo.ru/8350fe8e" Type="http://schemas.openxmlformats.org/officeDocument/2006/relationships/hyperlink" Id="rId137"/>
    <Relationship TargetMode="External" Target="https://m.edsoo.ru/8350ffec" Type="http://schemas.openxmlformats.org/officeDocument/2006/relationships/hyperlink" Id="rId138"/>
    <Relationship TargetMode="External" Target="https://m.edsoo.ru/8351026c" Type="http://schemas.openxmlformats.org/officeDocument/2006/relationships/hyperlink" Id="rId139"/>
    <Relationship TargetMode="External" Target="https://m.edsoo.ru/835103d4" Type="http://schemas.openxmlformats.org/officeDocument/2006/relationships/hyperlink" Id="rId140"/>
    <Relationship TargetMode="External" Target="https://m.edsoo.ru/83512080" Type="http://schemas.openxmlformats.org/officeDocument/2006/relationships/hyperlink" Id="rId141"/>
    <Relationship TargetMode="External" Target="https://m.edsoo.ru/835121d4" Type="http://schemas.openxmlformats.org/officeDocument/2006/relationships/hyperlink" Id="rId142"/>
    <Relationship TargetMode="External" Target="https://m.edsoo.ru/8351230a" Type="http://schemas.openxmlformats.org/officeDocument/2006/relationships/hyperlink" Id="rId143"/>
    <Relationship TargetMode="External" Target="https://m.edsoo.ru/83512472" Type="http://schemas.openxmlformats.org/officeDocument/2006/relationships/hyperlink" Id="rId144"/>
    <Relationship TargetMode="External" Target="https://m.edsoo.ru/83512648" Type="http://schemas.openxmlformats.org/officeDocument/2006/relationships/hyperlink" Id="rId145"/>
    <Relationship TargetMode="External" Target="https://m.edsoo.ru/835113b0" Type="http://schemas.openxmlformats.org/officeDocument/2006/relationships/hyperlink" Id="rId146"/>
    <Relationship TargetMode="External" Target="https://m.edsoo.ru/83511568" Type="http://schemas.openxmlformats.org/officeDocument/2006/relationships/hyperlink" Id="rId147"/>
    <Relationship TargetMode="External" Target="https://m.edsoo.ru/8351109a" Type="http://schemas.openxmlformats.org/officeDocument/2006/relationships/hyperlink" Id="rId148"/>
    <Relationship TargetMode="External" Target="https://m.edsoo.ru/83510eb0" Type="http://schemas.openxmlformats.org/officeDocument/2006/relationships/hyperlink" Id="rId149"/>
    <Relationship TargetMode="External" Target="https://m.edsoo.ru/835116ee" Type="http://schemas.openxmlformats.org/officeDocument/2006/relationships/hyperlink" Id="rId150"/>
    <Relationship TargetMode="External" Target="https://m.edsoo.ru/83511a40" Type="http://schemas.openxmlformats.org/officeDocument/2006/relationships/hyperlink" Id="rId151"/>
    <Relationship TargetMode="External" Target="https://m.edsoo.ru/83511edc" Type="http://schemas.openxmlformats.org/officeDocument/2006/relationships/hyperlink" Id="rId152"/>
    <Relationship TargetMode="External" Target="https://m.edsoo.ru/83511edc" Type="http://schemas.openxmlformats.org/officeDocument/2006/relationships/hyperlink" Id="rId153"/>
    <Relationship TargetMode="External" Target="https://m.edsoo.ru/835131d8" Type="http://schemas.openxmlformats.org/officeDocument/2006/relationships/hyperlink" Id="rId154"/>
    <Relationship TargetMode="External" Target="https://m.edsoo.ru/83513426" Type="http://schemas.openxmlformats.org/officeDocument/2006/relationships/hyperlink" Id="rId155"/>
    <Relationship TargetMode="External" Target="https://m.edsoo.ru/8351394e" Type="http://schemas.openxmlformats.org/officeDocument/2006/relationships/hyperlink" Id="rId156"/>
    <Relationship TargetMode="External" Target="https://m.edsoo.ru/835135de" Type="http://schemas.openxmlformats.org/officeDocument/2006/relationships/hyperlink" Id="rId157"/>
    <Relationship TargetMode="External" Target="https://m.edsoo.ru/7f4526b2" Type="http://schemas.openxmlformats.org/officeDocument/2006/relationships/hyperlink" Id="rId158"/>
    <Relationship TargetMode="External" Target="https://m.edsoo.ru/7f45241e" Type="http://schemas.openxmlformats.org/officeDocument/2006/relationships/hyperlink" Id="rId159"/>
    <Relationship TargetMode="External" Target="https://m.edsoo.ru/83513af2" Type="http://schemas.openxmlformats.org/officeDocument/2006/relationships/hyperlink" Id="rId160"/>
    <Relationship TargetMode="External" Target="https://m.edsoo.ru/835137aa" Type="http://schemas.openxmlformats.org/officeDocument/2006/relationships/hyperlink" Id="rId161"/>
    <Relationship TargetMode="External" Target="https://m.edsoo.ru/83513c50" Type="http://schemas.openxmlformats.org/officeDocument/2006/relationships/hyperlink" Id="rId162"/>
    <Relationship TargetMode="External" Target="https://m.edsoo.ru/835149fc" Type="http://schemas.openxmlformats.org/officeDocument/2006/relationships/hyperlink" Id="rId163"/>
    <Relationship TargetMode="External" Target="https://m.edsoo.ru/83514baa" Type="http://schemas.openxmlformats.org/officeDocument/2006/relationships/hyperlink" Id="rId164"/>
    <Relationship TargetMode="External" Target="https://m.edsoo.ru/83514baa" Type="http://schemas.openxmlformats.org/officeDocument/2006/relationships/hyperlink" Id="rId16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