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5205731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 "Рамешковская СОШ"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6803038)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2025</w:t>
      </w:r>
      <w:bookmarkEnd w:id="4"/>
    </w:p>
    <w:p>
      <w:pPr>
        <w:spacing w:before="0" w:after="0"/>
        <w:ind w:left="120"/>
        <w:jc w:val="left"/>
      </w:pPr>
    </w:p>
    <w:bookmarkStart w:name="block-52057311" w:id="5"/>
    <w:p>
      <w:pPr>
        <w:sectPr>
          <w:pgSz w:w="11906" w:h="16383" w:orient="portrait"/>
        </w:sectPr>
      </w:pPr>
    </w:p>
    <w:bookmarkEnd w:id="5"/>
    <w:bookmarkEnd w:id="0"/>
    <w:bookmarkStart w:name="block-52057315" w:id="6"/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>
      <w:pPr>
        <w:spacing w:before="0" w:after="0"/>
        <w:ind w:left="120"/>
        <w:jc w:val="left"/>
      </w:pPr>
      <w:bookmarkStart w:name="_Toc141079005" w:id="7"/>
      <w:bookmarkEnd w:id="7"/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система тематических модулей. Изучение содержания всех модулей в 1–4 классах обязательно.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Общее число часов, рекомендованных для изучения изобразительного искусства – </w:t>
      </w:r>
      <w:bookmarkStart w:name="3b6b0d1b-a3e8-474a-8c9a-11f43040876f" w:id="8"/>
      <w:r>
        <w:rPr>
          <w:rFonts w:ascii="Times New Roman" w:hAnsi="Times New Roman"/>
          <w:b w:val="false"/>
          <w:i w:val="false"/>
          <w:color w:val="000000"/>
          <w:sz w:val="28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8"/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bookmarkStart w:name="block-52057315" w:id="9"/>
    <w:p>
      <w:pPr>
        <w:sectPr>
          <w:pgSz w:w="11906" w:h="16383" w:orient="portrait"/>
        </w:sectPr>
      </w:pPr>
    </w:p>
    <w:bookmarkEnd w:id="9"/>
    <w:bookmarkEnd w:id="6"/>
    <w:bookmarkStart w:name="block-52057312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/>
        <w:ind w:left="120"/>
        <w:jc w:val="left"/>
      </w:pPr>
      <w:bookmarkStart w:name="_Toc141079007" w:id="11"/>
      <w:bookmarkEnd w:id="11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Расположение изображения на листе. Выбор вертикального или горизонтального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формата листа в зависимости от содержания изображения.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Разные виды линий. Линейный рисунок. Графические материалы для линейного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рисунка и их особенности. Приёмы рисования линией.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Графическое пятно (ахроматическое) и представление о силуэте. Формирование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навыка видения целостности. Цельная форма и её части.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Орнамент, характерный для игрушек одного из наиболее известных народных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художественных промыслов: дымковская или каргопольская игрушка (или по выбору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учителя с учётом местных промыслов).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из личного опыта обучающихся и оценка эмоционального содержания произведений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4107900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9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9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животных (например, кошки, собаки, медвежонка) с передачей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характерной пластики движения. Соблюдение цельности формы, её преобразование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добавление деталей.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4107900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Натюрморт из простых предметов с натуры или по представлению.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«Натюрморт-автопортрет» из предметов, характеризующих личность обучающегося.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Зарисовки исторических памятников и архитектурных достопримечательностей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41079010" w:id="14"/>
      <w:bookmarkEnd w:id="14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Правила линейной и воздушной перспективы: уменьшение размера изображения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мере удаления от первого плана, смягчения цветового и тонального контрастов.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Знакомство со скульптурными памятниками героям и мемориальными комплексами.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</w:p>
    <w:bookmarkStart w:name="block-52057312" w:id="15"/>
    <w:p>
      <w:pPr>
        <w:sectPr>
          <w:pgSz w:w="11906" w:h="16383" w:orient="portrait"/>
        </w:sectPr>
      </w:pPr>
    </w:p>
    <w:bookmarkEnd w:id="15"/>
    <w:bookmarkEnd w:id="10"/>
    <w:bookmarkStart w:name="block-52057309" w:id="1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развиваются при выполнении заданий культурно-исторической направленности.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7"/>
      <w:bookmarkEnd w:id="17"/>
    </w:p>
    <w:p>
      <w:pPr>
        <w:spacing w:before="0" w:after="0"/>
        <w:ind w:left="120"/>
        <w:jc w:val="left"/>
      </w:pPr>
      <w:bookmarkStart w:name="_Toc141079013" w:id="18"/>
      <w:bookmarkEnd w:id="18"/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обобщенный образ реальности при построении плоской композиции;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электронными учебниками и учебными пособиями;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или исследовательского опыта;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52"/>
        <w:ind w:left="120"/>
        <w:jc w:val="both"/>
      </w:pP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порядок в окружающем пространстве и бережно относясь к используемым материалам;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9"/>
      <w:bookmarkEnd w:id="19"/>
      <w:bookmarkStart w:name="_Toc141079014" w:id="20"/>
      <w:bookmarkEnd w:id="20"/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использованием зрительных впечатлений, организованную педагогом.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Приобретать опыт пространственного макетирования (сказочный город) в форме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21"/>
      <w:bookmarkEnd w:id="21"/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изменениях скульптурного образа при осмотре произведения с разных сторон.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57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22"/>
      <w:bookmarkEnd w:id="2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использованием натуры или представлению.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Создать в виде рисунков или объёмных аппликаций из цветной бумаги эскизы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разнообразных малых архитектурных форм, наполняющих городское пространство.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основные жанры живописи, графики и скульптуры, определяемые предметом изображения.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значения музеев и называть, указывать, где находятся и чему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посвящены их коллекции: Государственная Третьяковская галерея, Государственный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замечательных художественных музеях России, о коллекциях своих региональных музеев.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52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объяснять содержание памятника К. Минину и Д. Пожарскому скульптора И.П. Мартоса в Москве.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Совершать виртуальные тематические путешествия по художественным музеям мира.</w:t>
      </w:r>
    </w:p>
    <w:bookmarkStart w:name="block-52057309" w:id="23"/>
    <w:p>
      <w:pPr>
        <w:sectPr>
          <w:pgSz w:w="11906" w:h="16383" w:orient="portrait"/>
        </w:sectPr>
      </w:pPr>
    </w:p>
    <w:bookmarkEnd w:id="23"/>
    <w:bookmarkEnd w:id="16"/>
    <w:bookmarkStart w:name="block-52057310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57310" w:id="25"/>
    <w:p>
      <w:pPr>
        <w:sectPr>
          <w:pgSz w:w="16383" w:h="11906" w:orient="landscape"/>
        </w:sectPr>
      </w:pPr>
    </w:p>
    <w:bookmarkEnd w:id="25"/>
    <w:bookmarkEnd w:id="24"/>
    <w:bookmarkStart w:name="block-52057313" w:id="2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7"/>
        <w:gridCol w:w="2809"/>
        <w:gridCol w:w="1199"/>
        <w:gridCol w:w="2199"/>
        <w:gridCol w:w="2340"/>
        <w:gridCol w:w="1661"/>
        <w:gridCol w:w="2839"/>
      </w:tblGrid>
      <w:tr>
        <w:trPr>
          <w:trHeight w:val="300" w:hRule="atLeast"/>
          <w:trHeight w:val="144" w:hRule="atLeast"/>
        </w:trPr>
        <w:tc>
          <w:tcPr>
            <w:tcW w:w="38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в объёме». Лепка. (Целостность формы)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«Изображать можно и то, что невидимо (настроение)». Выразительные свойства цвета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«Мир полон украшений». «Цветы» Художественное восприятие окружающей действительности: узоры в природе. 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«Узоры на крыльях». «Бабочки». Художественное восприятие окружающей действительности: узоры в природе. Понятие симметрии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«Красивые рыбы» Узоры в природе. Графические художественные материалы и техники. Монотипия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«Украшения птиц». Выразительные средства объёмной аппликации.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«Нарядные узоры на глиняных игрушках». Художественные промыслы России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«Дома бывают разными». Структура и элементы здания. Работа печатками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«Снаружи и внутри». Конструктивная связь внешней формы и ее внутреннего пространства. 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«Всё имеет своё строение». Геометрическая форма как основа изображения. 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«Три Брата-Мастера всегда трудятся вместе»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«Праздник птиц». Техники и материалы декоративно-прикладного творчества.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«Разноцветные жуки». Выразительные средства объёмного изображения. Бумагопластика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«Времена года». Каждое время года имеет свой цвет. Сюжетная композиция живописными материалами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Лето в творчестве художников. Образ лета в творчестве отечественных художников. Художественное восприятие окружающей действительности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Пастель, восковые мелки или акварель. Выразительные свойства художественных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аппликация? Ритм пятен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Инструменты графических редакторов. Выразительные средства линии. Линейный рисунок на экране компьютера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клей. Конструирование из бумаги. Бумагопластика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и реальность. Узоры в природе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и фантазия. Природные мотивы в декоративных украшениях. Кружево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 и фантазия. Строим из бумаги сказочный город. Образ архитектурной постройки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изобразить характер персонажа. Добрые и злые сказочные персонажи. Женский образ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теплый и холодный. Цветовой контраст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звонкий, яркий и цвет тихий, мягкий. Выразительные свойства цвета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GIF-анимация простого изображения. Анимация простого изображения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4"/>
        <w:gridCol w:w="2640"/>
        <w:gridCol w:w="1228"/>
        <w:gridCol w:w="2232"/>
        <w:gridCol w:w="2370"/>
        <w:gridCol w:w="1687"/>
        <w:gridCol w:w="2873"/>
      </w:tblGrid>
      <w:tr>
        <w:trPr>
          <w:trHeight w:val="300" w:hRule="atLeast"/>
          <w:trHeight w:val="144" w:hRule="atLeast"/>
        </w:trPr>
        <w:tc>
          <w:tcPr>
            <w:tcW w:w="3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Мастера изображения, постройки и украшения.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игрушки. Игрушки создает художник. «Одушевление» неожиданных материалов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дома. Декор предметов быта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дома. Орнамент инструментами цифровой графики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платок. Орнамент на ткани. Выразительные свойства орнамента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26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архитектуры. Образ архитектурной постройки. Художник-архитектор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кукол. Выразительные средства объёмного изображения. Разнообразие материалов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плакат. Изображение и текст. Выразительные свойства плаката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города. Художественные музеи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Картина-пейзаж. Настроение в пейзаже. Картины великих русских пейзажистов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Картина-натюрморт. Натюрморты известных художников. О чем рассказали натюрморты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4"/>
        <w:gridCol w:w="2640"/>
        <w:gridCol w:w="1228"/>
        <w:gridCol w:w="2232"/>
        <w:gridCol w:w="2370"/>
        <w:gridCol w:w="1687"/>
        <w:gridCol w:w="2873"/>
      </w:tblGrid>
      <w:tr>
        <w:trPr>
          <w:trHeight w:val="300" w:hRule="atLeast"/>
          <w:trHeight w:val="144" w:hRule="atLeast"/>
        </w:trPr>
        <w:tc>
          <w:tcPr>
            <w:tcW w:w="3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6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мир. Конструкция и декор избы. Единство красоты и пользы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традиционная красота мужского образа. Добрый молодец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теремов. Интерьеры теремных палат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палатах. Коллективное панно. Сюжетная композиция.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Архитектура народов мира. Мечеть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265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 «Олимпийские игры в Древней Греции». Коллективная работа. Аппликация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народов мира. Европейские средневековые города. Готический собор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80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«Герои и 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«Юности и надежды» в искусстве. Сюжетная композиция живописными материалами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 и постройка в жизни народов. Урок-обобщение</w:t>
            </w:r>
          </w:p>
        </w:tc>
        <w:tc>
          <w:tcPr>
            <w:tcW w:w="8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52057313" w:id="27"/>
    <w:p>
      <w:pPr>
        <w:sectPr>
          <w:pgSz w:w="16383" w:h="11906" w:orient="landscape"/>
        </w:sectPr>
      </w:pPr>
    </w:p>
    <w:bookmarkEnd w:id="27"/>
    <w:bookmarkEnd w:id="26"/>
    <w:bookmarkStart w:name="block-52057314" w:id="2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9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bookmarkEnd w:id="29"/>
      <w:r>
        <w:rPr>
          <w:sz w:val="28"/>
        </w:rPr>
        <w:br/>
      </w:r>
      <w:bookmarkStart w:name="db50a40d-f8ae-4e5d-8e70-919f427dc0ce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bookmarkEnd w:id="30"/>
      <w:r>
        <w:rPr>
          <w:sz w:val="28"/>
        </w:rPr>
        <w:br/>
      </w:r>
      <w:bookmarkStart w:name="db50a40d-f8ae-4e5d-8e70-919f427dc0ce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3-й 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bookmarkEnd w:id="31"/>
      <w:r>
        <w:rPr>
          <w:sz w:val="28"/>
        </w:rPr>
        <w:br/>
      </w:r>
      <w:bookmarkStart w:name="db50a40d-f8ae-4e5d-8e70-919f427dc0ce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4-й класс: учебник; 14-е издание, переработанное, 4 класс/ Неменская Л.А.; под редакцией Неменского Б.М., Акционерное общество «Издательство «Просвещение»</w:t>
      </w:r>
      <w:bookmarkEnd w:id="32"/>
    </w:p>
    <w:p>
      <w:pPr>
        <w:spacing w:before="0" w:after="0" w:line="480"/>
        <w:ind w:left="120"/>
        <w:jc w:val="left"/>
      </w:pPr>
      <w:bookmarkStart w:name="6dd35848-e36b-4acb-b5c4-2cdb1dad2998" w:id="33"/>
      <w:r>
        <w:rPr>
          <w:rFonts w:ascii="Times New Roman" w:hAnsi="Times New Roman"/>
          <w:b w:val="false"/>
          <w:i w:val="false"/>
          <w:color w:val="000000"/>
          <w:sz w:val="28"/>
        </w:rPr>
        <w:t>____</w:t>
      </w:r>
      <w:bookmarkEnd w:id="3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34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34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35"/>
      <w:r>
        <w:rPr>
          <w:rFonts w:ascii="Times New Roman" w:hAnsi="Times New Roman"/>
          <w:b w:val="false"/>
          <w:i w:val="false"/>
          <w:color w:val="000000"/>
          <w:sz w:val="28"/>
        </w:rPr>
        <w:t>____</w:t>
      </w:r>
      <w:bookmarkEnd w:id="35"/>
    </w:p>
    <w:bookmarkStart w:name="block-52057314" w:id="36"/>
    <w:p>
      <w:pPr>
        <w:sectPr>
          <w:pgSz w:w="11906" w:h="16383" w:orient="portrait"/>
        </w:sectPr>
      </w:pPr>
    </w:p>
    <w:bookmarkEnd w:id="36"/>
    <w:bookmarkEnd w:id="2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a932" Type="http://schemas.openxmlformats.org/officeDocument/2006/relationships/hyperlink" Id="rId14"/>
    <Relationship TargetMode="External" Target="https://m.edsoo.ru/8a14af2c" Type="http://schemas.openxmlformats.org/officeDocument/2006/relationships/hyperlink" Id="rId15"/>
    <Relationship TargetMode="External" Target="https://m.edsoo.ru/8a14cd18" Type="http://schemas.openxmlformats.org/officeDocument/2006/relationships/hyperlink" Id="rId16"/>
    <Relationship TargetMode="External" Target="https://m.edsoo.ru/8a14b2c4" Type="http://schemas.openxmlformats.org/officeDocument/2006/relationships/hyperlink" Id="rId17"/>
    <Relationship TargetMode="External" Target="https://m.edsoo.ru/8a14b166" Type="http://schemas.openxmlformats.org/officeDocument/2006/relationships/hyperlink" Id="rId18"/>
    <Relationship TargetMode="External" Target="https://m.edsoo.ru/8a1494d8" Type="http://schemas.openxmlformats.org/officeDocument/2006/relationships/hyperlink" Id="rId19"/>
    <Relationship TargetMode="External" Target="https://m.edsoo.ru/8a14c0e8" Type="http://schemas.openxmlformats.org/officeDocument/2006/relationships/hyperlink" Id="rId20"/>
    <Relationship TargetMode="External" Target="https://m.edsoo.ru/8a1496ae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d0d8" Type="http://schemas.openxmlformats.org/officeDocument/2006/relationships/hyperlink" Id="rId35"/>
    <Relationship TargetMode="External" Target="https://m.edsoo.ru/8a14ca48" Type="http://schemas.openxmlformats.org/officeDocument/2006/relationships/hyperlink" Id="rId36"/>
    <Relationship TargetMode="External" Target="https://m.edsoo.ru/8a14c71e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dd4e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50e90" Type="http://schemas.openxmlformats.org/officeDocument/2006/relationships/hyperlink" Id="rId45"/>
    <Relationship TargetMode="External" Target="https://m.edsoo.ru/8a14f630" Type="http://schemas.openxmlformats.org/officeDocument/2006/relationships/hyperlink" Id="rId46"/>
    <Relationship TargetMode="External" Target="https://m.edsoo.ru/8a14eafa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de8" Type="http://schemas.openxmlformats.org/officeDocument/2006/relationships/hyperlink" Id="rId49"/>
    <Relationship TargetMode="External" Target="https://m.edsoo.ru/8a14d7b8" Type="http://schemas.openxmlformats.org/officeDocument/2006/relationships/hyperlink" Id="rId50"/>
    <Relationship TargetMode="External" Target="https://m.edsoo.ru/8a14e302" Type="http://schemas.openxmlformats.org/officeDocument/2006/relationships/hyperlink" Id="rId51"/>
    <Relationship TargetMode="External" Target="https://m.edsoo.ru/8a14e938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ec6c" Type="http://schemas.openxmlformats.org/officeDocument/2006/relationships/hyperlink" Id="rId56"/>
    <Relationship TargetMode="External" Target="https://m.edsoo.ru/8a14f270" Type="http://schemas.openxmlformats.org/officeDocument/2006/relationships/hyperlink" Id="rId57"/>
    <Relationship TargetMode="External" Target="https://m.edsoo.ru/8a14f036" Type="http://schemas.openxmlformats.org/officeDocument/2006/relationships/hyperlink" Id="rId58"/>
    <Relationship TargetMode="External" Target="https://m.edsoo.ru/8a15074c" Type="http://schemas.openxmlformats.org/officeDocument/2006/relationships/hyperlink" Id="rId59"/>
    <Relationship TargetMode="External" Target="https://m.edsoo.ru/8a151584" Type="http://schemas.openxmlformats.org/officeDocument/2006/relationships/hyperlink" Id="rId60"/>
    <Relationship TargetMode="External" Target="https://m.edsoo.ru/8a15088c" Type="http://schemas.openxmlformats.org/officeDocument/2006/relationships/hyperlink" Id="rId61"/>
    <Relationship TargetMode="External" Target="https://m.edsoo.ru/8a14faa4" Type="http://schemas.openxmlformats.org/officeDocument/2006/relationships/hyperlink" Id="rId62"/>
    <Relationship TargetMode="External" Target="https://m.edsoo.ru/8a151a7a" Type="http://schemas.openxmlformats.org/officeDocument/2006/relationships/hyperlink" Id="rId63"/>
    <Relationship TargetMode="External" Target="https://m.edsoo.ru/8a151318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006c" Type="http://schemas.openxmlformats.org/officeDocument/2006/relationships/hyperlink" Id="rId66"/>
    <Relationship TargetMode="External" Target="https://m.edsoo.ru/8a150cb0" Type="http://schemas.openxmlformats.org/officeDocument/2006/relationships/hyperlink" Id="rId67"/>
    <Relationship TargetMode="External" Target="https://m.edsoo.ru/8a14e4c4" Type="http://schemas.openxmlformats.org/officeDocument/2006/relationships/hyperlink" Id="rId68"/>
    <Relationship TargetMode="External" Target="https://m.edsoo.ru/8a14e6b8" Type="http://schemas.openxmlformats.org/officeDocument/2006/relationships/hyperlink" Id="rId6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