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192116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f82fad9e-4303-40e0-b615-d8bb07699b65" w:id="1"/>
      <w:r>
        <w:rPr>
          <w:rFonts w:ascii="Times New Roman" w:hAnsi="Times New Roman"/>
          <w:b/>
          <w:i w:val="false"/>
          <w:color w:val="000000"/>
          <w:sz w:val="28"/>
        </w:rPr>
        <w:t xml:space="preserve">Министерство образования Тверской области </w:t>
      </w:r>
      <w:bookmarkEnd w:id="1"/>
    </w:p>
    <w:p>
      <w:pPr>
        <w:spacing w:before="0" w:after="0" w:line="408"/>
        <w:ind w:left="120"/>
        <w:jc w:val="center"/>
      </w:pPr>
      <w:bookmarkStart w:name="f11d21d1-8bec-4df3-85d2-f4d0bca3e7ae" w:id="2"/>
      <w:r>
        <w:rPr>
          <w:rFonts w:ascii="Times New Roman" w:hAnsi="Times New Roman"/>
          <w:b/>
          <w:i w:val="false"/>
          <w:color w:val="000000"/>
          <w:sz w:val="28"/>
        </w:rPr>
        <w:t>Отдел образования Рамешковского муниципального округа</w:t>
      </w:r>
      <w:bookmarkEnd w:id="2"/>
    </w:p>
    <w:p>
      <w:pPr>
        <w:spacing w:before="0" w:after="0" w:line="408"/>
        <w:ind w:left="120"/>
        <w:jc w:val="center"/>
      </w:pPr>
      <w:r>
        <w:rPr>
          <w:rFonts w:ascii="Times New Roman" w:hAnsi="Times New Roman"/>
          <w:b/>
          <w:i w:val="false"/>
          <w:color w:val="000000"/>
          <w:sz w:val="28"/>
        </w:rPr>
        <w:t>МОУ "Рамешковская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МОУ "Рамешковская СОШ"</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Юхарева Е. 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__</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_______</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202_</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6788782)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8f40cabc-1e83-4907-ad8f-f4ef8375b8cd" w:id="3"/>
      <w:r>
        <w:rPr>
          <w:rFonts w:ascii="Times New Roman" w:hAnsi="Times New Roman"/>
          <w:b/>
          <w:i w:val="false"/>
          <w:color w:val="000000"/>
          <w:sz w:val="28"/>
        </w:rPr>
        <w:t>пгт. Рамешки</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2025</w:t>
      </w:r>
      <w:bookmarkEnd w:id="4"/>
    </w:p>
    <w:p>
      <w:pPr>
        <w:spacing w:before="0" w:after="0"/>
        <w:ind w:left="120"/>
        <w:jc w:val="left"/>
      </w:pPr>
    </w:p>
    <w:bookmarkStart w:name="block-51921161" w:id="5"/>
    <w:p>
      <w:pPr>
        <w:sectPr>
          <w:pgSz w:w="11906" w:h="16383" w:orient="portrait"/>
        </w:sectPr>
      </w:pPr>
    </w:p>
    <w:bookmarkEnd w:id="5"/>
    <w:bookmarkEnd w:id="0"/>
    <w:bookmarkStart w:name="block-51921162"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w:t>
      </w:r>
      <w:bookmarkStart w:name="ab8aaf79-a9ef-490a-a0b2-70ac1b5c97af" w:id="7"/>
      <w:r>
        <w:rPr>
          <w:rFonts w:ascii="Times New Roman" w:hAnsi="Times New Roman"/>
          <w:b w:val="false"/>
          <w:i w:val="false"/>
          <w:color w:val="000000"/>
          <w:sz w:val="28"/>
        </w:rPr>
        <w:t>132 часа</w:t>
      </w:r>
      <w:bookmarkEnd w:id="7"/>
      <w:r>
        <w:rPr>
          <w:rFonts w:ascii="Times New Roman" w:hAnsi="Times New Roman"/>
          <w:b w:val="false"/>
          <w:i w:val="false"/>
          <w:color w:val="000000"/>
          <w:sz w:val="28"/>
        </w:rPr>
        <w:t xml:space="preserve"> (из них </w:t>
      </w:r>
      <w:bookmarkStart w:name="8184041c-500f-4898-8c17-3f7c192d7a9a" w:id="8"/>
      <w:r>
        <w:rPr>
          <w:rFonts w:ascii="Times New Roman" w:hAnsi="Times New Roman"/>
          <w:b w:val="false"/>
          <w:i w:val="false"/>
          <w:color w:val="000000"/>
          <w:sz w:val="28"/>
        </w:rPr>
        <w:t>не менее 80 часов</w:t>
      </w:r>
      <w:bookmarkEnd w:id="8"/>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51921162" w:id="9"/>
    <w:p>
      <w:pPr>
        <w:sectPr>
          <w:pgSz w:w="11906" w:h="16383" w:orient="portrait"/>
        </w:sectPr>
      </w:pPr>
    </w:p>
    <w:bookmarkEnd w:id="9"/>
    <w:bookmarkEnd w:id="6"/>
    <w:bookmarkStart w:name="block-51921160" w:id="10"/>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1"/>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1"/>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bookmarkStart w:name="192040c8-9be0-4bcc-9f47-45c543c4cd5f" w:id="12"/>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bookmarkStart w:name="fea8cf03-c8e1-4ed3-94a3-40e6561a8359" w:id="13"/>
      <w:r>
        <w:rPr>
          <w:rFonts w:ascii="Times New Roman" w:hAnsi="Times New Roman"/>
          <w:b w:val="false"/>
          <w:i w:val="false"/>
          <w:color w:val="000000"/>
          <w:sz w:val="28"/>
        </w:rPr>
        <w:t>и другие (по выбору).</w:t>
      </w:r>
      <w:bookmarkEnd w:id="13"/>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bookmarkStart w:name="fce98a40-ae0b-4d2c-875d-505cf2d5a21d" w:id="14"/>
      <w:r>
        <w:rPr>
          <w:rFonts w:ascii="Times New Roman" w:hAnsi="Times New Roman"/>
          <w:b w:val="false"/>
          <w:i w:val="false"/>
          <w:color w:val="000000"/>
          <w:sz w:val="28"/>
        </w:rPr>
        <w:t>и другие.</w:t>
      </w:r>
      <w:bookmarkEnd w:id="14"/>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name="a3da6f91-f80f-4d4a-8e62-998ba5c8e117" w:id="15"/>
      <w:r>
        <w:rPr>
          <w:rFonts w:ascii="Times New Roman" w:hAnsi="Times New Roman"/>
          <w:b w:val="false"/>
          <w:i w:val="false"/>
          <w:color w:val="000000"/>
          <w:sz w:val="28"/>
        </w:rPr>
        <w:t>и др.</w:t>
      </w:r>
      <w:bookmarkEnd w:id="15"/>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bookmarkStart w:name="e4e52ce4-82f6-450f-a8ef-39f9bea95300" w:id="16"/>
      <w:r>
        <w:rPr>
          <w:rFonts w:ascii="Times New Roman" w:hAnsi="Times New Roman"/>
          <w:b w:val="false"/>
          <w:i w:val="false"/>
          <w:color w:val="000000"/>
          <w:sz w:val="28"/>
        </w:rPr>
        <w:t>и другие (по выбору).</w:t>
      </w:r>
      <w:bookmarkEnd w:id="16"/>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bookmarkStart w:name="1276de16-2d11-43d3-bead-a64a93ae8cc5" w:id="17"/>
      <w:r>
        <w:rPr>
          <w:rFonts w:ascii="Times New Roman" w:hAnsi="Times New Roman"/>
          <w:b w:val="false"/>
          <w:i w:val="false"/>
          <w:color w:val="333333"/>
          <w:sz w:val="28"/>
        </w:rPr>
        <w:t>и другие (по выбору).</w:t>
      </w:r>
      <w:bookmarkEnd w:id="17"/>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name="eb176ee2-af43-40d4-a1ee-b090419c117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name="133f36d8-58eb-4703-aa32-18eef51ef659" w:id="19"/>
      <w:r>
        <w:rPr>
          <w:rFonts w:ascii="Times New Roman" w:hAnsi="Times New Roman"/>
          <w:b w:val="false"/>
          <w:i w:val="false"/>
          <w:color w:val="000000"/>
          <w:sz w:val="28"/>
        </w:rPr>
        <w:t>и др.</w:t>
      </w:r>
      <w:bookmarkEnd w:id="1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bookmarkStart w:name="60d4b361-5c35-450d-9ed8-60410acf6db4" w:id="20"/>
      <w:r>
        <w:rPr>
          <w:rFonts w:ascii="Times New Roman" w:hAnsi="Times New Roman"/>
          <w:b w:val="false"/>
          <w:i w:val="false"/>
          <w:color w:val="000000"/>
          <w:sz w:val="28"/>
        </w:rPr>
        <w:t>и другие (по выбору)</w:t>
      </w:r>
      <w:bookmarkEnd w:id="2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name="d90ce49e-f5c7-4bfc-ba4a-92feb4e54a52" w:id="21"/>
      <w:r>
        <w:rPr>
          <w:rFonts w:ascii="Times New Roman" w:hAnsi="Times New Roman"/>
          <w:b w:val="false"/>
          <w:i w:val="false"/>
          <w:color w:val="000000"/>
          <w:sz w:val="28"/>
        </w:rPr>
        <w:t>(1-2 произведения) и другие.</w:t>
      </w:r>
      <w:bookmarkEnd w:id="21"/>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bookmarkStart w:name="a9441494-befb-474c-980d-17418cebb9a9" w:id="22"/>
      <w:r>
        <w:rPr>
          <w:rFonts w:ascii="Times New Roman" w:hAnsi="Times New Roman"/>
          <w:b w:val="false"/>
          <w:i w:val="false"/>
          <w:color w:val="000000"/>
          <w:sz w:val="28"/>
        </w:rPr>
        <w:t>(по выбору, не менее пяти авторов)</w:t>
      </w:r>
      <w:bookmarkEnd w:id="22"/>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name="9e6d0f8b-b9cc-4a5a-96f8-fa217be0cdd9"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bookmarkStart w:name="e5c2f998-10e7-44fc-bdda-dfec1693f887" w:id="24"/>
      <w:r>
        <w:rPr>
          <w:rFonts w:ascii="Times New Roman" w:hAnsi="Times New Roman"/>
          <w:b w:val="false"/>
          <w:i w:val="false"/>
          <w:color w:val="000000"/>
          <w:sz w:val="28"/>
        </w:rPr>
        <w:t>и др.</w:t>
      </w:r>
      <w:bookmarkEnd w:id="2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name="2d1b25dd-7e61-4fc3-9b40-52f6c7be69e0" w:id="25"/>
      <w:r>
        <w:rPr>
          <w:rFonts w:ascii="Times New Roman" w:hAnsi="Times New Roman"/>
          <w:b w:val="false"/>
          <w:i w:val="false"/>
          <w:color w:val="000000"/>
          <w:sz w:val="28"/>
        </w:rPr>
        <w:t>и другие</w:t>
      </w:r>
      <w:bookmarkEnd w:id="2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name="6412d18c-a4c6-4681-9757-e9608467f10d" w:id="26"/>
      <w:r>
        <w:rPr>
          <w:rFonts w:ascii="Times New Roman" w:hAnsi="Times New Roman"/>
          <w:b w:val="false"/>
          <w:i w:val="false"/>
          <w:color w:val="000000"/>
          <w:sz w:val="28"/>
        </w:rPr>
        <w:t>и др.</w:t>
      </w:r>
      <w:bookmarkEnd w:id="26"/>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name="6d735cba-503d-4ed1-a53f-5468e4a27f01" w:id="27"/>
      <w:r>
        <w:rPr>
          <w:rFonts w:ascii="Times New Roman" w:hAnsi="Times New Roman"/>
          <w:b w:val="false"/>
          <w:i w:val="false"/>
          <w:color w:val="000000"/>
          <w:sz w:val="28"/>
        </w:rPr>
        <w:t>и другие (по выбору)</w:t>
      </w:r>
      <w:bookmarkEnd w:id="2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name="3f36f3cc-f68d-481c-9f68-8a09ab5407f1" w:id="28"/>
      <w:r>
        <w:rPr>
          <w:rFonts w:ascii="Times New Roman" w:hAnsi="Times New Roman"/>
          <w:b w:val="false"/>
          <w:i w:val="false"/>
          <w:color w:val="000000"/>
          <w:sz w:val="28"/>
        </w:rPr>
        <w:t>и другие</w:t>
      </w:r>
      <w:bookmarkEnd w:id="2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name="dd853ef0-68f9-4441-80c5-be39b469ea42" w:id="29"/>
      <w:r>
        <w:rPr>
          <w:rFonts w:ascii="Times New Roman" w:hAnsi="Times New Roman"/>
          <w:b w:val="false"/>
          <w:i w:val="false"/>
          <w:color w:val="000000"/>
          <w:sz w:val="28"/>
        </w:rPr>
        <w:t>и др.</w:t>
      </w:r>
      <w:bookmarkEnd w:id="29"/>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name="305fc3fd-0d75-43c6-b5e8-b77dae865863" w:id="30"/>
      <w:r>
        <w:rPr>
          <w:rFonts w:ascii="Times New Roman" w:hAnsi="Times New Roman"/>
          <w:b w:val="false"/>
          <w:i w:val="false"/>
          <w:color w:val="000000"/>
          <w:sz w:val="28"/>
        </w:rPr>
        <w:t>и другие (по выбору)</w:t>
      </w:r>
      <w:bookmarkEnd w:id="3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bookmarkStart w:name="8497a925-adbe-4600-9382-168da4c3c80b" w:id="31"/>
      <w:r>
        <w:rPr>
          <w:rFonts w:ascii="Times New Roman" w:hAnsi="Times New Roman"/>
          <w:b w:val="false"/>
          <w:i w:val="false"/>
          <w:color w:val="000000"/>
          <w:sz w:val="28"/>
        </w:rPr>
        <w:t>(по выбору)</w:t>
      </w:r>
      <w:bookmarkEnd w:id="31"/>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name="c4dddd01-51be-4cab-bffc-20489de7184c" w:id="32"/>
      <w:r>
        <w:rPr>
          <w:rFonts w:ascii="Times New Roman" w:hAnsi="Times New Roman"/>
          <w:b w:val="false"/>
          <w:i w:val="false"/>
          <w:color w:val="000000"/>
          <w:sz w:val="28"/>
        </w:rPr>
        <w:t>и другое (по выбору)</w:t>
      </w:r>
      <w:bookmarkEnd w:id="3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bookmarkStart w:name="0c3ae019-4704-47be-8c05-88069337bebf" w:id="33"/>
      <w:r>
        <w:rPr>
          <w:rFonts w:ascii="Times New Roman" w:hAnsi="Times New Roman"/>
          <w:b w:val="false"/>
          <w:i w:val="false"/>
          <w:color w:val="000000"/>
          <w:sz w:val="28"/>
        </w:rPr>
        <w:t>(не менее двух произведений)</w:t>
      </w:r>
      <w:bookmarkEnd w:id="33"/>
      <w:r>
        <w:rPr>
          <w:rFonts w:ascii="Times New Roman" w:hAnsi="Times New Roman"/>
          <w:b w:val="false"/>
          <w:i w:val="false"/>
          <w:color w:val="000000"/>
          <w:sz w:val="28"/>
        </w:rPr>
        <w:t xml:space="preserve">: зарубежные писатели-сказочники (Ш. Перро, Х.-К. Андерсен </w:t>
      </w:r>
      <w:bookmarkStart w:name="0e95da97-7b05-41cd-84b7-0db56826c5ee" w:id="34"/>
      <w:r>
        <w:rPr>
          <w:rFonts w:ascii="Times New Roman" w:hAnsi="Times New Roman"/>
          <w:b w:val="false"/>
          <w:i w:val="false"/>
          <w:color w:val="000000"/>
          <w:sz w:val="28"/>
        </w:rPr>
        <w:t>и др.</w:t>
      </w:r>
      <w:bookmarkEnd w:id="34"/>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bookmarkStart w:name="63220a7a-3056-4cb7-8b8f-8dfa3716a258" w:id="35"/>
      <w:r>
        <w:rPr>
          <w:rFonts w:ascii="Times New Roman" w:hAnsi="Times New Roman"/>
          <w:b w:val="false"/>
          <w:i w:val="false"/>
          <w:color w:val="000000"/>
          <w:sz w:val="28"/>
        </w:rPr>
        <w:t>и другие (по выбору)</w:t>
      </w:r>
      <w:bookmarkEnd w:id="3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name="96e70618-7a1d-4135-8fd3-a8d5b625e8a7" w:id="36"/>
      <w:r>
        <w:rPr>
          <w:rFonts w:ascii="Times New Roman" w:hAnsi="Times New Roman"/>
          <w:b w:val="false"/>
          <w:i w:val="false"/>
          <w:color w:val="000000"/>
          <w:sz w:val="28"/>
        </w:rPr>
        <w:t>и другое (по выбору)</w:t>
      </w:r>
      <w:bookmarkEnd w:id="3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name="6dc3c912-0f6b-44b2-87fb-4fa8c0a8ddd8" w:id="37"/>
      <w:r>
        <w:rPr>
          <w:rFonts w:ascii="Times New Roman" w:hAnsi="Times New Roman"/>
          <w:b w:val="false"/>
          <w:i w:val="false"/>
          <w:color w:val="000000"/>
          <w:sz w:val="28"/>
        </w:rPr>
        <w:t>и др.)</w:t>
      </w:r>
      <w:bookmarkEnd w:id="37"/>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name="2d4a2950-b4e9-4f16-a8a6-487d5016001d"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name="80f00626-952e-41bd-9beb-6d0f5fe1ba6b"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name="db43cb12-75a1-43f5-b252-1995adfd2fff" w:id="40"/>
      <w:r>
        <w:rPr>
          <w:rFonts w:ascii="Times New Roman" w:hAnsi="Times New Roman"/>
          <w:b w:val="false"/>
          <w:i w:val="false"/>
          <w:color w:val="000000"/>
          <w:sz w:val="28"/>
        </w:rPr>
        <w:t>и другие (по выбору)</w:t>
      </w:r>
      <w:bookmarkEnd w:id="4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name="99ba0051-1be8-4e8f-b0dd-a10143c31c81" w:id="41"/>
      <w:r>
        <w:rPr>
          <w:rFonts w:ascii="Times New Roman" w:hAnsi="Times New Roman"/>
          <w:b w:val="false"/>
          <w:i w:val="false"/>
          <w:color w:val="000000"/>
          <w:sz w:val="28"/>
        </w:rPr>
        <w:t>(не менее двух)</w:t>
      </w:r>
      <w:bookmarkEnd w:id="41"/>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bookmarkStart w:name="738a01c7-d12e-4abb-aa19-15d8e09af024" w:id="42"/>
      <w:r>
        <w:rPr>
          <w:rFonts w:ascii="Times New Roman" w:hAnsi="Times New Roman"/>
          <w:b w:val="false"/>
          <w:i w:val="false"/>
          <w:color w:val="000000"/>
          <w:sz w:val="28"/>
        </w:rPr>
        <w:t>и другие (по выбору)</w:t>
      </w:r>
      <w:bookmarkEnd w:id="4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name="a8556af8-9a03-49c3-b8c8-d0217dccd1c5" w:id="43"/>
      <w:r>
        <w:rPr>
          <w:rFonts w:ascii="Times New Roman" w:hAnsi="Times New Roman"/>
          <w:b w:val="false"/>
          <w:i w:val="false"/>
          <w:color w:val="000000"/>
          <w:sz w:val="28"/>
        </w:rPr>
        <w:t>(не менее пяти авторов по выбору)</w:t>
      </w:r>
      <w:bookmarkEnd w:id="43"/>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bookmarkStart w:name="236d15e5-7adb-4fc2-919e-678797fd1898" w:id="44"/>
      <w:r>
        <w:rPr>
          <w:rFonts w:ascii="Times New Roman" w:hAnsi="Times New Roman"/>
          <w:b w:val="false"/>
          <w:i w:val="false"/>
          <w:color w:val="000000"/>
          <w:sz w:val="28"/>
        </w:rPr>
        <w:t>С. А. Есенина, А. П. Чехова, К. Г. Паустовского и др.</w:t>
      </w:r>
      <w:bookmarkEnd w:id="44"/>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name="b39133dd-5b08-4549-a5bd-8bf368254092" w:id="45"/>
      <w:r>
        <w:rPr>
          <w:rFonts w:ascii="Times New Roman" w:hAnsi="Times New Roman"/>
          <w:b w:val="false"/>
          <w:i w:val="false"/>
          <w:color w:val="000000"/>
          <w:sz w:val="28"/>
        </w:rPr>
        <w:t>и другие (по выбору)</w:t>
      </w:r>
      <w:bookmarkEnd w:id="4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bookmarkStart w:name="1a0e8552-8319-44da-b4b7-9c067d7af546" w:id="46"/>
      <w:r>
        <w:rPr>
          <w:rFonts w:ascii="Times New Roman" w:hAnsi="Times New Roman"/>
          <w:b w:val="false"/>
          <w:i w:val="false"/>
          <w:color w:val="000000"/>
          <w:sz w:val="28"/>
        </w:rPr>
        <w:t>(не менее трёх произведений)</w:t>
      </w:r>
      <w:bookmarkEnd w:id="46"/>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bookmarkStart w:name="7bc5c68d-92f5-41d5-9535-d638ea476e3f" w:id="47"/>
      <w:r>
        <w:rPr>
          <w:rFonts w:ascii="Times New Roman" w:hAnsi="Times New Roman"/>
          <w:b w:val="false"/>
          <w:i w:val="false"/>
          <w:color w:val="000000"/>
          <w:sz w:val="28"/>
        </w:rPr>
        <w:t>и другие</w:t>
      </w:r>
      <w:bookmarkEnd w:id="4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bookmarkStart w:name="14358877-86a6-40e2-9fb5-58334b8a6e9a" w:id="48"/>
      <w:r>
        <w:rPr>
          <w:rFonts w:ascii="Times New Roman" w:hAnsi="Times New Roman"/>
          <w:b w:val="false"/>
          <w:i w:val="false"/>
          <w:color w:val="000000"/>
          <w:sz w:val="28"/>
        </w:rPr>
        <w:t>(не менее двух)</w:t>
      </w:r>
      <w:bookmarkEnd w:id="48"/>
      <w:r>
        <w:rPr>
          <w:rFonts w:ascii="Times New Roman" w:hAnsi="Times New Roman"/>
          <w:b w:val="false"/>
          <w:i w:val="false"/>
          <w:color w:val="000000"/>
          <w:sz w:val="28"/>
        </w:rPr>
        <w:t xml:space="preserve">. Круг чтения: произведения В. М. Гаршина, М. Горького, И. С. Соколова-Микитова </w:t>
      </w:r>
      <w:bookmarkStart w:name="c6bf05b5-49bd-40a2-90b7-cfd41b2279a7" w:id="49"/>
      <w:r>
        <w:rPr>
          <w:rFonts w:ascii="Times New Roman" w:hAnsi="Times New Roman"/>
          <w:b w:val="false"/>
          <w:i w:val="false"/>
          <w:color w:val="000000"/>
          <w:sz w:val="28"/>
        </w:rPr>
        <w:t>и др.</w:t>
      </w:r>
      <w:bookmarkEnd w:id="49"/>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bookmarkStart w:name="ea02cf5f-d5e4-4b30-812a-1b46ec679534" w:id="50"/>
      <w:r>
        <w:rPr>
          <w:rFonts w:ascii="Times New Roman" w:hAnsi="Times New Roman"/>
          <w:b w:val="false"/>
          <w:i w:val="false"/>
          <w:color w:val="000000"/>
          <w:sz w:val="28"/>
        </w:rPr>
        <w:t>и другие (по выбору)</w:t>
      </w:r>
      <w:bookmarkEnd w:id="5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name="68f21dae-0b2e-4871-b761-be4991ec4878" w:id="51"/>
      <w:r>
        <w:rPr>
          <w:rFonts w:ascii="Times New Roman" w:hAnsi="Times New Roman"/>
          <w:b w:val="false"/>
          <w:i w:val="false"/>
          <w:color w:val="000000"/>
          <w:sz w:val="28"/>
        </w:rPr>
        <w:t>и другое (по выбору)</w:t>
      </w:r>
      <w:bookmarkEnd w:id="51"/>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name="7684134c-2d89-4058-b80b-6ad24d340e2c" w:id="52"/>
      <w:r>
        <w:rPr>
          <w:rFonts w:ascii="Times New Roman" w:hAnsi="Times New Roman"/>
          <w:b w:val="false"/>
          <w:i w:val="false"/>
          <w:color w:val="000000"/>
          <w:sz w:val="28"/>
        </w:rPr>
        <w:t>произведения по выбору двух-трёх авторов</w:t>
      </w:r>
      <w:bookmarkEnd w:id="52"/>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bookmarkStart w:name="e453ae69-7b50-49e1-850e-5455f39cac3b" w:id="53"/>
      <w:r>
        <w:rPr>
          <w:rFonts w:ascii="Times New Roman" w:hAnsi="Times New Roman"/>
          <w:b w:val="false"/>
          <w:i w:val="false"/>
          <w:color w:val="000000"/>
          <w:sz w:val="28"/>
        </w:rPr>
        <w:t>и другие (по выбору)</w:t>
      </w:r>
      <w:bookmarkEnd w:id="5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name="db307144-10c3-47e0-8f79-b83f6461fd22" w:id="54"/>
      <w:r>
        <w:rPr>
          <w:rFonts w:ascii="Times New Roman" w:hAnsi="Times New Roman"/>
          <w:b w:val="false"/>
          <w:i w:val="false"/>
          <w:color w:val="000000"/>
          <w:sz w:val="28"/>
        </w:rPr>
        <w:t>(не менее двух произведений)</w:t>
      </w:r>
      <w:bookmarkEnd w:id="54"/>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bookmarkStart w:name="cb0fcba1-b7c3-44d2-9bb6-c0a6c9168eca" w:id="55"/>
      <w:r>
        <w:rPr>
          <w:rFonts w:ascii="Times New Roman" w:hAnsi="Times New Roman"/>
          <w:b w:val="false"/>
          <w:i w:val="false"/>
          <w:color w:val="000000"/>
          <w:sz w:val="28"/>
        </w:rPr>
        <w:t>М. М. Зощенко и др.</w:t>
      </w:r>
      <w:bookmarkEnd w:id="55"/>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name="bfd2c4b6-8e45-47df-8299-90bb4d27aacd" w:id="56"/>
      <w:r>
        <w:rPr>
          <w:rFonts w:ascii="Times New Roman" w:hAnsi="Times New Roman"/>
          <w:b w:val="false"/>
          <w:i w:val="false"/>
          <w:color w:val="000000"/>
          <w:sz w:val="28"/>
        </w:rPr>
        <w:t>и другие (по выбору)</w:t>
      </w:r>
      <w:bookmarkEnd w:id="56"/>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bookmarkStart w:name="3e21f5c4-1001-4583-8489-5f0ba36061b9" w:id="57"/>
      <w:r>
        <w:rPr>
          <w:rFonts w:ascii="Times New Roman" w:hAnsi="Times New Roman"/>
          <w:b w:val="false"/>
          <w:i w:val="false"/>
          <w:color w:val="000000"/>
          <w:sz w:val="28"/>
        </w:rPr>
        <w:t>(произведения двух-трёх авторов по выбору):</w:t>
      </w:r>
      <w:bookmarkEnd w:id="57"/>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bookmarkStart w:name="f6f542f3-f6cf-4368-a418-eb5d19aa0b2b" w:id="58"/>
      <w:r>
        <w:rPr>
          <w:rFonts w:ascii="Times New Roman" w:hAnsi="Times New Roman"/>
          <w:b w:val="false"/>
          <w:i w:val="false"/>
          <w:color w:val="000000"/>
          <w:sz w:val="28"/>
        </w:rPr>
        <w:t>Р. Киплинга.</w:t>
      </w:r>
      <w:bookmarkEnd w:id="58"/>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bookmarkStart w:name="0e6b1fdc-e350-43b1-a03c-45387667d39d" w:id="59"/>
      <w:r>
        <w:rPr>
          <w:rFonts w:ascii="Times New Roman" w:hAnsi="Times New Roman"/>
          <w:b w:val="false"/>
          <w:i w:val="false"/>
          <w:color w:val="000000"/>
          <w:sz w:val="28"/>
        </w:rPr>
        <w:t>и другие (по выбору)</w:t>
      </w:r>
      <w:bookmarkEnd w:id="5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name="e723ba6f-ad13-4eb9-88fb-092822236b1d" w:id="60"/>
      <w:r>
        <w:rPr>
          <w:rFonts w:ascii="Times New Roman" w:hAnsi="Times New Roman"/>
          <w:b w:val="false"/>
          <w:i w:val="false"/>
          <w:color w:val="000000"/>
          <w:sz w:val="28"/>
        </w:rPr>
        <w:t>и др.</w:t>
      </w:r>
      <w:bookmarkEnd w:id="60"/>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name="127f14ef-247e-4055-acfd-bc40c4be0ca9" w:id="61"/>
      <w:r>
        <w:rPr>
          <w:rFonts w:ascii="Times New Roman" w:hAnsi="Times New Roman"/>
          <w:b w:val="false"/>
          <w:i w:val="false"/>
          <w:color w:val="000000"/>
          <w:sz w:val="28"/>
        </w:rPr>
        <w:t>(1-2 рассказа военно-исторической тематики) и другие (по выбору).</w:t>
      </w:r>
      <w:bookmarkEnd w:id="61"/>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bookmarkStart w:name="13ed692d-f68b-4ab7-9394-065d0e010e2b"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 xml:space="preserve">, сказки народов России </w:t>
      </w:r>
      <w:bookmarkStart w:name="88e382a1-4742-44f3-be40-3355538b7bf0" w:id="63"/>
      <w:r>
        <w:rPr>
          <w:rFonts w:ascii="Times New Roman" w:hAnsi="Times New Roman"/>
          <w:b w:val="false"/>
          <w:i w:val="false"/>
          <w:color w:val="000000"/>
          <w:sz w:val="28"/>
        </w:rPr>
        <w:t>(2-3 сказки по выбору)</w:t>
      </w:r>
      <w:bookmarkEnd w:id="63"/>
      <w:r>
        <w:rPr>
          <w:rFonts w:ascii="Times New Roman" w:hAnsi="Times New Roman"/>
          <w:b w:val="false"/>
          <w:i w:val="false"/>
          <w:color w:val="000000"/>
          <w:sz w:val="28"/>
        </w:rPr>
        <w:t xml:space="preserve">, былины из цикла об Илье Муромце, Алёше Поповиче, Добрыне Никитиче </w:t>
      </w:r>
      <w:bookmarkStart w:name="65d9a5fc-cfbc-4c38-8800-4fae49f12f66" w:id="64"/>
      <w:r>
        <w:rPr>
          <w:rFonts w:ascii="Times New Roman" w:hAnsi="Times New Roman"/>
          <w:b w:val="false"/>
          <w:i w:val="false"/>
          <w:color w:val="000000"/>
          <w:sz w:val="28"/>
        </w:rPr>
        <w:t>(1-2 по выбору)</w:t>
      </w:r>
      <w:bookmarkEnd w:id="6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name="d4959437-1f52-4e04-ad5c-5e5962b220a9" w:id="65"/>
      <w:r>
        <w:rPr>
          <w:rFonts w:ascii="Times New Roman" w:hAnsi="Times New Roman"/>
          <w:b w:val="false"/>
          <w:i w:val="false"/>
          <w:color w:val="000000"/>
          <w:sz w:val="28"/>
        </w:rPr>
        <w:t>и другие</w:t>
      </w:r>
      <w:bookmarkEnd w:id="6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name="f6b74d8a-3a68-456b-9560-c1d56f3a7703" w:id="66"/>
      <w:r>
        <w:rPr>
          <w:rFonts w:ascii="Times New Roman" w:hAnsi="Times New Roman"/>
          <w:b w:val="false"/>
          <w:i w:val="false"/>
          <w:color w:val="000000"/>
          <w:sz w:val="28"/>
        </w:rPr>
        <w:t>(не менее трёх)</w:t>
      </w:r>
      <w:bookmarkEnd w:id="66"/>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bookmarkStart w:name="fb9c6b46-90e6-44d3-98e5-d86df8a78f70" w:id="67"/>
      <w:r>
        <w:rPr>
          <w:rFonts w:ascii="Times New Roman" w:hAnsi="Times New Roman"/>
          <w:b w:val="false"/>
          <w:i w:val="false"/>
          <w:color w:val="000000"/>
          <w:sz w:val="28"/>
        </w:rPr>
        <w:t>и другие</w:t>
      </w:r>
      <w:bookmarkEnd w:id="6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bookmarkStart w:name="8753b9aa-1497-4d8a-9925-78a7378ffdc6" w:id="68"/>
      <w:r>
        <w:rPr>
          <w:rFonts w:ascii="Times New Roman" w:hAnsi="Times New Roman"/>
          <w:b w:val="false"/>
          <w:i w:val="false"/>
          <w:color w:val="000000"/>
          <w:sz w:val="28"/>
        </w:rPr>
        <w:t>(не менее трёх)</w:t>
      </w:r>
      <w:bookmarkEnd w:id="68"/>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bookmarkStart w:name="a3acb784-465c-47f9-a1a9-55fd03aefdd7" w:id="69"/>
      <w:r>
        <w:rPr>
          <w:rFonts w:ascii="Times New Roman" w:hAnsi="Times New Roman"/>
          <w:b w:val="false"/>
          <w:i w:val="false"/>
          <w:color w:val="000000"/>
          <w:sz w:val="28"/>
        </w:rPr>
        <w:t>и другие</w:t>
      </w:r>
      <w:bookmarkEnd w:id="6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bookmarkStart w:name="c485f24c-ccf6-4a4b-a332-12b0e9bda1ee" w:id="70"/>
      <w:r>
        <w:rPr>
          <w:rFonts w:ascii="Times New Roman" w:hAnsi="Times New Roman"/>
          <w:b w:val="false"/>
          <w:i w:val="false"/>
          <w:color w:val="000000"/>
          <w:sz w:val="28"/>
        </w:rPr>
        <w:t>(две-три по выбору)</w:t>
      </w:r>
      <w:bookmarkEnd w:id="70"/>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bookmarkStart w:name="b696e61f-1fed-496e-b40a-891403c8acb0" w:id="71"/>
      <w:r>
        <w:rPr>
          <w:rFonts w:ascii="Times New Roman" w:hAnsi="Times New Roman"/>
          <w:b w:val="false"/>
          <w:i w:val="false"/>
          <w:color w:val="000000"/>
          <w:sz w:val="28"/>
        </w:rPr>
        <w:t>и др.</w:t>
      </w:r>
      <w:bookmarkEnd w:id="71"/>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bookmarkStart w:name="bf3989dc-2faf-4749-85de-63cc4f5b6c7f" w:id="72"/>
      <w:r>
        <w:rPr>
          <w:rFonts w:ascii="Times New Roman" w:hAnsi="Times New Roman"/>
          <w:b w:val="false"/>
          <w:i w:val="false"/>
          <w:color w:val="000000"/>
          <w:sz w:val="28"/>
        </w:rPr>
        <w:t>и другие</w:t>
      </w:r>
      <w:bookmarkEnd w:id="7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name="05556173-ef49-42c0-b650-76e818c52f73" w:id="73"/>
      <w:r>
        <w:rPr>
          <w:rFonts w:ascii="Times New Roman" w:hAnsi="Times New Roman"/>
          <w:b w:val="false"/>
          <w:i w:val="false"/>
          <w:color w:val="000000"/>
          <w:sz w:val="28"/>
        </w:rPr>
        <w:t>(не менее пяти авторов по выбору)</w:t>
      </w:r>
      <w:bookmarkEnd w:id="73"/>
      <w:r>
        <w:rPr>
          <w:rFonts w:ascii="Times New Roman" w:hAnsi="Times New Roman"/>
          <w:b w:val="false"/>
          <w:i w:val="false"/>
          <w:color w:val="000000"/>
          <w:sz w:val="28"/>
        </w:rPr>
        <w:t xml:space="preserve">: В. А. Жуковский, И.С. Никитин, Е. А. Баратынский, Ф. И. Тютчев, А. А. Фет, </w:t>
      </w:r>
      <w:bookmarkStart w:name="10df2cc6-7eaf-452a-be27-c403590473e7" w:id="74"/>
      <w:r>
        <w:rPr>
          <w:rFonts w:ascii="Times New Roman" w:hAnsi="Times New Roman"/>
          <w:b w:val="false"/>
          <w:i w:val="false"/>
          <w:color w:val="000000"/>
          <w:sz w:val="28"/>
        </w:rPr>
        <w:t>Н. А. Некрасов, И. А. Бунин, А. А. Блок, К. Д. Бальмонт и др.</w:t>
      </w:r>
      <w:bookmarkEnd w:id="74"/>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name="81524b2d-8972-479d-bbde-dc24af398f71" w:id="75"/>
      <w:r>
        <w:rPr>
          <w:rFonts w:ascii="Times New Roman" w:hAnsi="Times New Roman"/>
          <w:b w:val="false"/>
          <w:i w:val="false"/>
          <w:color w:val="333333"/>
          <w:sz w:val="28"/>
        </w:rPr>
        <w:t>и другие (по выбору).</w:t>
      </w:r>
      <w:bookmarkEnd w:id="75"/>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bookmarkStart w:name="8bd46c4b-5995-4a73-9b20-d9c86c3c5312" w:id="76"/>
      <w:r>
        <w:rPr>
          <w:rFonts w:ascii="Times New Roman" w:hAnsi="Times New Roman"/>
          <w:b w:val="false"/>
          <w:i w:val="false"/>
          <w:color w:val="000000"/>
          <w:sz w:val="28"/>
        </w:rPr>
        <w:t>(не менее трёх произведений)</w:t>
      </w:r>
      <w:bookmarkEnd w:id="76"/>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bookmarkStart w:name="7dfac43d-95d1-4f1a-9ef0-dd2e363e5574" w:id="77"/>
      <w:r>
        <w:rPr>
          <w:rFonts w:ascii="Times New Roman" w:hAnsi="Times New Roman"/>
          <w:b w:val="false"/>
          <w:i w:val="false"/>
          <w:color w:val="000000"/>
          <w:sz w:val="28"/>
        </w:rPr>
        <w:t>и другие (по выбору)</w:t>
      </w:r>
      <w:bookmarkEnd w:id="77"/>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bookmarkStart w:name="6b7a4d8f-0c10-4499-8b29-96f966374409" w:id="78"/>
      <w:r>
        <w:rPr>
          <w:rFonts w:ascii="Times New Roman" w:hAnsi="Times New Roman"/>
          <w:b w:val="false"/>
          <w:i w:val="false"/>
          <w:color w:val="000000"/>
          <w:sz w:val="28"/>
        </w:rPr>
        <w:t>(не менее трёх авторов)</w:t>
      </w:r>
      <w:bookmarkEnd w:id="78"/>
      <w:r>
        <w:rPr>
          <w:rFonts w:ascii="Times New Roman" w:hAnsi="Times New Roman"/>
          <w:b w:val="false"/>
          <w:i w:val="false"/>
          <w:color w:val="000000"/>
          <w:sz w:val="28"/>
        </w:rPr>
        <w:t xml:space="preserve">: на примере произведений В. П. Астафьева, М. М. Пришвина, С.А. Есенина, </w:t>
      </w:r>
      <w:bookmarkStart w:name="2404cae9-2aea-4be9-9c14-d1f2464ae947" w:id="79"/>
      <w:r>
        <w:rPr>
          <w:rFonts w:ascii="Times New Roman" w:hAnsi="Times New Roman"/>
          <w:b w:val="false"/>
          <w:i w:val="false"/>
          <w:color w:val="000000"/>
          <w:sz w:val="28"/>
        </w:rPr>
        <w:t>А. И. Куприна, К. Г. Паустовского, Ю. И. Коваля и др.</w:t>
      </w:r>
      <w:bookmarkEnd w:id="79"/>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bookmarkStart w:name="32f573be-918d-43d1-9ae6-41e22d8f0125" w:id="80"/>
      <w:r>
        <w:rPr>
          <w:rFonts w:ascii="Times New Roman" w:hAnsi="Times New Roman"/>
          <w:b w:val="false"/>
          <w:i w:val="false"/>
          <w:color w:val="333333"/>
          <w:sz w:val="28"/>
        </w:rPr>
        <w:t>и другие (по выбору).</w:t>
      </w:r>
      <w:bookmarkEnd w:id="80"/>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bookmarkStart w:name="af055e7a-930d-4d71-860c-0ef134e8808b" w:id="81"/>
      <w:r>
        <w:rPr>
          <w:rFonts w:ascii="Times New Roman" w:hAnsi="Times New Roman"/>
          <w:b w:val="false"/>
          <w:i w:val="false"/>
          <w:color w:val="000000"/>
          <w:sz w:val="28"/>
        </w:rPr>
        <w:t>(на примере произведений не менее трёх авторов)</w:t>
      </w:r>
      <w:bookmarkEnd w:id="81"/>
      <w:r>
        <w:rPr>
          <w:rFonts w:ascii="Times New Roman" w:hAnsi="Times New Roman"/>
          <w:b w:val="false"/>
          <w:i w:val="false"/>
          <w:color w:val="000000"/>
          <w:sz w:val="28"/>
        </w:rPr>
        <w:t xml:space="preserve">: А. П. Чехова, Н. Г. Гарина-Михайловского, М.М. Зощенко, К.Г.Паустовский, </w:t>
      </w:r>
      <w:bookmarkStart w:name="7725f3ac-90cc-4ff9-a933-5f2500765865" w:id="82"/>
      <w:r>
        <w:rPr>
          <w:rFonts w:ascii="Times New Roman" w:hAnsi="Times New Roman"/>
          <w:b w:val="false"/>
          <w:i w:val="false"/>
          <w:color w:val="000000"/>
          <w:sz w:val="28"/>
        </w:rPr>
        <w:t>Б. С. Житкова, В. В. Крапивина и др.</w:t>
      </w:r>
      <w:bookmarkEnd w:id="82"/>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name="b11b7b7c-b734-4b90-8e59-61db21edb4cb" w:id="83"/>
      <w:r>
        <w:rPr>
          <w:rFonts w:ascii="Times New Roman" w:hAnsi="Times New Roman"/>
          <w:b w:val="false"/>
          <w:i w:val="false"/>
          <w:color w:val="000000"/>
          <w:sz w:val="28"/>
        </w:rPr>
        <w:t>(1-2 рассказа из цикла)</w:t>
      </w:r>
      <w:bookmarkEnd w:id="83"/>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bookmarkStart w:name="37501a53-492c-457b-bba5-1c42b6cc6631" w:id="84"/>
      <w:r>
        <w:rPr>
          <w:rFonts w:ascii="Times New Roman" w:hAnsi="Times New Roman"/>
          <w:b w:val="false"/>
          <w:i w:val="false"/>
          <w:color w:val="000000"/>
          <w:sz w:val="28"/>
        </w:rPr>
        <w:t>(одна по выбору)</w:t>
      </w:r>
      <w:bookmarkEnd w:id="84"/>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bookmarkStart w:name="75d9e905-0ed8-4b64-8f23-d12494003dd9" w:id="85"/>
      <w:r>
        <w:rPr>
          <w:rFonts w:ascii="Times New Roman" w:hAnsi="Times New Roman"/>
          <w:b w:val="false"/>
          <w:i w:val="false"/>
          <w:color w:val="000000"/>
          <w:sz w:val="28"/>
        </w:rPr>
        <w:t>(не менее двух произведений по выбору):</w:t>
      </w:r>
      <w:bookmarkEnd w:id="85"/>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xml:space="preserve">, </w:t>
      </w:r>
      <w:bookmarkStart w:name="861c58cd-2b62-48ca-aee2-cbc0aff1d663" w:id="86"/>
      <w:r>
        <w:rPr>
          <w:rFonts w:ascii="Times New Roman" w:hAnsi="Times New Roman"/>
          <w:b w:val="false"/>
          <w:i w:val="false"/>
          <w:color w:val="000000"/>
          <w:sz w:val="28"/>
        </w:rPr>
        <w:t>М. М. Зощенко, В. В. Голявкина</w:t>
      </w:r>
      <w:bookmarkEnd w:id="86"/>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bookmarkStart w:name="3833d43d-9952-42a0-80a6-c982261f81f0" w:id="87"/>
      <w:r>
        <w:rPr>
          <w:rFonts w:ascii="Times New Roman" w:hAnsi="Times New Roman"/>
          <w:b w:val="false"/>
          <w:i w:val="false"/>
          <w:color w:val="000000"/>
          <w:sz w:val="28"/>
        </w:rPr>
        <w:t>(1-2 произведения по выбору)</w:t>
      </w:r>
      <w:bookmarkEnd w:id="87"/>
      <w:r>
        <w:rPr>
          <w:rFonts w:ascii="Times New Roman" w:hAnsi="Times New Roman"/>
          <w:b w:val="false"/>
          <w:i w:val="false"/>
          <w:color w:val="000000"/>
          <w:sz w:val="28"/>
        </w:rPr>
        <w:t xml:space="preserve">, Н.Н. Носов «Витя Малеев в школе и дома» (отдельные главы) </w:t>
      </w:r>
      <w:bookmarkStart w:name="6717adc8-7d22-4c8b-8e0f-ca68d49678b4" w:id="88"/>
      <w:r>
        <w:rPr>
          <w:rFonts w:ascii="Times New Roman" w:hAnsi="Times New Roman"/>
          <w:b w:val="false"/>
          <w:i w:val="false"/>
          <w:color w:val="000000"/>
          <w:sz w:val="28"/>
        </w:rPr>
        <w:t>и другие</w:t>
      </w:r>
      <w:bookmarkEnd w:id="8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bookmarkStart w:name="0570ee0c-c095-4bdf-be12-0c3444ad3bbe" w:id="89"/>
      <w:r>
        <w:rPr>
          <w:rFonts w:ascii="Times New Roman" w:hAnsi="Times New Roman"/>
          <w:b w:val="false"/>
          <w:i w:val="false"/>
          <w:color w:val="000000"/>
          <w:sz w:val="28"/>
        </w:rPr>
        <w:t>Ш. Перро, братьев Гримм и др. (по выбору)</w:t>
      </w:r>
      <w:bookmarkEnd w:id="89"/>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name="7eaefd21-9d80-4380-a4c5-7fbfbc886408" w:id="90"/>
      <w:r>
        <w:rPr>
          <w:rFonts w:ascii="Times New Roman" w:hAnsi="Times New Roman"/>
          <w:b w:val="false"/>
          <w:i w:val="false"/>
          <w:color w:val="000000"/>
          <w:sz w:val="28"/>
        </w:rPr>
        <w:t>и другие (по выбору)</w:t>
      </w:r>
      <w:bookmarkEnd w:id="9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1"/>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1"/>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51921160" w:id="92"/>
    <w:p>
      <w:pPr>
        <w:sectPr>
          <w:pgSz w:w="11906" w:h="16383" w:orient="portrait"/>
        </w:sectPr>
      </w:pPr>
    </w:p>
    <w:bookmarkEnd w:id="92"/>
    <w:bookmarkEnd w:id="10"/>
    <w:bookmarkStart w:name="block-51921164" w:id="93"/>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p>
    <w:bookmarkStart w:name="block-51921164" w:id="94"/>
    <w:p>
      <w:pPr>
        <w:sectPr>
          <w:pgSz w:w="11906" w:h="16383" w:orient="portrait"/>
        </w:sectPr>
      </w:pPr>
    </w:p>
    <w:bookmarkEnd w:id="94"/>
    <w:bookmarkEnd w:id="93"/>
    <w:bookmarkStart w:name="block-51921163" w:id="95"/>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99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8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70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51921163" w:id="96"/>
    <w:p>
      <w:pPr>
        <w:sectPr>
          <w:pgSz w:w="16383" w:h="11906" w:orient="landscape"/>
        </w:sectPr>
      </w:pPr>
    </w:p>
    <w:bookmarkEnd w:id="96"/>
    <w:bookmarkEnd w:id="95"/>
    <w:bookmarkStart w:name="block-51921166" w:id="97"/>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слова и обозначаемого им предмета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Как образуется слог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 Звук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А, а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Звук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 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Г, г. Сопоставление звуков [г] –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Сочетания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 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 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На примере произведения Л.Н. Толстого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 примере произведений В.Д. Берестова «Читалочка» и Е.И. Чарушина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Звук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Щ,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 Звук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06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 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 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К.И. 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И.П.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66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 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Б.В. Заходер «Моя Вообразилия», Ю.П.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Е.А. Благининой «Подарок», В.Н.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Р.С. Сефа «Совет», В.Н.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Н.И.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 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А.К.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 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 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 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2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 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(Например, Л.Н. Толстой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8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 Ушинского и других на выбор. В.В.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 Пушкина «Вот север, тучи нагоняя…» и С.А. 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 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 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4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А.И. Введенского «Учёный Петя» и Д.И.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 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1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 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 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6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6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8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9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И.С. Никитина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4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другие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8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 «Берёза», «Черёмуха» и другие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1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21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 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 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 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2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и других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2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 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 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38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Осознание важности читательской деятельности. Работа со стихотворением Б.В. 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219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В.М. Васнецова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А.С. Пушкина «Песнь о вещем Олеге»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318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8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мёртвой царевне и о семи богатырях»: сюжет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М.Ю. Лермонтове. Строфа как элемент композиции стихотворения М.Ю. Лермонтова «Парус»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 Толстого «Детство»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8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 Толстого. Примеры текста-рассуждения в рассказе «Черепаха» и в повести Л.Н. Толстого «Детство»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Составление цитатного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 Толстого: выделение жанровых особенностей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Л.Н. Толстого. Подготовка сообщения о книгах Л.Н. Толстого (сказки, рассказы, были, басни)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5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В.Ф. Одоевского «Городок в табакерке»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18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 Бажова «Серебряное копытце»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 Бажова «Серебряное копытце»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 Бажова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 Ершова «Конёк-Горбунок»: сюжет и построение (композиция) сказки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 Ершова «Конёк-Горбунок»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 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300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 Драгунского. Средства создания юмористического содержания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21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Л.Д. Каминского «Автопортрет»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 Сочинение весёлой истории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Б.С. Житкова «Как я ловил человечков»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5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 Астафьева «Весенний остров»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С.А. Есенина «Лебёдушка»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2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В.П. Астафьева «Стрижонок Скрип»</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 Дрожжина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3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Ф.Н. Глинки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 / Всероссийская проверочная работа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https://m.edsoo.ru/f2a087e2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https://m.edsoo.ru/f29f8eb4</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https://m.edsoo.ru/f29f8ff4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Х.-К. Андерсен «Русалочка»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https://m.edsoo.ru/f2a08cb0</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Х.-К. Андерсен «Дикие лебеди»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https://m.edsoo.ru/f2a09372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 Твена «Том Сойер» (отдельные главы)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 Твена «Том Сойер» (отдельные главы): средства создания комического.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https://m.edsoo.ru/f2a097d2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 Токмакова и другие – авторы детских журналов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https://m.edsoo.ru/f2a0c7c0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«Оценим свои достижения»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https://m.edsoo.ru/f2a0c8ec</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https://m.edsoo.ru/f29fded2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1921166" w:id="98"/>
    <w:p>
      <w:pPr>
        <w:sectPr>
          <w:pgSz w:w="16383" w:h="11906" w:orient="landscape"/>
        </w:sectPr>
      </w:pPr>
    </w:p>
    <w:bookmarkEnd w:id="98"/>
    <w:bookmarkEnd w:id="97"/>
    <w:bookmarkStart w:name="block-51921165" w:id="99"/>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 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 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 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4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 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 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2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 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 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К.И. 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 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 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8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 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 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3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 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 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Произведения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 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 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 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 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 Пушкина «Вот север, тучи нагоняя…» и С.А. 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 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 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 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 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 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 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4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 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 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 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Ю. 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Д. 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https://m.edsoo.ru/8bc47a6e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https://m.edsoo.ru/8bc47d84</w:t>
              </w:r>
            </w:hyperlink>
          </w:p>
        </w:tc>
      </w:tr>
      <w:tr>
        <w:trPr>
          <w:trHeight w:val="17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https://m.edsoo.ru/8bc4861c</w:t>
              </w:r>
            </w:hyperlink>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https://m.edsoo.ru/8bc48892</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https://m.edsoo.ru/8bc4b10a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https://m.edsoo.ru/8bc4b27c</w:t>
              </w:r>
            </w:hyperlink>
          </w:p>
        </w:tc>
      </w:tr>
      <w:tr>
        <w:trPr>
          <w:trHeight w:val="18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 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https://m.edsoo.ru/8bc4cd98</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https://m.edsoo.ru/8bc4c938</w:t>
              </w:r>
            </w:hyperlink>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https://m.edsoo.ru/8bc4d676</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https://m.edsoo.ru/8bc4e576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https://m.edsoo.ru/8bc4e972</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https://m.edsoo.ru/8bc4e45e</w:t>
              </w:r>
            </w:hyperlink>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https://m.edsoo.ru/8bc4e0f8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 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https://m.edsoo.ru/8bc4f1c4</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https://m.edsoo.ru/8bc4fc6e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https://m.edsoo.ru/8bc50358</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https://m.edsoo.ru/8bc514ba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https://m.edsoo.ru/8bc518de</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 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https://m.edsoo.ru/8bc52da6</w:t>
              </w:r>
            </w:hyperlink>
          </w:p>
        </w:tc>
      </w:tr>
      <w:tr>
        <w:trPr>
          <w:trHeight w:val="18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https://m.edsoo.ru/8bc53242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https://m.edsoo.ru/8bc53710</w:t>
              </w:r>
            </w:hyperlink>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https://m.edsoo.ru/8bc51c12</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К.Г. Паустовского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К.Г. Паустовского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К.Г. Паустовского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М.М. Пришвина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https://m.edsoo.ru/8bc51294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https://m.edsoo.ru/8bc523ba</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 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 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https://m.edsoo.ru/f29f4544</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 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 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 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https://m.edsoo.ru/f29f430a</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Осознание важности читательской деятельности. Работа со стихотворением Б. 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https://m.edsoo.ru/f29f5282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 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 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https://m.edsoo.ru/f29f55de</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https://m.edsoo.ru/f29f56ec</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https://m.edsoo.ru/f29f6952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https://m.edsoo.ru/f29f6ace</w:t>
              </w:r>
            </w:hyperlink>
          </w:p>
        </w:tc>
      </w:tr>
      <w:tr>
        <w:trPr>
          <w:trHeight w:val="28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https://m.edsoo.ru/f29f783e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https://m.edsoo.ru/f29f6e34</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Отражение народной былинной темы в творчестве художника В.М. 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https://m.edsoo.ru/f29f91d4</w:t>
              </w:r>
            </w:hyperlink>
          </w:p>
        </w:tc>
      </w:tr>
      <w:tr>
        <w:trPr>
          <w:trHeight w:val="15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 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https://m.edsoo.ru/f2a0a7f4</w:t>
              </w:r>
            </w:hyperlink>
          </w:p>
        </w:tc>
      </w:tr>
      <w:tr>
        <w:trPr>
          <w:trHeight w:val="28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 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 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 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 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4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 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 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 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https://m.edsoo.ru/f29fa002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 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 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https://m.edsoo.ru/f29fab56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 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 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https://m.edsoo.ru/f29fa7a0</w:t>
              </w:r>
            </w:hyperlink>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https://m.edsoo.ru/f29fd31a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https://m.edsoo.ru/f29fd662</w:t>
              </w:r>
            </w:hyperlink>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https://m.edsoo.ru/f29fe256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https://m.edsoo.ru/f29fe6ac</w:t>
              </w:r>
            </w:hyperlink>
          </w:p>
        </w:tc>
      </w:tr>
      <w:tr>
        <w:trPr>
          <w:trHeight w:val="20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https://m.edsoo.ru/f2a0a5e2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https://m.edsoo.ru/f29fba1a</w:t>
              </w:r>
            </w:hyperlink>
          </w:p>
        </w:tc>
      </w:tr>
      <w:tr>
        <w:trPr>
          <w:trHeight w:val="28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 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С.А. 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https://m.edsoo.ru/f29fcd02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1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1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 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 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 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https://m.edsoo.ru/f2a0b7ee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https://m.edsoo.ru/f29fef08</w:t>
              </w:r>
            </w:hyperlink>
          </w:p>
        </w:tc>
      </w:tr>
      <w:tr>
        <w:trPr>
          <w:trHeight w:val="29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 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 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«Оценим свои достижения» / Всероссийская проверочная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https://m.edsoo.ru/f2a087e2</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3">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https://m.edsoo.ru/f2a097d2</w:t>
              </w:r>
            </w:hyperlink>
          </w:p>
        </w:tc>
      </w:tr>
      <w:tr>
        <w:trPr>
          <w:trHeight w:val="19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https://m.edsoo.ru/f2a08cb0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1">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3">
              <w:r>
                <w:rPr>
                  <w:rFonts w:ascii="Times New Roman" w:hAnsi="Times New Roman"/>
                  <w:b w:val="false"/>
                  <w:i w:val="false"/>
                  <w:color w:val="0000ff"/>
                  <w:sz w:val="22"/>
                  <w:u w:val="single"/>
                </w:rPr>
                <w:t>https://m.edsoo.ru/f2a0b348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https://m.edsoo.ru/f2a0c11c</w:t>
              </w:r>
            </w:hyperlink>
          </w:p>
        </w:tc>
      </w:tr>
      <w:tr>
        <w:trPr>
          <w:trHeight w:val="24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48">
              <w:r>
                <w:rPr>
                  <w:rFonts w:ascii="Times New Roman" w:hAnsi="Times New Roman"/>
                  <w:b w:val="false"/>
                  <w:i w:val="false"/>
                  <w:color w:val="0000ff"/>
                  <w:sz w:val="22"/>
                  <w:u w:val="single"/>
                </w:rPr>
                <w:t>https://m.edsoo.ru/f2a0b906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1921165" w:id="100"/>
    <w:p>
      <w:pPr>
        <w:sectPr>
          <w:pgSz w:w="16383" w:h="11906" w:orient="landscape"/>
        </w:sectPr>
      </w:pPr>
    </w:p>
    <w:bookmarkEnd w:id="100"/>
    <w:bookmarkEnd w:id="99"/>
    <w:bookmarkStart w:name="block-51921167" w:id="101"/>
    <w:p>
      <w:pPr>
        <w:spacing w:before="199" w:after="199" w:line="336"/>
        <w:ind w:left="120"/>
        <w:jc w:val="left"/>
      </w:pPr>
      <w:r>
        <w:rPr>
          <w:rFonts w:ascii="Times New Roman" w:hAnsi="Times New Roman"/>
          <w:b/>
          <w:i w:val="false"/>
          <w:color w:val="000000"/>
          <w:sz w:val="28"/>
        </w:rPr>
        <w:t xml:space="preserve">ПРОВЕРЯЕМЫЕ ТРЕБОВАНИЯ К РЕЗУЛЬТАТАМ ОСВОЕНИЯ ОСНОВНОЙ </w:t>
      </w:r>
    </w:p>
    <w:p>
      <w:pPr>
        <w:spacing w:before="199" w:after="199"/>
        <w:ind w:left="120"/>
        <w:jc w:val="left"/>
      </w:pPr>
      <w:r>
        <w:rPr>
          <w:rFonts w:ascii="Times New Roman" w:hAnsi="Times New Roman"/>
          <w:b/>
          <w:i w:val="false"/>
          <w:color w:val="000000"/>
          <w:sz w:val="28"/>
        </w:rPr>
        <w:t xml:space="preserve">ОБРАЗОВАТЕЛЬНОЙ ПРОГРАММЫ </w:t>
      </w:r>
    </w:p>
    <w:p>
      <w:pPr>
        <w:spacing w:before="0" w:after="0"/>
        <w:ind w:left="120"/>
        <w:jc w:val="left"/>
      </w:pPr>
    </w:p>
    <w:p>
      <w:pPr>
        <w:spacing w:before="199" w:after="199"/>
        <w:ind w:left="120"/>
        <w:jc w:val="left"/>
      </w:pPr>
      <w:r>
        <w:rPr>
          <w:rFonts w:ascii="Times New Roman" w:hAnsi="Times New Roman"/>
          <w:b/>
          <w:i w:val="false"/>
          <w:color w:val="000000"/>
          <w:sz w:val="28"/>
        </w:rPr>
        <w:t>1 КЛАСС</w:t>
      </w:r>
    </w:p>
    <w:tbl>
      <w:tblPr>
        <w:tblW w:w="0" w:type="auto"/>
        <w:tblCellSpacing w:w="0" w:type="nil"/>
        <w:tblInd w:w="183" w:type="dxa"/>
        <w:tblBorders>
          <w:top w:val="single"/>
          <w:left w:val="single"/>
          <w:bottom w:val="single"/>
          <w:right w:val="single"/>
          <w:insideH w:val="single"/>
          <w:insideV w:val="single"/>
        </w:tblBorders>
      </w:tblPr>
      <w:tblGrid>
        <w:gridCol w:w="2420"/>
        <w:gridCol w:w="10895"/>
      </w:tblGrid>
      <w:tr>
        <w:trPr>
          <w:trHeight w:val="795" w:hRule="atLeast"/>
          <w:trHeight w:val="144" w:hRule="atLeast"/>
        </w:trPr>
        <w:tc>
          <w:tcPr>
            <w:tcW w:w="1694"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1984"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начального общего образования</w:t>
            </w:r>
            <w:r>
              <w:rPr>
                <w:rFonts w:ascii="Times New Roman" w:hAnsi="Times New Roman"/>
                <w:b/>
                <w:i w:val="false"/>
                <w:color w:val="000000"/>
                <w:sz w:val="24"/>
              </w:rPr>
              <w:t xml:space="preserve"> </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находить в художественных произведениях отражение нравственных ценностей, традиций, быта разных народов</w:t>
            </w:r>
          </w:p>
        </w:tc>
      </w:tr>
      <w:tr>
        <w:trPr>
          <w:trHeight w:val="187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trPr>
          <w:trHeight w:val="46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1.5</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различать прозаическую (нестихотворную) и стихотворную речь</w:t>
            </w:r>
          </w:p>
        </w:tc>
      </w:tr>
      <w:tr>
        <w:trPr>
          <w:trHeight w:val="141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1.6</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trPr>
          <w:trHeight w:val="139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1.7</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понимать содержание прослушанного (прочитанного) произведения: отвечать на вопросы по фактическому содержанию произведения</w:t>
            </w:r>
          </w:p>
        </w:tc>
      </w:tr>
      <w:tr>
        <w:trPr>
          <w:trHeight w:val="187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1.8</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trPr>
          <w:trHeight w:val="187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1.9</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trPr>
          <w:trHeight w:val="141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1.10</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trPr>
          <w:trHeight w:val="46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читать по ролям с соблюдением норм произношения, расстановки ударения</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составлять высказывания по содержанию произведения (не менее 3 предложений) по заданному алгоритму</w:t>
            </w:r>
          </w:p>
        </w:tc>
      </w:tr>
      <w:tr>
        <w:trPr>
          <w:trHeight w:val="46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1.13</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сочинять небольшие тексты по предложенному началу (не менее 3 предложений)</w:t>
            </w:r>
          </w:p>
        </w:tc>
      </w:tr>
      <w:tr>
        <w:trPr>
          <w:trHeight w:val="187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1.14</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 xml:space="preserve">ориентироваться в книге (учебнике) по обложке, оглавлению, иллюстрациям; </w:t>
            </w:r>
            <w:r>
              <w:rPr>
                <w:rFonts w:ascii="Times New Roman" w:hAnsi="Times New Roman"/>
                <w:b w:val="false"/>
                <w:i w:val="false"/>
                <w:color w:val="000000"/>
                <w:sz w:val="24"/>
              </w:rPr>
              <w:t xml:space="preserve">выбирать книги для самостоятельного чтения по совету взрослого и с учётом рекомендованного учителем списка, рассказывать </w:t>
            </w:r>
            <w:r>
              <w:rPr>
                <w:rFonts w:ascii="Times New Roman" w:hAnsi="Times New Roman"/>
                <w:b w:val="false"/>
                <w:i w:val="false"/>
                <w:color w:val="000000"/>
                <w:sz w:val="24"/>
              </w:rPr>
              <w:t>о прочитанной книге по предложенному алгоритму</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1.15</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обращаться к справочной литературе для получения дополнительной информации в соответствии с учебной задачей</w:t>
            </w:r>
          </w:p>
        </w:tc>
      </w:tr>
    </w:tbl>
    <w:p>
      <w:pPr>
        <w:spacing w:before="0" w:after="0"/>
        <w:ind w:left="120"/>
        <w:jc w:val="left"/>
      </w:pPr>
    </w:p>
    <w:p>
      <w:pPr>
        <w:spacing w:before="199" w:after="199"/>
        <w:ind w:left="120"/>
        <w:jc w:val="left"/>
      </w:pPr>
      <w:r>
        <w:rPr>
          <w:rFonts w:ascii="Times New Roman" w:hAnsi="Times New Roman"/>
          <w:b/>
          <w:i w:val="false"/>
          <w:color w:val="000000"/>
          <w:sz w:val="28"/>
        </w:rPr>
        <w:t>2 КЛАСС</w:t>
      </w:r>
    </w:p>
    <w:tbl>
      <w:tblPr>
        <w:tblW w:w="0" w:type="auto"/>
        <w:tblCellSpacing w:w="0" w:type="nil"/>
        <w:tblInd w:w="183" w:type="dxa"/>
        <w:tblBorders>
          <w:top w:val="single"/>
          <w:left w:val="single"/>
          <w:bottom w:val="single"/>
          <w:right w:val="single"/>
          <w:insideH w:val="single"/>
          <w:insideV w:val="single"/>
        </w:tblBorders>
      </w:tblPr>
      <w:tblGrid>
        <w:gridCol w:w="2420"/>
        <w:gridCol w:w="10895"/>
      </w:tblGrid>
      <w:tr>
        <w:trPr>
          <w:trHeight w:val="795" w:hRule="atLeast"/>
          <w:trHeight w:val="144" w:hRule="atLeast"/>
        </w:trPr>
        <w:tc>
          <w:tcPr>
            <w:tcW w:w="1694"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1984"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начального общего образования</w:t>
            </w:r>
            <w:r>
              <w:rPr>
                <w:rFonts w:ascii="Times New Roman" w:hAnsi="Times New Roman"/>
                <w:b/>
                <w:i w:val="false"/>
                <w:color w:val="000000"/>
                <w:sz w:val="24"/>
              </w:rPr>
              <w:t xml:space="preserve"> </w:t>
            </w:r>
          </w:p>
        </w:tc>
      </w:tr>
      <w:tr>
        <w:trPr>
          <w:trHeight w:val="187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trPr>
          <w:trHeight w:val="219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trPr>
          <w:trHeight w:val="141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1.5</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различать прозаическую и стихотворную речь: называть особенности стихотворного произведения (ритм, рифма)</w:t>
            </w:r>
          </w:p>
        </w:tc>
      </w:tr>
      <w:tr>
        <w:trPr>
          <w:trHeight w:val="141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1.6</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trPr>
          <w:trHeight w:val="234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1.7</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 xml:space="preserve">понимать содержание, смысл прослушанного (прочитанного) произведения: отвечать и формулировать вопросы по фактическому содержанию произведения; </w:t>
            </w:r>
            <w:r>
              <w:rPr>
                <w:rFonts w:ascii="Times New Roman" w:hAnsi="Times New Roman"/>
                <w:b w:val="false"/>
                <w:i w:val="false"/>
                <w:color w:val="000000"/>
                <w:sz w:val="24"/>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trPr>
          <w:trHeight w:val="234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1.8</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1.9</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1.10</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trPr>
          <w:trHeight w:val="141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пересказывать (устно) содержание произведения подробно, выборочно, от лица героя, от третьего лица</w:t>
            </w:r>
          </w:p>
        </w:tc>
      </w:tr>
      <w:tr>
        <w:trPr>
          <w:trHeight w:val="129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1.13</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читать по ролям с соблюдением норм произношения, расстановки ударения, инсценировать небольшие эпизоды из произведения</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1.14</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составлять высказывания на заданную тему по содержанию произведения (не менее 5 предложений)</w:t>
            </w:r>
          </w:p>
        </w:tc>
      </w:tr>
      <w:tr>
        <w:trPr>
          <w:trHeight w:val="46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1.15</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сочинять по аналогии с прочитанным загадки, небольшие сказки, рассказы</w:t>
            </w:r>
          </w:p>
        </w:tc>
      </w:tr>
      <w:tr>
        <w:trPr>
          <w:trHeight w:val="187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1.16</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 xml:space="preserve">ориентироваться в книге и (или) учебнике по обложке, оглавлению, аннотации, иллюстрациям, предисловию, условным обозначениям; </w:t>
            </w:r>
            <w:r>
              <w:rPr>
                <w:rFonts w:ascii="Times New Roman" w:hAnsi="Times New Roman"/>
                <w:b w:val="false"/>
                <w:i w:val="false"/>
                <w:color w:val="000000"/>
                <w:sz w:val="24"/>
              </w:rPr>
              <w:t xml:space="preserve">выбирать книги для самостоятельного чтения с учётом рекомендательного списка, используя картотеки, рассказывать </w:t>
            </w:r>
            <w:r>
              <w:rPr>
                <w:rFonts w:ascii="Times New Roman" w:hAnsi="Times New Roman"/>
                <w:b w:val="false"/>
                <w:i w:val="false"/>
                <w:color w:val="000000"/>
                <w:sz w:val="24"/>
              </w:rPr>
              <w:t>о прочитанной книге</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1.17</w:t>
            </w:r>
          </w:p>
        </w:tc>
        <w:tc>
          <w:tcPr>
            <w:tcW w:w="119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справочную литературу для получения дополнительной информации в соответствии с учебной задачей </w:t>
            </w:r>
          </w:p>
        </w:tc>
      </w:tr>
    </w:tbl>
    <w:p>
      <w:pPr>
        <w:spacing w:before="0" w:after="0"/>
        <w:ind w:left="120"/>
        <w:jc w:val="left"/>
      </w:pPr>
    </w:p>
    <w:p>
      <w:pPr>
        <w:spacing w:before="199" w:after="199"/>
        <w:ind w:left="120"/>
        <w:jc w:val="left"/>
      </w:pPr>
      <w:r>
        <w:rPr>
          <w:rFonts w:ascii="Times New Roman" w:hAnsi="Times New Roman"/>
          <w:b/>
          <w:i w:val="false"/>
          <w:color w:val="000000"/>
          <w:sz w:val="28"/>
        </w:rPr>
        <w:t>3 КЛАСС</w:t>
      </w:r>
    </w:p>
    <w:tbl>
      <w:tblPr>
        <w:tblW w:w="0" w:type="auto"/>
        <w:tblCellSpacing w:w="0" w:type="nil"/>
        <w:tblInd w:w="183" w:type="dxa"/>
        <w:tblBorders>
          <w:top w:val="single"/>
          <w:left w:val="single"/>
          <w:bottom w:val="single"/>
          <w:right w:val="single"/>
          <w:insideH w:val="single"/>
          <w:insideV w:val="single"/>
        </w:tblBorders>
      </w:tblPr>
      <w:tblGrid>
        <w:gridCol w:w="2420"/>
        <w:gridCol w:w="10895"/>
      </w:tblGrid>
      <w:tr>
        <w:trPr>
          <w:trHeight w:val="795" w:hRule="atLeast"/>
          <w:trHeight w:val="144" w:hRule="atLeast"/>
        </w:trPr>
        <w:tc>
          <w:tcPr>
            <w:tcW w:w="1694"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1984"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начального общего образования</w:t>
            </w:r>
            <w:r>
              <w:rPr>
                <w:rFonts w:ascii="Times New Roman" w:hAnsi="Times New Roman"/>
                <w:b/>
                <w:i w:val="false"/>
                <w:color w:val="000000"/>
                <w:sz w:val="24"/>
              </w:rPr>
              <w:t xml:space="preserve"> </w:t>
            </w:r>
          </w:p>
        </w:tc>
      </w:tr>
      <w:tr>
        <w:trPr>
          <w:trHeight w:val="234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trPr>
          <w:trHeight w:val="234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 xml:space="preserve">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r>
              <w:rPr>
                <w:rFonts w:ascii="Times New Roman" w:hAnsi="Times New Roman"/>
                <w:b w:val="false"/>
                <w:i w:val="false"/>
                <w:color w:val="000000"/>
                <w:sz w:val="24"/>
              </w:rPr>
              <w:t xml:space="preserve">читать вслух целыми словами без пропусков и перестановок букв </w:t>
            </w:r>
            <w:r>
              <w:rPr>
                <w:rFonts w:ascii="Times New Roman" w:hAnsi="Times New Roman"/>
                <w:b w:val="false"/>
                <w:i w:val="false"/>
                <w:color w:val="000000"/>
                <w:sz w:val="24"/>
              </w:rPr>
              <w:t xml:space="preserve">и слогов доступные по восприятию и небольшие по объёму прозаические и стихотворные произведения в темпе </w:t>
            </w:r>
            <w:r>
              <w:rPr>
                <w:rFonts w:ascii="Times New Roman" w:hAnsi="Times New Roman"/>
                <w:b w:val="false"/>
                <w:i w:val="false"/>
                <w:color w:val="000000"/>
                <w:sz w:val="24"/>
              </w:rPr>
              <w:t>не менее 60 слов в минуту (без отметочного оценивания)</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читать наизусть не менее 4 стихотворений в соответствии с изученной тематикой произведений</w:t>
            </w:r>
          </w:p>
        </w:tc>
      </w:tr>
      <w:tr>
        <w:trPr>
          <w:trHeight w:val="46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различать художественные произведения и познавательные тексты</w:t>
            </w:r>
          </w:p>
        </w:tc>
      </w:tr>
      <w:tr>
        <w:trPr>
          <w:trHeight w:val="141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1.5</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trPr>
          <w:trHeight w:val="408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1.6</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 xml:space="preserve">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w:t>
            </w:r>
            <w:r>
              <w:rPr>
                <w:rFonts w:ascii="Times New Roman" w:hAnsi="Times New Roman"/>
                <w:b w:val="false"/>
                <w:i w:val="false"/>
                <w:color w:val="000000"/>
                <w:sz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trPr>
          <w:trHeight w:val="187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1.7</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trPr>
          <w:trHeight w:val="375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1.8</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 xml:space="preserve">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w:t>
            </w:r>
            <w:r>
              <w:rPr>
                <w:rFonts w:ascii="Times New Roman" w:hAnsi="Times New Roman"/>
                <w:b w:val="false"/>
                <w:i w:val="false"/>
                <w:color w:val="000000"/>
                <w:sz w:val="24"/>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trPr>
          <w:trHeight w:val="141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1.9</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trPr>
          <w:trHeight w:val="141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1.10</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trPr>
          <w:trHeight w:val="234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trPr>
          <w:trHeight w:val="129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1.13</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1.14</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читать по ролям с соблюдением норм произношения, инсценировать небольшие эпизоды из произведения</w:t>
            </w:r>
          </w:p>
        </w:tc>
      </w:tr>
      <w:tr>
        <w:trPr>
          <w:trHeight w:val="187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1.15</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 xml:space="preserve">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w:t>
            </w:r>
            <w:r>
              <w:rPr>
                <w:rFonts w:ascii="Times New Roman" w:hAnsi="Times New Roman"/>
                <w:b w:val="false"/>
                <w:i w:val="false"/>
                <w:color w:val="000000"/>
                <w:sz w:val="24"/>
              </w:rPr>
              <w:t xml:space="preserve">составлять краткий отзыв о прочитанном произведении </w:t>
            </w:r>
            <w:r>
              <w:rPr>
                <w:rFonts w:ascii="Times New Roman" w:hAnsi="Times New Roman"/>
                <w:b w:val="false"/>
                <w:i w:val="false"/>
                <w:color w:val="000000"/>
                <w:sz w:val="24"/>
              </w:rPr>
              <w:t>по заданному алгоритму</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1.16</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сочинять тексты, используя аналогии, иллюстрации, придумывать продолжение прочитанного произведения</w:t>
            </w:r>
          </w:p>
        </w:tc>
      </w:tr>
      <w:tr>
        <w:trPr>
          <w:trHeight w:val="187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1.17</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 xml:space="preserve">ориентироваться в книге по её элементам (автор, название, обложка, титульный лист, оглавление, предисловие, аннотация, иллюстрации); </w:t>
            </w:r>
            <w:r>
              <w:rPr>
                <w:rFonts w:ascii="Times New Roman" w:hAnsi="Times New Roman"/>
                <w:b w:val="false"/>
                <w:i w:val="false"/>
                <w:color w:val="000000"/>
                <w:sz w:val="24"/>
              </w:rPr>
              <w:t xml:space="preserve">выбирать книги для самостоятельного чтения с учётом рекомендательного списка, используя картотеки, рассказывать </w:t>
            </w:r>
            <w:r>
              <w:rPr>
                <w:rFonts w:ascii="Times New Roman" w:hAnsi="Times New Roman"/>
                <w:b w:val="false"/>
                <w:i w:val="false"/>
                <w:color w:val="000000"/>
                <w:sz w:val="24"/>
              </w:rPr>
              <w:t>о прочитанной книге</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1.18</w:t>
            </w:r>
          </w:p>
        </w:tc>
        <w:tc>
          <w:tcPr>
            <w:tcW w:w="119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pPr>
        <w:spacing w:before="0" w:after="0"/>
        <w:ind w:left="120"/>
        <w:jc w:val="left"/>
      </w:pPr>
    </w:p>
    <w:p>
      <w:pPr>
        <w:spacing w:before="199" w:after="199"/>
        <w:ind w:left="120"/>
        <w:jc w:val="left"/>
      </w:pPr>
      <w:r>
        <w:rPr>
          <w:rFonts w:ascii="Times New Roman" w:hAnsi="Times New Roman"/>
          <w:b/>
          <w:i w:val="false"/>
          <w:color w:val="000000"/>
          <w:sz w:val="28"/>
        </w:rPr>
        <w:t>4 КЛАСС</w:t>
      </w:r>
    </w:p>
    <w:tbl>
      <w:tblPr>
        <w:tblW w:w="0" w:type="auto"/>
        <w:tblCellSpacing w:w="0" w:type="nil"/>
        <w:tblInd w:w="183" w:type="dxa"/>
        <w:tblBorders>
          <w:top w:val="single"/>
          <w:left w:val="single"/>
          <w:bottom w:val="single"/>
          <w:right w:val="single"/>
          <w:insideH w:val="single"/>
          <w:insideV w:val="single"/>
        </w:tblBorders>
      </w:tblPr>
      <w:tblGrid>
        <w:gridCol w:w="2420"/>
        <w:gridCol w:w="10895"/>
      </w:tblGrid>
      <w:tr>
        <w:trPr>
          <w:trHeight w:val="795" w:hRule="atLeast"/>
          <w:trHeight w:val="144" w:hRule="atLeast"/>
        </w:trPr>
        <w:tc>
          <w:tcPr>
            <w:tcW w:w="1694"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1984"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начального общего образования</w:t>
            </w:r>
            <w:r>
              <w:rPr>
                <w:rFonts w:ascii="Times New Roman" w:hAnsi="Times New Roman"/>
                <w:b/>
                <w:i w:val="false"/>
                <w:color w:val="000000"/>
                <w:sz w:val="24"/>
              </w:rPr>
              <w:t xml:space="preserve"> </w:t>
            </w:r>
          </w:p>
        </w:tc>
      </w:tr>
      <w:tr>
        <w:trPr>
          <w:trHeight w:val="234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trPr>
          <w:trHeight w:val="234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 xml:space="preserve">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r>
              <w:rPr>
                <w:rFonts w:ascii="Times New Roman" w:hAnsi="Times New Roman"/>
                <w:b w:val="false"/>
                <w:i w:val="false"/>
                <w:color w:val="000000"/>
                <w:sz w:val="24"/>
              </w:rPr>
              <w:t xml:space="preserve">читать вслух целыми словами без пропусков и перестановок букв </w:t>
            </w:r>
            <w:r>
              <w:rPr>
                <w:rFonts w:ascii="Times New Roman" w:hAnsi="Times New Roman"/>
                <w:b w:val="false"/>
                <w:i w:val="false"/>
                <w:color w:val="000000"/>
                <w:sz w:val="24"/>
              </w:rPr>
              <w:t xml:space="preserve">и слогов доступные по восприятию и небольшие по объёму прозаические и стихотворные произведения в темпе </w:t>
            </w:r>
            <w:r>
              <w:rPr>
                <w:rFonts w:ascii="Times New Roman" w:hAnsi="Times New Roman"/>
                <w:b w:val="false"/>
                <w:i w:val="false"/>
                <w:color w:val="000000"/>
                <w:sz w:val="24"/>
              </w:rPr>
              <w:t>не менее 80 слов в минуту (без отметочного оценивания)</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читать наизусть не менее 5 стихотворений в соответствии с изученной тематикой произведений</w:t>
            </w:r>
          </w:p>
        </w:tc>
      </w:tr>
      <w:tr>
        <w:trPr>
          <w:trHeight w:val="78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различать художественные произведения и познавательные тексты</w:t>
            </w:r>
          </w:p>
        </w:tc>
      </w:tr>
      <w:tr>
        <w:trPr>
          <w:trHeight w:val="141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1.5</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trPr>
          <w:trHeight w:val="42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1.6</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 xml:space="preserve">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w:t>
            </w:r>
            <w:r>
              <w:rPr>
                <w:rFonts w:ascii="Times New Roman" w:hAnsi="Times New Roman"/>
                <w:b w:val="false"/>
                <w:i w:val="false"/>
                <w:color w:val="000000"/>
                <w:sz w:val="24"/>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w:t>
            </w:r>
            <w:r>
              <w:rPr>
                <w:rFonts w:ascii="Times New Roman" w:hAnsi="Times New Roman"/>
                <w:b w:val="false"/>
                <w:i w:val="false"/>
                <w:color w:val="000000"/>
                <w:sz w:val="24"/>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trPr>
          <w:trHeight w:val="141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1.7</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trPr>
          <w:trHeight w:val="328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1.8</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trPr>
          <w:trHeight w:val="187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1.9</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 xml:space="preserve">объяснять значение незнакомого слова с использованием контекста и словаря; </w:t>
            </w:r>
            <w:r>
              <w:rPr>
                <w:rFonts w:ascii="Times New Roman" w:hAnsi="Times New Roman"/>
                <w:b w:val="false"/>
                <w:i w:val="false"/>
                <w:color w:val="000000"/>
                <w:sz w:val="24"/>
              </w:rPr>
              <w:t xml:space="preserve">находить в тексте примеры использования слов в прямом </w:t>
            </w:r>
            <w:r>
              <w:rPr>
                <w:rFonts w:ascii="Times New Roman" w:hAnsi="Times New Roman"/>
                <w:b w:val="false"/>
                <w:i w:val="false"/>
                <w:color w:val="000000"/>
                <w:sz w:val="24"/>
              </w:rPr>
              <w:t>и переносном значении, средства художественной выразительности (сравнение, эпитет, олицетворение, метафора)</w:t>
            </w:r>
          </w:p>
        </w:tc>
      </w:tr>
      <w:tr>
        <w:trPr>
          <w:trHeight w:val="187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1.10</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trPr>
          <w:trHeight w:val="316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trPr>
          <w:trHeight w:val="141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trPr>
          <w:trHeight w:val="93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1.13</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читать по ролям с соблюдением норм произношения, расстановки ударения, инсценировать небольшие эпизоды из произведения</w:t>
            </w:r>
          </w:p>
        </w:tc>
      </w:tr>
      <w:tr>
        <w:trPr>
          <w:trHeight w:val="282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1.14</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w:t>
            </w:r>
            <w:r>
              <w:rPr>
                <w:rFonts w:ascii="Times New Roman" w:hAnsi="Times New Roman"/>
                <w:b w:val="false"/>
                <w:i w:val="false"/>
                <w:color w:val="000000"/>
                <w:sz w:val="24"/>
              </w:rPr>
              <w:t xml:space="preserve">составлять краткий отзыв о прочитанном произведении </w:t>
            </w:r>
            <w:r>
              <w:rPr>
                <w:rFonts w:ascii="Times New Roman" w:hAnsi="Times New Roman"/>
                <w:b w:val="false"/>
                <w:i w:val="false"/>
                <w:color w:val="000000"/>
                <w:sz w:val="24"/>
              </w:rPr>
              <w:t>по заданному алгоритму</w:t>
            </w:r>
          </w:p>
        </w:tc>
      </w:tr>
      <w:tr>
        <w:trPr>
          <w:trHeight w:val="141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1.15</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trPr>
          <w:trHeight w:val="1875"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1.16</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r>
              <w:rPr>
                <w:rFonts w:ascii="Times New Roman" w:hAnsi="Times New Roman"/>
                <w:b w:val="false"/>
                <w:i w:val="false"/>
                <w:color w:val="000000"/>
                <w:sz w:val="24"/>
              </w:rPr>
              <w:t xml:space="preserve">выбирать книги для самостоятельного чтения с учётом рекомендательного списка, используя картотеки, рассказывать </w:t>
            </w:r>
            <w:r>
              <w:rPr>
                <w:rFonts w:ascii="Times New Roman" w:hAnsi="Times New Roman"/>
                <w:b w:val="false"/>
                <w:i w:val="false"/>
                <w:color w:val="000000"/>
                <w:sz w:val="24"/>
              </w:rPr>
              <w:t>о прочитанной книге</w:t>
            </w:r>
          </w:p>
        </w:tc>
      </w:tr>
      <w:tr>
        <w:trPr>
          <w:trHeight w:val="1410" w:hRule="atLeast"/>
          <w:trHeight w:val="144" w:hRule="atLeast"/>
        </w:trPr>
        <w:tc>
          <w:tcPr>
            <w:tcW w:w="16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1.17</w:t>
            </w:r>
          </w:p>
        </w:tc>
        <w:tc>
          <w:tcPr>
            <w:tcW w:w="11984" w:type="dxa"/>
            <w:tcBorders/>
            <w:tcMar>
              <w:top w:w="50" w:type="dxa"/>
              <w:left w:w="100" w:type="dxa"/>
            </w:tcMar>
            <w:vAlign w:val="center"/>
          </w:tcPr>
          <w:p>
            <w:pPr>
              <w:shd w:fill="ffffff"/>
              <w:spacing w:before="0" w:after="0" w:line="336"/>
              <w:ind w:left="365"/>
              <w:jc w:val="both"/>
            </w:pPr>
            <w:r>
              <w:rPr>
                <w:rFonts w:ascii="Times New Roman" w:hAnsi="Times New Roman"/>
                <w:b w:val="false"/>
                <w:i w:val="false"/>
                <w:color w:val="000000"/>
                <w:sz w:val="24"/>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pPr>
        <w:spacing w:before="0" w:after="0"/>
        <w:ind w:left="120"/>
        <w:jc w:val="left"/>
      </w:pPr>
    </w:p>
    <w:bookmarkStart w:name="block-51921167" w:id="102"/>
    <w:p>
      <w:pPr>
        <w:sectPr>
          <w:pgSz w:w="11906" w:h="16383" w:orient="portrait"/>
        </w:sectPr>
      </w:pPr>
    </w:p>
    <w:bookmarkEnd w:id="102"/>
    <w:bookmarkEnd w:id="101"/>
    <w:bookmarkStart w:name="block-51921169" w:id="103"/>
    <w:p>
      <w:pPr>
        <w:spacing w:before="199" w:after="199"/>
        <w:ind w:left="120"/>
        <w:jc w:val="left"/>
      </w:pPr>
      <w:r>
        <w:rPr>
          <w:rFonts w:ascii="Times New Roman" w:hAnsi="Times New Roman"/>
          <w:b/>
          <w:i w:val="false"/>
          <w:color w:val="000000"/>
          <w:sz w:val="28"/>
        </w:rPr>
        <w:t>ПРОВЕРЯЕМЫЕ ЭЛЕМЕНТЫ СОДЕРЖАНИЯ</w:t>
      </w:r>
    </w:p>
    <w:p>
      <w:pPr>
        <w:spacing w:before="0" w:after="0"/>
        <w:ind w:left="120"/>
        <w:jc w:val="left"/>
      </w:pPr>
    </w:p>
    <w:p>
      <w:pPr>
        <w:spacing w:before="199" w:after="199"/>
        <w:ind w:left="120"/>
        <w:jc w:val="left"/>
      </w:pPr>
      <w:r>
        <w:rPr>
          <w:rFonts w:ascii="Times New Roman" w:hAnsi="Times New Roman"/>
          <w:b/>
          <w:i w:val="false"/>
          <w:color w:val="000000"/>
          <w:sz w:val="28"/>
        </w:rPr>
        <w:t>1 КЛАСС</w:t>
      </w:r>
    </w:p>
    <w:tbl>
      <w:tblPr>
        <w:tblW w:w="0" w:type="auto"/>
        <w:tblCellSpacing w:w="0" w:type="nil"/>
        <w:tblInd w:w="183" w:type="dxa"/>
        <w:tblBorders>
          <w:top w:val="single"/>
          <w:left w:val="single"/>
          <w:bottom w:val="single"/>
          <w:right w:val="single"/>
          <w:insideH w:val="single"/>
          <w:insideV w:val="single"/>
        </w:tblBorders>
      </w:tblPr>
      <w:tblGrid>
        <w:gridCol w:w="2061"/>
        <w:gridCol w:w="11508"/>
      </w:tblGrid>
      <w:tr>
        <w:trPr>
          <w:trHeight w:val="405" w:hRule="atLeast"/>
          <w:trHeight w:val="144" w:hRule="atLeast"/>
        </w:trPr>
        <w:tc>
          <w:tcPr>
            <w:tcW w:w="1442"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658"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1470" w:hRule="atLeast"/>
          <w:trHeight w:val="144" w:hRule="atLeast"/>
        </w:trPr>
        <w:tc>
          <w:tcPr>
            <w:tcW w:w="1442"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265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Сказка фольклорная (народная) о животных и литературная (авторская) (не менее четырёх произведений)</w:t>
            </w:r>
          </w:p>
        </w:tc>
      </w:tr>
      <w:tr>
        <w:trPr>
          <w:trHeight w:val="465" w:hRule="atLeast"/>
          <w:trHeight w:val="144" w:hRule="atLeast"/>
        </w:trPr>
        <w:tc>
          <w:tcPr>
            <w:tcW w:w="1442"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265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Народные сказки о животных, например, «Лисица и тетерев», «Лиса и рак» и другие</w:t>
            </w:r>
          </w:p>
        </w:tc>
      </w:tr>
      <w:tr>
        <w:trPr>
          <w:trHeight w:val="930" w:hRule="atLeast"/>
          <w:trHeight w:val="144" w:hRule="atLeast"/>
        </w:trPr>
        <w:tc>
          <w:tcPr>
            <w:tcW w:w="1442"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265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Литературные (авторские) сказки, например, К.Д. Ушинского «Петух и собака», сказки В.Г. Сутеева «Кораблик», «Под грибом» и другие (по выбору)</w:t>
            </w:r>
          </w:p>
        </w:tc>
      </w:tr>
      <w:tr>
        <w:trPr>
          <w:trHeight w:val="2340" w:hRule="atLeast"/>
          <w:trHeight w:val="144" w:hRule="atLeast"/>
        </w:trPr>
        <w:tc>
          <w:tcPr>
            <w:tcW w:w="1442"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265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w:t>
            </w:r>
            <w:r>
              <w:rPr>
                <w:rFonts w:ascii="Times New Roman" w:hAnsi="Times New Roman"/>
                <w:b w:val="false"/>
                <w:i w:val="false"/>
                <w:color w:val="000000"/>
                <w:sz w:val="24"/>
              </w:rPr>
              <w:t>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trPr>
          <w:trHeight w:val="930" w:hRule="atLeast"/>
          <w:trHeight w:val="144" w:hRule="atLeast"/>
        </w:trPr>
        <w:tc>
          <w:tcPr>
            <w:tcW w:w="1442"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265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Произведения о родной природе (на примере трёх-четырёх доступных произведений А.К. Толстого, А.Н. Плещеева, Е.Ф. Трутневой, С.Я. Маршака и другие)</w:t>
            </w:r>
          </w:p>
        </w:tc>
      </w:tr>
      <w:tr>
        <w:trPr>
          <w:trHeight w:val="465" w:hRule="atLeast"/>
          <w:trHeight w:val="144" w:hRule="atLeast"/>
        </w:trPr>
        <w:tc>
          <w:tcPr>
            <w:tcW w:w="1442"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w:t>
            </w:r>
          </w:p>
        </w:tc>
        <w:tc>
          <w:tcPr>
            <w:tcW w:w="1265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Малые фольклорные жанры: потешка, загадка, пословица (не менее шести произведений)</w:t>
            </w:r>
          </w:p>
        </w:tc>
      </w:tr>
      <w:tr>
        <w:trPr>
          <w:trHeight w:val="1410" w:hRule="atLeast"/>
          <w:trHeight w:val="144" w:hRule="atLeast"/>
        </w:trPr>
        <w:tc>
          <w:tcPr>
            <w:tcW w:w="1442"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w:t>
            </w:r>
          </w:p>
        </w:tc>
        <w:tc>
          <w:tcPr>
            <w:tcW w:w="1265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Произведения о братьях наших меньших В.В. Бианки, Е.И. Чарушина, М.М. Пришвина, Н.И. Сладкова и другие (три-четыре автора по выбору). </w:t>
            </w:r>
            <w:r>
              <w:rPr>
                <w:rFonts w:ascii="Times New Roman" w:hAnsi="Times New Roman"/>
                <w:b w:val="false"/>
                <w:i w:val="false"/>
                <w:color w:val="000000"/>
                <w:sz w:val="24"/>
              </w:rPr>
              <w:t xml:space="preserve">В.В. Бианки «Лис и Мышонок», Е.И. Чарушин «Про Томку», </w:t>
            </w:r>
            <w:r>
              <w:rPr>
                <w:rFonts w:ascii="Times New Roman" w:hAnsi="Times New Roman"/>
                <w:b w:val="false"/>
                <w:i w:val="false"/>
                <w:color w:val="000000"/>
                <w:sz w:val="24"/>
              </w:rPr>
              <w:t>М.М. Пришвин «Ёж», Н.И. Сладков «Лисица и Ёж» и другие</w:t>
            </w:r>
          </w:p>
        </w:tc>
      </w:tr>
      <w:tr>
        <w:trPr>
          <w:trHeight w:val="1410" w:hRule="atLeast"/>
          <w:trHeight w:val="144" w:hRule="atLeast"/>
        </w:trPr>
        <w:tc>
          <w:tcPr>
            <w:tcW w:w="1442"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6</w:t>
            </w:r>
          </w:p>
        </w:tc>
        <w:tc>
          <w:tcPr>
            <w:tcW w:w="1265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Произведения о маме (не менее одного автора по выбору, на примере произведений Е.А. Благининой, А.Л. Барто, А.В. Митяева и других). </w:t>
            </w:r>
            <w:r>
              <w:rPr>
                <w:rFonts w:ascii="Times New Roman" w:hAnsi="Times New Roman"/>
                <w:b w:val="false"/>
                <w:i w:val="false"/>
                <w:color w:val="000000"/>
                <w:sz w:val="24"/>
              </w:rPr>
              <w:t>Е.А. Благинина «Посидим в тишине», А.Л. Барто «Мама», А.В. Митяев «За что я люблю маму» и другие (по выбору)</w:t>
            </w:r>
          </w:p>
        </w:tc>
      </w:tr>
      <w:tr>
        <w:trPr>
          <w:trHeight w:val="1410" w:hRule="atLeast"/>
          <w:trHeight w:val="144" w:hRule="atLeast"/>
        </w:trPr>
        <w:tc>
          <w:tcPr>
            <w:tcW w:w="1442"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7</w:t>
            </w:r>
          </w:p>
        </w:tc>
        <w:tc>
          <w:tcPr>
            <w:tcW w:w="1265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Фольклорные и авторские произведения о чудесах и фантазии (не менее трёх произведений по выбору). </w:t>
            </w:r>
            <w:r>
              <w:rPr>
                <w:rFonts w:ascii="Times New Roman" w:hAnsi="Times New Roman"/>
                <w:b w:val="false"/>
                <w:i w:val="false"/>
                <w:color w:val="000000"/>
                <w:sz w:val="24"/>
              </w:rPr>
              <w:t xml:space="preserve">Р.С. Сеф «Чудо», В.В. Лунин «Я видел чудо», Б.В. Заходер </w:t>
            </w:r>
            <w:r>
              <w:rPr>
                <w:rFonts w:ascii="Times New Roman" w:hAnsi="Times New Roman"/>
                <w:b w:val="false"/>
                <w:i w:val="false"/>
                <w:color w:val="000000"/>
                <w:sz w:val="24"/>
              </w:rPr>
              <w:t xml:space="preserve">«Моя Вообразилия», Ю.П. Мориц «Сто фантазий» и другие </w:t>
            </w:r>
            <w:r>
              <w:rPr>
                <w:rFonts w:ascii="Times New Roman" w:hAnsi="Times New Roman"/>
                <w:b w:val="false"/>
                <w:i w:val="false"/>
                <w:color w:val="000000"/>
                <w:sz w:val="24"/>
              </w:rPr>
              <w:t>(по выбору)</w:t>
            </w:r>
          </w:p>
        </w:tc>
      </w:tr>
      <w:tr>
        <w:trPr>
          <w:trHeight w:val="1875" w:hRule="atLeast"/>
          <w:trHeight w:val="144" w:hRule="atLeast"/>
        </w:trPr>
        <w:tc>
          <w:tcPr>
            <w:tcW w:w="1442"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8</w:t>
            </w:r>
          </w:p>
        </w:tc>
        <w:tc>
          <w:tcPr>
            <w:tcW w:w="1265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Сведения по теории и истории литературы. </w:t>
            </w:r>
            <w:r>
              <w:rPr>
                <w:rFonts w:ascii="Times New Roman" w:hAnsi="Times New Roman"/>
                <w:b w:val="false"/>
                <w:i w:val="false"/>
                <w:color w:val="000000"/>
                <w:sz w:val="24"/>
              </w:rPr>
              <w:t xml:space="preserve">Автор, писатель. Произведение. </w:t>
            </w:r>
            <w:r>
              <w:rPr>
                <w:rFonts w:ascii="Times New Roman" w:hAnsi="Times New Roman"/>
                <w:b w:val="false"/>
                <w:i w:val="false"/>
                <w:color w:val="000000"/>
                <w:sz w:val="24"/>
              </w:rPr>
              <w:t xml:space="preserve">Жанры (стихотворение, рассказ); жанры фольклора малые (потешка, пословица, загадка). Фольклорная и литературная сказки. </w:t>
            </w:r>
            <w:r>
              <w:rPr>
                <w:rFonts w:ascii="Times New Roman" w:hAnsi="Times New Roman"/>
                <w:b w:val="false"/>
                <w:i w:val="false"/>
                <w:color w:val="000000"/>
                <w:sz w:val="24"/>
              </w:rPr>
              <w:t xml:space="preserve">Идея. Тема. Заголовок. </w:t>
            </w:r>
            <w:r>
              <w:rPr>
                <w:rFonts w:ascii="Times New Roman" w:hAnsi="Times New Roman"/>
                <w:b w:val="false"/>
                <w:i w:val="false"/>
                <w:color w:val="000000"/>
                <w:sz w:val="24"/>
              </w:rPr>
              <w:t xml:space="preserve">Литературный герой. </w:t>
            </w:r>
            <w:r>
              <w:rPr>
                <w:rFonts w:ascii="Times New Roman" w:hAnsi="Times New Roman"/>
                <w:b w:val="false"/>
                <w:i w:val="false"/>
                <w:color w:val="000000"/>
                <w:sz w:val="24"/>
              </w:rPr>
              <w:t xml:space="preserve">Ритм. Рифма. </w:t>
            </w:r>
            <w:r>
              <w:rPr>
                <w:rFonts w:ascii="Times New Roman" w:hAnsi="Times New Roman"/>
                <w:b w:val="false"/>
                <w:i w:val="false"/>
                <w:color w:val="000000"/>
                <w:sz w:val="24"/>
              </w:rPr>
              <w:t xml:space="preserve">Содержание произведения. </w:t>
            </w:r>
            <w:r>
              <w:rPr>
                <w:rFonts w:ascii="Times New Roman" w:hAnsi="Times New Roman"/>
                <w:b w:val="false"/>
                <w:i w:val="false"/>
                <w:color w:val="000000"/>
                <w:sz w:val="24"/>
              </w:rPr>
              <w:t>Прозаическая (нестихотворная) и стихотворная речь</w:t>
            </w:r>
          </w:p>
        </w:tc>
      </w:tr>
    </w:tbl>
    <w:p>
      <w:pPr>
        <w:spacing w:before="0" w:after="0"/>
        <w:ind w:left="120"/>
        <w:jc w:val="left"/>
      </w:pPr>
    </w:p>
    <w:p>
      <w:pPr>
        <w:spacing w:before="199" w:after="199"/>
        <w:ind w:left="120"/>
        <w:jc w:val="left"/>
      </w:pPr>
      <w:r>
        <w:rPr>
          <w:rFonts w:ascii="Times New Roman" w:hAnsi="Times New Roman"/>
          <w:b/>
          <w:i w:val="false"/>
          <w:color w:val="000000"/>
          <w:sz w:val="28"/>
        </w:rPr>
        <w:t>2 КЛАСС</w:t>
      </w:r>
    </w:p>
    <w:tbl>
      <w:tblPr>
        <w:tblW w:w="0" w:type="auto"/>
        <w:tblCellSpacing w:w="0" w:type="nil"/>
        <w:tblInd w:w="183" w:type="dxa"/>
        <w:tblBorders>
          <w:top w:val="single"/>
          <w:left w:val="single"/>
          <w:bottom w:val="single"/>
          <w:right w:val="single"/>
          <w:insideH w:val="single"/>
          <w:insideV w:val="single"/>
        </w:tblBorders>
      </w:tblPr>
      <w:tblGrid>
        <w:gridCol w:w="2635"/>
        <w:gridCol w:w="10934"/>
      </w:tblGrid>
      <w:tr>
        <w:trPr>
          <w:trHeight w:val="405" w:hRule="atLeast"/>
          <w:trHeight w:val="144" w:hRule="atLeast"/>
        </w:trPr>
        <w:tc>
          <w:tcPr>
            <w:tcW w:w="1844"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027"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1410" w:hRule="atLeast"/>
          <w:trHeight w:val="144" w:hRule="atLeast"/>
        </w:trPr>
        <w:tc>
          <w:tcPr>
            <w:tcW w:w="184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2027"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Произведения о нашей Родине (на примере не менее трёх произведений И.С. Никитина, Ф.П. Савинова, А.А. Прокофьева и других). </w:t>
            </w:r>
            <w:r>
              <w:rPr>
                <w:rFonts w:ascii="Times New Roman" w:hAnsi="Times New Roman"/>
                <w:b w:val="false"/>
                <w:i w:val="false"/>
                <w:color w:val="000000"/>
                <w:sz w:val="24"/>
              </w:rPr>
              <w:t>И.С. Никитин «Русь», Ф.П. Савинов «Родина», А.А. Прокофьев «Родина» и другие (по выбору)</w:t>
            </w:r>
          </w:p>
        </w:tc>
      </w:tr>
      <w:tr>
        <w:trPr>
          <w:trHeight w:val="705" w:hRule="atLeast"/>
          <w:trHeight w:val="144" w:hRule="atLeast"/>
        </w:trPr>
        <w:tc>
          <w:tcPr>
            <w:tcW w:w="184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2027"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Фольклор (устное народное творчество)</w:t>
            </w:r>
          </w:p>
        </w:tc>
      </w:tr>
      <w:tr>
        <w:trPr>
          <w:trHeight w:val="930" w:hRule="atLeast"/>
          <w:trHeight w:val="144" w:hRule="atLeast"/>
        </w:trPr>
        <w:tc>
          <w:tcPr>
            <w:tcW w:w="184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w:t>
            </w:r>
          </w:p>
        </w:tc>
        <w:tc>
          <w:tcPr>
            <w:tcW w:w="12027"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 (по выбору)</w:t>
            </w:r>
          </w:p>
        </w:tc>
      </w:tr>
      <w:tr>
        <w:trPr>
          <w:trHeight w:val="465" w:hRule="atLeast"/>
          <w:trHeight w:val="144" w:hRule="atLeast"/>
        </w:trPr>
        <w:tc>
          <w:tcPr>
            <w:tcW w:w="184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w:t>
            </w:r>
          </w:p>
        </w:tc>
        <w:tc>
          <w:tcPr>
            <w:tcW w:w="12027"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Народные песни, их особенности</w:t>
            </w:r>
          </w:p>
        </w:tc>
      </w:tr>
      <w:tr>
        <w:trPr>
          <w:trHeight w:val="1410" w:hRule="atLeast"/>
          <w:trHeight w:val="144" w:hRule="atLeast"/>
        </w:trPr>
        <w:tc>
          <w:tcPr>
            <w:tcW w:w="184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w:t>
            </w:r>
          </w:p>
        </w:tc>
        <w:tc>
          <w:tcPr>
            <w:tcW w:w="12027"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Сказки о животных, бытовые, волшебные. </w:t>
            </w:r>
            <w:r>
              <w:rPr>
                <w:rFonts w:ascii="Times New Roman" w:hAnsi="Times New Roman"/>
                <w:b w:val="false"/>
                <w:i w:val="false"/>
                <w:color w:val="000000"/>
                <w:sz w:val="24"/>
              </w:rPr>
              <w:t>Русские народные сказки: «Каша из топора», «У страха глаза велики», «Зимовье зверей», «Снегурочка»; сказки народов России (1 – 2 произведения) и другие</w:t>
            </w:r>
          </w:p>
        </w:tc>
      </w:tr>
      <w:tr>
        <w:trPr>
          <w:trHeight w:val="3285" w:hRule="atLeast"/>
          <w:trHeight w:val="144" w:hRule="atLeast"/>
        </w:trPr>
        <w:tc>
          <w:tcPr>
            <w:tcW w:w="184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2027"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Звуки и краски родной природы в разные времена года (осень, зима, весна, лето) в произведениях литературы (по выбору, не менее пяти авторов). </w:t>
            </w:r>
            <w:r>
              <w:rPr>
                <w:rFonts w:ascii="Times New Roman" w:hAnsi="Times New Roman"/>
                <w:b w:val="false"/>
                <w:i w:val="false"/>
                <w:color w:val="000000"/>
                <w:sz w:val="24"/>
              </w:rPr>
              <w:t xml:space="preserve">А.С. Пушкин «Уж небо осенью дышало…», «Вот север, тучи нагоняя…», А.А. Плещеев «Осень», А.К. Толстой «Осень. Обсыпается наш сад…», М.М. Пришвин «Осеннее утро», </w:t>
            </w:r>
            <w:r>
              <w:rPr>
                <w:rFonts w:ascii="Times New Roman" w:hAnsi="Times New Roman"/>
                <w:b w:val="false"/>
                <w:i w:val="false"/>
                <w:color w:val="000000"/>
                <w:sz w:val="24"/>
              </w:rPr>
              <w:t xml:space="preserve">Г.А. Скребицкий «Четыре художника», Ф.И. Тютчев «Чародейкою Зимою», «Зима недаром злится», И.С. Соколов-Микитов «Зима </w:t>
            </w:r>
            <w:r>
              <w:rPr>
                <w:rFonts w:ascii="Times New Roman" w:hAnsi="Times New Roman"/>
                <w:b w:val="false"/>
                <w:i w:val="false"/>
                <w:color w:val="000000"/>
                <w:sz w:val="24"/>
              </w:rPr>
              <w:t>в лесу», С.А. Есенин «Поёт зима – аукает…», И.З. Суриков «Лето» и другие</w:t>
            </w:r>
          </w:p>
        </w:tc>
      </w:tr>
      <w:tr>
        <w:trPr>
          <w:trHeight w:val="1875" w:hRule="atLeast"/>
          <w:trHeight w:val="144" w:hRule="atLeast"/>
        </w:trPr>
        <w:tc>
          <w:tcPr>
            <w:tcW w:w="184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w:t>
            </w:r>
          </w:p>
        </w:tc>
        <w:tc>
          <w:tcPr>
            <w:tcW w:w="12027"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Произведения о детях и дружбе (не менее четырёх произведений). </w:t>
            </w:r>
            <w:r>
              <w:rPr>
                <w:rFonts w:ascii="Times New Roman" w:hAnsi="Times New Roman"/>
                <w:b w:val="false"/>
                <w:i w:val="false"/>
                <w:color w:val="000000"/>
                <w:sz w:val="24"/>
              </w:rPr>
              <w:t xml:space="preserve">Л.Н. Толстой «Филиппок», Е.А. Пермяк «Две пословицы», </w:t>
            </w:r>
            <w:r>
              <w:rPr>
                <w:rFonts w:ascii="Times New Roman" w:hAnsi="Times New Roman"/>
                <w:b w:val="false"/>
                <w:i w:val="false"/>
                <w:color w:val="000000"/>
                <w:sz w:val="24"/>
              </w:rPr>
              <w:t xml:space="preserve">Ю.И. Ермолаев «Два пирожных», В.А. Осеева «Синие листья», Н.Н. Носов «На горке», «Заплатка», А.Л. Барто «Катя», </w:t>
            </w:r>
            <w:r>
              <w:rPr>
                <w:rFonts w:ascii="Times New Roman" w:hAnsi="Times New Roman"/>
                <w:b w:val="false"/>
                <w:i w:val="false"/>
                <w:color w:val="000000"/>
                <w:sz w:val="24"/>
              </w:rPr>
              <w:t>В.В. Лунин «Я и Вовка», В.Ю. Драгунский «Тайное становится явным» и другие (по выбору)</w:t>
            </w:r>
          </w:p>
        </w:tc>
      </w:tr>
      <w:tr>
        <w:trPr>
          <w:trHeight w:val="1875" w:hRule="atLeast"/>
          <w:trHeight w:val="144" w:hRule="atLeast"/>
        </w:trPr>
        <w:tc>
          <w:tcPr>
            <w:tcW w:w="184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w:t>
            </w:r>
          </w:p>
        </w:tc>
        <w:tc>
          <w:tcPr>
            <w:tcW w:w="12027"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Фольклорная (народная) и литературная (авторская) сказка: «бродячие» сюжеты (произведения по выбору, не менее четырёх). </w:t>
            </w:r>
            <w:r>
              <w:rPr>
                <w:rFonts w:ascii="Times New Roman" w:hAnsi="Times New Roman"/>
                <w:b w:val="false"/>
                <w:i w:val="false"/>
                <w:color w:val="000000"/>
                <w:sz w:val="24"/>
              </w:rPr>
              <w:t>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trPr>
          <w:trHeight w:val="930" w:hRule="atLeast"/>
          <w:trHeight w:val="144" w:hRule="atLeast"/>
        </w:trPr>
        <w:tc>
          <w:tcPr>
            <w:tcW w:w="184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6</w:t>
            </w:r>
          </w:p>
        </w:tc>
        <w:tc>
          <w:tcPr>
            <w:tcW w:w="12027"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trPr>
          <w:trHeight w:val="465" w:hRule="atLeast"/>
          <w:trHeight w:val="144" w:hRule="atLeast"/>
        </w:trPr>
        <w:tc>
          <w:tcPr>
            <w:tcW w:w="184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6.1</w:t>
            </w:r>
          </w:p>
        </w:tc>
        <w:tc>
          <w:tcPr>
            <w:tcW w:w="12027"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Отражение образов животных в фольклоре: русские народные песни, загадки, сказки</w:t>
            </w:r>
          </w:p>
        </w:tc>
      </w:tr>
      <w:tr>
        <w:trPr>
          <w:trHeight w:val="1410" w:hRule="atLeast"/>
          <w:trHeight w:val="144" w:hRule="atLeast"/>
        </w:trPr>
        <w:tc>
          <w:tcPr>
            <w:tcW w:w="184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6.2</w:t>
            </w:r>
          </w:p>
        </w:tc>
        <w:tc>
          <w:tcPr>
            <w:tcW w:w="12027"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Дружба людей и животных – тема литературы. </w:t>
            </w:r>
            <w:r>
              <w:rPr>
                <w:rFonts w:ascii="Times New Roman" w:hAnsi="Times New Roman"/>
                <w:b w:val="false"/>
                <w:i w:val="false"/>
                <w:color w:val="000000"/>
                <w:sz w:val="24"/>
              </w:rPr>
              <w:t>М.М. Пришвин «Ребята и утята», Б.С. Житков «Храбрый утёнок», В.Д. Берестов «Кошкин щенок», В.В. Бианки «Музыкант»,</w:t>
            </w:r>
          </w:p>
          <w:p>
            <w:pPr>
              <w:spacing w:before="0" w:after="0" w:line="336"/>
              <w:ind w:left="365"/>
              <w:jc w:val="both"/>
            </w:pPr>
            <w:r>
              <w:rPr>
                <w:rFonts w:ascii="Times New Roman" w:hAnsi="Times New Roman"/>
                <w:b w:val="false"/>
                <w:i w:val="false"/>
                <w:color w:val="000000"/>
                <w:sz w:val="24"/>
              </w:rPr>
              <w:t>Е.И. Чарушин «Страшный рассказ», С.В. Михалков «Мой щенок» и другие (по выбору)</w:t>
            </w:r>
          </w:p>
        </w:tc>
      </w:tr>
      <w:tr>
        <w:trPr>
          <w:trHeight w:val="930" w:hRule="atLeast"/>
          <w:trHeight w:val="144" w:hRule="atLeast"/>
        </w:trPr>
        <w:tc>
          <w:tcPr>
            <w:tcW w:w="184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6.3</w:t>
            </w:r>
          </w:p>
        </w:tc>
        <w:tc>
          <w:tcPr>
            <w:tcW w:w="12027"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trPr>
          <w:trHeight w:val="2220" w:hRule="atLeast"/>
          <w:trHeight w:val="144" w:hRule="atLeast"/>
        </w:trPr>
        <w:tc>
          <w:tcPr>
            <w:tcW w:w="184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7</w:t>
            </w:r>
          </w:p>
        </w:tc>
        <w:tc>
          <w:tcPr>
            <w:tcW w:w="12027"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Тема семьи, детства, взаимоотношений взрослых и детей в творчестве писателей и фольклорных произведениях (по выбору). </w:t>
            </w:r>
            <w:r>
              <w:rPr>
                <w:rFonts w:ascii="Times New Roman" w:hAnsi="Times New Roman"/>
                <w:b w:val="false"/>
                <w:i w:val="false"/>
                <w:color w:val="000000"/>
                <w:sz w:val="24"/>
              </w:rPr>
              <w:t xml:space="preserve">Л.Н. Толстой «Отец и сыновья», А.А. Плещеев «Песня матери», В.А. Осеева «Сыновья», С.В. Михалков «Быль для детей», </w:t>
            </w:r>
            <w:r>
              <w:rPr>
                <w:rFonts w:ascii="Times New Roman" w:hAnsi="Times New Roman"/>
                <w:b w:val="false"/>
                <w:i w:val="false"/>
                <w:color w:val="000000"/>
                <w:sz w:val="24"/>
              </w:rPr>
              <w:t>С.А. Баруздин «Салют» и другие (по выбору)</w:t>
            </w:r>
          </w:p>
        </w:tc>
      </w:tr>
      <w:tr>
        <w:trPr>
          <w:trHeight w:val="1410" w:hRule="atLeast"/>
          <w:trHeight w:val="144" w:hRule="atLeast"/>
        </w:trPr>
        <w:tc>
          <w:tcPr>
            <w:tcW w:w="184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8</w:t>
            </w:r>
          </w:p>
        </w:tc>
        <w:tc>
          <w:tcPr>
            <w:tcW w:w="12027"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Зарубежная литература: литературная (авторская) сказка (не менее двух произведений): зарубежные писатели-сказочники (Ш. Перро, Х.-К. Андерсен и другие). </w:t>
            </w:r>
            <w:r>
              <w:rPr>
                <w:rFonts w:ascii="Times New Roman" w:hAnsi="Times New Roman"/>
                <w:b w:val="false"/>
                <w:i w:val="false"/>
                <w:color w:val="000000"/>
                <w:sz w:val="24"/>
              </w:rPr>
              <w:t>Ш. Перро «Кот в сапогах», Х.-К. Андерсен «Пятеро из одного стручка» и другие (по выбору)</w:t>
            </w:r>
          </w:p>
        </w:tc>
      </w:tr>
      <w:tr>
        <w:trPr>
          <w:trHeight w:val="2820" w:hRule="atLeast"/>
          <w:trHeight w:val="144" w:hRule="atLeast"/>
        </w:trPr>
        <w:tc>
          <w:tcPr>
            <w:tcW w:w="184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9</w:t>
            </w:r>
          </w:p>
        </w:tc>
        <w:tc>
          <w:tcPr>
            <w:tcW w:w="12027"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Сведения по теории и истории литературы </w:t>
            </w:r>
            <w:r>
              <w:rPr>
                <w:rFonts w:ascii="Times New Roman" w:hAnsi="Times New Roman"/>
                <w:b w:val="false"/>
                <w:i w:val="false"/>
                <w:color w:val="000000"/>
                <w:sz w:val="24"/>
              </w:rPr>
              <w:t xml:space="preserve">Автор, писатель. Произведение. </w:t>
            </w:r>
            <w:r>
              <w:rPr>
                <w:rFonts w:ascii="Times New Roman" w:hAnsi="Times New Roman"/>
                <w:b w:val="false"/>
                <w:i w:val="false"/>
                <w:color w:val="000000"/>
                <w:sz w:val="24"/>
              </w:rPr>
              <w:t xml:space="preserve">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w:t>
            </w:r>
            <w:r>
              <w:rPr>
                <w:rFonts w:ascii="Times New Roman" w:hAnsi="Times New Roman"/>
                <w:b w:val="false"/>
                <w:i w:val="false"/>
                <w:color w:val="000000"/>
                <w:sz w:val="24"/>
              </w:rPr>
              <w:t xml:space="preserve">Идея. Тема. Заголовок. </w:t>
            </w:r>
            <w:r>
              <w:rPr>
                <w:rFonts w:ascii="Times New Roman" w:hAnsi="Times New Roman"/>
                <w:b w:val="false"/>
                <w:i w:val="false"/>
                <w:color w:val="000000"/>
                <w:sz w:val="24"/>
              </w:rPr>
              <w:t xml:space="preserve">Литературный герой, характер. Портрет героя. </w:t>
            </w:r>
            <w:r>
              <w:rPr>
                <w:rFonts w:ascii="Times New Roman" w:hAnsi="Times New Roman"/>
                <w:b w:val="false"/>
                <w:i w:val="false"/>
                <w:color w:val="000000"/>
                <w:sz w:val="24"/>
              </w:rPr>
              <w:t xml:space="preserve">Ритм. Рифма. </w:t>
            </w:r>
            <w:r>
              <w:rPr>
                <w:rFonts w:ascii="Times New Roman" w:hAnsi="Times New Roman"/>
                <w:b w:val="false"/>
                <w:i w:val="false"/>
                <w:color w:val="000000"/>
                <w:sz w:val="24"/>
              </w:rPr>
              <w:t xml:space="preserve">Содержание произведения, сюжет. Композиция. Эпизод. </w:t>
            </w:r>
            <w:r>
              <w:rPr>
                <w:rFonts w:ascii="Times New Roman" w:hAnsi="Times New Roman"/>
                <w:b w:val="false"/>
                <w:i w:val="false"/>
                <w:color w:val="000000"/>
                <w:sz w:val="24"/>
              </w:rPr>
              <w:t xml:space="preserve">Средства художественной выразительности (сравнение, эпитет). </w:t>
            </w:r>
            <w:r>
              <w:rPr>
                <w:rFonts w:ascii="Times New Roman" w:hAnsi="Times New Roman"/>
                <w:b w:val="false"/>
                <w:i w:val="false"/>
                <w:color w:val="000000"/>
                <w:sz w:val="24"/>
              </w:rPr>
              <w:t>Проза и поэзия</w:t>
            </w:r>
          </w:p>
        </w:tc>
      </w:tr>
    </w:tbl>
    <w:p>
      <w:pPr>
        <w:spacing w:before="0" w:after="0"/>
        <w:ind w:left="120"/>
        <w:jc w:val="left"/>
      </w:pPr>
    </w:p>
    <w:p>
      <w:pPr>
        <w:spacing w:before="199" w:after="199"/>
        <w:ind w:left="120"/>
        <w:jc w:val="left"/>
      </w:pPr>
      <w:r>
        <w:rPr>
          <w:rFonts w:ascii="Times New Roman" w:hAnsi="Times New Roman"/>
          <w:b/>
          <w:i w:val="false"/>
          <w:color w:val="000000"/>
          <w:sz w:val="28"/>
        </w:rPr>
        <w:t>3 КЛАСС</w:t>
      </w:r>
    </w:p>
    <w:tbl>
      <w:tblPr>
        <w:tblW w:w="0" w:type="auto"/>
        <w:tblCellSpacing w:w="0" w:type="nil"/>
        <w:tblInd w:w="183" w:type="dxa"/>
        <w:tblBorders>
          <w:top w:val="single"/>
          <w:left w:val="single"/>
          <w:bottom w:val="single"/>
          <w:right w:val="single"/>
          <w:insideH w:val="single"/>
          <w:insideV w:val="single"/>
        </w:tblBorders>
      </w:tblPr>
      <w:tblGrid>
        <w:gridCol w:w="1886"/>
        <w:gridCol w:w="11683"/>
      </w:tblGrid>
      <w:tr>
        <w:trPr>
          <w:trHeight w:val="405" w:hRule="atLeast"/>
          <w:trHeight w:val="144" w:hRule="atLeast"/>
        </w:trPr>
        <w:tc>
          <w:tcPr>
            <w:tcW w:w="1320"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851"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1410"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Произведения о Родине и её истории (произведения одного-двух авторов по выбору). </w:t>
            </w:r>
            <w:r>
              <w:rPr>
                <w:rFonts w:ascii="Times New Roman" w:hAnsi="Times New Roman"/>
                <w:b w:val="false"/>
                <w:i w:val="false"/>
                <w:color w:val="000000"/>
                <w:sz w:val="24"/>
              </w:rPr>
              <w:t xml:space="preserve">К.Д. Ушинский «Наше отечество», М.М. Пришвин «Моя Родина», </w:t>
            </w:r>
            <w:r>
              <w:rPr>
                <w:rFonts w:ascii="Times New Roman" w:hAnsi="Times New Roman"/>
                <w:b w:val="false"/>
                <w:i w:val="false"/>
                <w:color w:val="000000"/>
                <w:sz w:val="24"/>
              </w:rPr>
              <w:t>С.А. Васильев «Россия», Н.П. Кончаловская «Наша древняя столица» (отрывки) и другие (по выбору)</w:t>
            </w:r>
          </w:p>
        </w:tc>
      </w:tr>
      <w:tr>
        <w:trPr>
          <w:trHeight w:val="465"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Фольклор (устное народное творчество)</w:t>
            </w:r>
          </w:p>
        </w:tc>
      </w:tr>
      <w:tr>
        <w:trPr>
          <w:trHeight w:val="930"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Малые жанры фольклора (пословицы, потешки, считалки, небылицы, скороговорки, загадки, по выбору). Виды загадок. Пословицы народов России </w:t>
            </w:r>
          </w:p>
        </w:tc>
      </w:tr>
      <w:tr>
        <w:trPr>
          <w:trHeight w:val="465"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Книги и словари, созданные В.И. Далем</w:t>
            </w:r>
          </w:p>
        </w:tc>
      </w:tr>
      <w:tr>
        <w:trPr>
          <w:trHeight w:val="1410"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w:t>
            </w:r>
            <w:r>
              <w:rPr>
                <w:rFonts w:ascii="Times New Roman" w:hAnsi="Times New Roman"/>
                <w:b w:val="false"/>
                <w:i w:val="false"/>
                <w:color w:val="000000"/>
                <w:sz w:val="24"/>
              </w:rPr>
              <w:t xml:space="preserve">Русская народная сказка «Иван-царевич и серый волк» и другие </w:t>
            </w:r>
            <w:r>
              <w:rPr>
                <w:rFonts w:ascii="Times New Roman" w:hAnsi="Times New Roman"/>
                <w:b w:val="false"/>
                <w:i w:val="false"/>
                <w:color w:val="000000"/>
                <w:sz w:val="24"/>
              </w:rPr>
              <w:t>(по выбору)</w:t>
            </w:r>
          </w:p>
        </w:tc>
      </w:tr>
      <w:tr>
        <w:trPr>
          <w:trHeight w:val="930"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Народная песня. </w:t>
            </w:r>
            <w:r>
              <w:rPr>
                <w:rFonts w:ascii="Times New Roman" w:hAnsi="Times New Roman"/>
                <w:b w:val="false"/>
                <w:i w:val="false"/>
                <w:color w:val="000000"/>
                <w:sz w:val="24"/>
              </w:rPr>
              <w:t>Чувства, которые рождают песни, темы песен. Описание картин природы как способ рассказать в песне о родной земле</w:t>
            </w:r>
          </w:p>
        </w:tc>
      </w:tr>
      <w:tr>
        <w:trPr>
          <w:trHeight w:val="930"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2.5</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Былина как народный песенный сказ. Фольклорные особенности жанра былин. Былина об Илье Муромце и другие (по выбору)</w:t>
            </w:r>
          </w:p>
        </w:tc>
      </w:tr>
      <w:tr>
        <w:trPr>
          <w:trHeight w:val="465"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Творчество А.С. Пушкина</w:t>
            </w:r>
          </w:p>
        </w:tc>
      </w:tr>
      <w:tr>
        <w:trPr>
          <w:trHeight w:val="930"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Лирические произведения А.С. Пушкина. </w:t>
            </w:r>
            <w:r>
              <w:rPr>
                <w:rFonts w:ascii="Times New Roman" w:hAnsi="Times New Roman"/>
                <w:b w:val="false"/>
                <w:i w:val="false"/>
                <w:color w:val="000000"/>
                <w:sz w:val="24"/>
              </w:rPr>
              <w:t>Стихотворения «В тот год осенняя погода…», «Опрятней модного паркета…» и другие (по выбору)</w:t>
            </w:r>
          </w:p>
        </w:tc>
      </w:tr>
      <w:tr>
        <w:trPr>
          <w:trHeight w:val="2115"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3.2</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trPr>
          <w:trHeight w:val="930"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Басни И.А. Крылова (не менее двух) </w:t>
            </w:r>
            <w:r>
              <w:rPr>
                <w:rFonts w:ascii="Times New Roman" w:hAnsi="Times New Roman"/>
                <w:b w:val="false"/>
                <w:i w:val="false"/>
                <w:color w:val="000000"/>
                <w:sz w:val="24"/>
              </w:rPr>
              <w:t xml:space="preserve">Басни: «Ворона и Лисица», «Лисица и виноград», «Мартышка и очки» </w:t>
            </w:r>
            <w:r>
              <w:rPr>
                <w:rFonts w:ascii="Times New Roman" w:hAnsi="Times New Roman"/>
                <w:b w:val="false"/>
                <w:i w:val="false"/>
                <w:color w:val="000000"/>
                <w:sz w:val="24"/>
              </w:rPr>
              <w:t>и другие (по выбору)</w:t>
            </w:r>
          </w:p>
        </w:tc>
      </w:tr>
      <w:tr>
        <w:trPr>
          <w:trHeight w:val="2340"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Картины природы в произведениях поэтов и писателей ХIХ – ХХ вв. (произведения не менее пяти авторов по выбору). </w:t>
            </w:r>
            <w:r>
              <w:rPr>
                <w:rFonts w:ascii="Times New Roman" w:hAnsi="Times New Roman"/>
                <w:b w:val="false"/>
                <w:i w:val="false"/>
                <w:color w:val="000000"/>
                <w:sz w:val="24"/>
              </w:rPr>
              <w:t>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trPr>
          <w:trHeight w:val="930"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6</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Произведения Л.Н. Толстого, их жанровое многообразие: сказки, рассказы, басни, быль (не менее трёх произведений). </w:t>
            </w:r>
            <w:r>
              <w:rPr>
                <w:rFonts w:ascii="Times New Roman" w:hAnsi="Times New Roman"/>
                <w:b w:val="false"/>
                <w:i w:val="false"/>
                <w:color w:val="000000"/>
                <w:sz w:val="24"/>
              </w:rPr>
              <w:t>Л.Н. Толстой «Лебеди», «Зайцы», «Прыжок», «Акула» и другие</w:t>
            </w:r>
          </w:p>
        </w:tc>
      </w:tr>
      <w:tr>
        <w:trPr>
          <w:trHeight w:val="1410"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7</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Литературная сказка (не менее двух сказок русских писателей) </w:t>
            </w:r>
            <w:r>
              <w:rPr>
                <w:rFonts w:ascii="Times New Roman" w:hAnsi="Times New Roman"/>
                <w:b w:val="false"/>
                <w:i w:val="false"/>
                <w:color w:val="000000"/>
                <w:sz w:val="24"/>
              </w:rPr>
              <w:t xml:space="preserve">В.М. Гаршин «Лягушка-путешественница», И.С. Соколов-Микитов «Листопадничек», М. Горький «Случай с Евсейкой» и другие </w:t>
            </w:r>
            <w:r>
              <w:rPr>
                <w:rFonts w:ascii="Times New Roman" w:hAnsi="Times New Roman"/>
                <w:b w:val="false"/>
                <w:i w:val="false"/>
                <w:color w:val="000000"/>
                <w:sz w:val="24"/>
              </w:rPr>
              <w:t>(по выбору)</w:t>
            </w:r>
          </w:p>
        </w:tc>
      </w:tr>
      <w:tr>
        <w:trPr>
          <w:trHeight w:val="1410"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8</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Произведения о взаимоотношениях человека и животных (по выбору, не менее четырёх произведений). </w:t>
            </w:r>
            <w:r>
              <w:rPr>
                <w:rFonts w:ascii="Times New Roman" w:hAnsi="Times New Roman"/>
                <w:b w:val="false"/>
                <w:i w:val="false"/>
                <w:color w:val="000000"/>
                <w:sz w:val="24"/>
              </w:rPr>
              <w:t xml:space="preserve">Б.С. Житков «Про обезьянку», К.Г. Паустовский «Барсучий нос», </w:t>
            </w:r>
            <w:r>
              <w:rPr>
                <w:rFonts w:ascii="Times New Roman" w:hAnsi="Times New Roman"/>
                <w:b w:val="false"/>
                <w:i w:val="false"/>
                <w:color w:val="000000"/>
                <w:sz w:val="24"/>
              </w:rPr>
              <w:t>«Кот-ворюга», Д.Н. Мамин-Сибиряк «Приёмыш» и другие (по выбору)</w:t>
            </w:r>
          </w:p>
        </w:tc>
      </w:tr>
      <w:tr>
        <w:trPr>
          <w:trHeight w:val="930"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9</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Произведения о детях (темы: «Разные детские судьбы», «Дети на войне»). </w:t>
            </w:r>
            <w:r>
              <w:rPr>
                <w:rFonts w:ascii="Times New Roman" w:hAnsi="Times New Roman"/>
                <w:b w:val="false"/>
                <w:i w:val="false"/>
                <w:color w:val="000000"/>
                <w:sz w:val="24"/>
              </w:rPr>
              <w:t>Л. Пантелеев «На ялике», А. Гайдар «Тимур и его команда» (отрывки), Л. Кассиль и другие (по выбору)</w:t>
            </w:r>
          </w:p>
        </w:tc>
      </w:tr>
      <w:tr>
        <w:trPr>
          <w:trHeight w:val="1410"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10</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Юмористические произведения (не менее двух произведений): М.М. Зощенко, Н.Н. Носов, В.Ю. Драгунский и другие (по выбору). </w:t>
            </w:r>
            <w:r>
              <w:rPr>
                <w:rFonts w:ascii="Times New Roman" w:hAnsi="Times New Roman"/>
                <w:b w:val="false"/>
                <w:i w:val="false"/>
                <w:color w:val="000000"/>
                <w:sz w:val="24"/>
              </w:rPr>
              <w:t xml:space="preserve">В.Ю. Драгунский «Денискины рассказы» (1 – 2 произведения), </w:t>
            </w:r>
            <w:r>
              <w:rPr>
                <w:rFonts w:ascii="Times New Roman" w:hAnsi="Times New Roman"/>
                <w:b w:val="false"/>
                <w:i w:val="false"/>
                <w:color w:val="000000"/>
                <w:sz w:val="24"/>
              </w:rPr>
              <w:t>Н.Н. Носов «Весёлая семейка» и другие (по выбору)</w:t>
            </w:r>
          </w:p>
        </w:tc>
      </w:tr>
      <w:tr>
        <w:trPr>
          <w:trHeight w:val="465"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Зарубежная литература</w:t>
            </w:r>
          </w:p>
        </w:tc>
      </w:tr>
      <w:tr>
        <w:trPr>
          <w:trHeight w:val="1410"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Литературные сказки Ш. Перро, Х.-К. Андерсена, Р. Киплинга (произведения двух-трёх авторов по выбору). </w:t>
            </w:r>
            <w:r>
              <w:rPr>
                <w:rFonts w:ascii="Times New Roman" w:hAnsi="Times New Roman"/>
                <w:b w:val="false"/>
                <w:i w:val="false"/>
                <w:color w:val="000000"/>
                <w:sz w:val="24"/>
              </w:rPr>
              <w:t xml:space="preserve">Х.-К. Андерсен «Гадкий утёнок», Ш. Перро «Подарок феи» и другие </w:t>
            </w:r>
            <w:r>
              <w:rPr>
                <w:rFonts w:ascii="Times New Roman" w:hAnsi="Times New Roman"/>
                <w:b w:val="false"/>
                <w:i w:val="false"/>
                <w:color w:val="000000"/>
                <w:sz w:val="24"/>
              </w:rPr>
              <w:t>(по выбору)</w:t>
            </w:r>
          </w:p>
        </w:tc>
      </w:tr>
      <w:tr>
        <w:trPr>
          <w:trHeight w:val="465"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Рассказы зарубежных писателей о животных</w:t>
            </w:r>
          </w:p>
        </w:tc>
      </w:tr>
      <w:tr>
        <w:trPr>
          <w:trHeight w:val="465"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11.3</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Известные переводчики зарубежной литературы: С.Я. Маршак, К.И. Чуковский, Б.В. Заходер</w:t>
            </w:r>
          </w:p>
        </w:tc>
      </w:tr>
      <w:tr>
        <w:trPr>
          <w:trHeight w:val="4110" w:hRule="atLeast"/>
          <w:trHeight w:val="144" w:hRule="atLeast"/>
        </w:trPr>
        <w:tc>
          <w:tcPr>
            <w:tcW w:w="132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2851"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Сведения по теории и истории литературы. </w:t>
            </w:r>
            <w:r>
              <w:rPr>
                <w:rFonts w:ascii="Times New Roman" w:hAnsi="Times New Roman"/>
                <w:b w:val="false"/>
                <w:i w:val="false"/>
                <w:color w:val="000000"/>
                <w:sz w:val="24"/>
              </w:rPr>
              <w:t xml:space="preserve">Автор, писатель. Произведение. </w:t>
            </w:r>
            <w:r>
              <w:rPr>
                <w:rFonts w:ascii="Times New Roman" w:hAnsi="Times New Roman"/>
                <w:b w:val="false"/>
                <w:i w:val="false"/>
                <w:color w:val="000000"/>
                <w:sz w:val="24"/>
              </w:rPr>
              <w:t xml:space="preserve">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w:t>
            </w:r>
            <w:r>
              <w:rPr>
                <w:rFonts w:ascii="Times New Roman" w:hAnsi="Times New Roman"/>
                <w:b w:val="false"/>
                <w:i w:val="false"/>
                <w:color w:val="000000"/>
                <w:sz w:val="24"/>
              </w:rPr>
              <w:t xml:space="preserve">Идея. Тема. Заголовок. </w:t>
            </w:r>
            <w:r>
              <w:rPr>
                <w:rFonts w:ascii="Times New Roman" w:hAnsi="Times New Roman"/>
                <w:b w:val="false"/>
                <w:i w:val="false"/>
                <w:color w:val="000000"/>
                <w:sz w:val="24"/>
              </w:rPr>
              <w:t xml:space="preserve">Образ художественный. Литературный герой, персонаж, характер. Рассказчик. Портрет героя. </w:t>
            </w:r>
            <w:r>
              <w:rPr>
                <w:rFonts w:ascii="Times New Roman" w:hAnsi="Times New Roman"/>
                <w:b w:val="false"/>
                <w:i w:val="false"/>
                <w:color w:val="000000"/>
                <w:sz w:val="24"/>
              </w:rPr>
              <w:t xml:space="preserve">Ритм. Рифма. Строфа. </w:t>
            </w:r>
            <w:r>
              <w:rPr>
                <w:rFonts w:ascii="Times New Roman" w:hAnsi="Times New Roman"/>
                <w:b w:val="false"/>
                <w:i w:val="false"/>
                <w:color w:val="000000"/>
                <w:sz w:val="24"/>
              </w:rPr>
              <w:t xml:space="preserve">Содержание произведения, сюжет. Композиция. Эпизод, смысловые части. </w:t>
            </w:r>
            <w:r>
              <w:rPr>
                <w:rFonts w:ascii="Times New Roman" w:hAnsi="Times New Roman"/>
                <w:b w:val="false"/>
                <w:i w:val="false"/>
                <w:color w:val="000000"/>
                <w:sz w:val="24"/>
              </w:rPr>
              <w:t xml:space="preserve">Средства художественной выразительности (сравнение, олицетворение, эпитет). </w:t>
            </w:r>
            <w:r>
              <w:rPr>
                <w:rFonts w:ascii="Times New Roman" w:hAnsi="Times New Roman"/>
                <w:b w:val="false"/>
                <w:i w:val="false"/>
                <w:color w:val="000000"/>
                <w:sz w:val="24"/>
              </w:rPr>
              <w:t>Проза и поэзия</w:t>
            </w:r>
          </w:p>
        </w:tc>
      </w:tr>
    </w:tbl>
    <w:p>
      <w:pPr>
        <w:spacing w:before="0" w:after="0"/>
        <w:ind w:left="120"/>
        <w:jc w:val="left"/>
      </w:pPr>
    </w:p>
    <w:p>
      <w:pPr>
        <w:spacing w:before="199" w:after="199"/>
        <w:ind w:left="120"/>
        <w:jc w:val="left"/>
      </w:pPr>
      <w:r>
        <w:rPr>
          <w:rFonts w:ascii="Times New Roman" w:hAnsi="Times New Roman"/>
          <w:b/>
          <w:i w:val="false"/>
          <w:color w:val="000000"/>
          <w:sz w:val="28"/>
        </w:rPr>
        <w:t>4 КЛАСС</w:t>
      </w:r>
    </w:p>
    <w:tbl>
      <w:tblPr>
        <w:tblW w:w="0" w:type="auto"/>
        <w:tblCellSpacing w:w="0" w:type="nil"/>
        <w:tblInd w:w="183" w:type="dxa"/>
        <w:tblBorders>
          <w:top w:val="single"/>
          <w:left w:val="single"/>
          <w:bottom w:val="single"/>
          <w:right w:val="single"/>
          <w:insideH w:val="single"/>
          <w:insideV w:val="single"/>
        </w:tblBorders>
      </w:tblPr>
      <w:tblGrid>
        <w:gridCol w:w="1708"/>
        <w:gridCol w:w="11711"/>
      </w:tblGrid>
      <w:tr>
        <w:trPr>
          <w:trHeight w:val="405" w:hRule="atLeast"/>
          <w:trHeight w:val="144" w:hRule="atLeast"/>
        </w:trPr>
        <w:tc>
          <w:tcPr>
            <w:tcW w:w="1195"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882"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65"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Произведения о Родине</w:t>
            </w:r>
          </w:p>
        </w:tc>
      </w:tr>
      <w:tr>
        <w:trPr>
          <w:trHeight w:val="2175"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Образ родной земли в стихотворных и прозаических произведениях писателей и поэтов ХIХ и ХХ вв. (по выбору, не менее четырёх, например, произведения С.Т. Романовского, А.Т. Твардовского, С.Д. Дрожжина, В.М. Пескова и другие). </w:t>
            </w:r>
            <w:r>
              <w:rPr>
                <w:rFonts w:ascii="Times New Roman" w:hAnsi="Times New Roman"/>
                <w:b w:val="false"/>
                <w:i w:val="false"/>
                <w:color w:val="000000"/>
                <w:sz w:val="24"/>
              </w:rPr>
              <w:t xml:space="preserve">С.Д. Дрожжин «Родине», В.М. Песков «Родине», А.Т. Твардовский </w:t>
            </w:r>
            <w:r>
              <w:rPr>
                <w:rFonts w:ascii="Times New Roman" w:hAnsi="Times New Roman"/>
                <w:b w:val="false"/>
                <w:i w:val="false"/>
                <w:color w:val="000000"/>
                <w:sz w:val="24"/>
              </w:rPr>
              <w:t>«О Родине большой и малой» (отрывок), С.Т. Романовский «Ледовое побоище», С.П. Алексеев (1 – 2 рассказа военно-исторической тематики) и другие (по выбору)</w:t>
            </w:r>
          </w:p>
        </w:tc>
      </w:tr>
      <w:tr>
        <w:trPr>
          <w:trHeight w:val="87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Отражение любви к родной земле в литературе разных народов (на примере писателей родного края, представителей разных народов России)</w:t>
            </w:r>
          </w:p>
        </w:tc>
      </w:tr>
      <w:tr>
        <w:trPr>
          <w:trHeight w:val="174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trPr>
          <w:trHeight w:val="87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Понятие исторической песни; песни на тему Великой Отечественной войны (2 – 3 произведения по выбору)</w:t>
            </w:r>
          </w:p>
        </w:tc>
      </w:tr>
      <w:tr>
        <w:trPr>
          <w:trHeight w:val="465"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Фольклор (устное народное творчество)</w:t>
            </w:r>
          </w:p>
        </w:tc>
      </w:tr>
      <w:tr>
        <w:trPr>
          <w:trHeight w:val="141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w:t>
            </w:r>
          </w:p>
        </w:tc>
        <w:tc>
          <w:tcPr>
            <w:tcW w:w="1288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trPr>
          <w:trHeight w:val="93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w:t>
            </w:r>
          </w:p>
        </w:tc>
        <w:tc>
          <w:tcPr>
            <w:tcW w:w="1288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Малые жанры фольклора (назначение, сравнение, классификация). Собиратели фольклора (А.Н. Афанасьев, В.И. Даль)</w:t>
            </w:r>
          </w:p>
        </w:tc>
      </w:tr>
      <w:tr>
        <w:trPr>
          <w:trHeight w:val="93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w:t>
            </w:r>
          </w:p>
        </w:tc>
        <w:tc>
          <w:tcPr>
            <w:tcW w:w="1288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Виды сказок: о животных, бытовые, волшебные. 2 – 3 русские народные сказки по выбору и 2 – 3 сказки народов России по выбору</w:t>
            </w:r>
          </w:p>
        </w:tc>
      </w:tr>
      <w:tr>
        <w:trPr>
          <w:trHeight w:val="141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w:t>
            </w:r>
          </w:p>
        </w:tc>
        <w:tc>
          <w:tcPr>
            <w:tcW w:w="12882"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trPr>
          <w:trHeight w:val="150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2.5</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trPr>
          <w:trHeight w:val="465"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Творчество А.С. Пушкина</w:t>
            </w:r>
          </w:p>
        </w:tc>
      </w:tr>
      <w:tr>
        <w:trPr>
          <w:trHeight w:val="87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Картины природы в лирических произведениях А.С. Пушкина (на примере 2 – 3 произведений). </w:t>
            </w:r>
            <w:r>
              <w:rPr>
                <w:rFonts w:ascii="Times New Roman" w:hAnsi="Times New Roman"/>
                <w:b w:val="false"/>
                <w:i w:val="false"/>
                <w:color w:val="000000"/>
                <w:sz w:val="24"/>
              </w:rPr>
              <w:t>Стихотворения: «Няне», «Осень» (отрывки), «Зимняя дорога» и другие.</w:t>
            </w:r>
          </w:p>
        </w:tc>
      </w:tr>
      <w:tr>
        <w:trPr>
          <w:trHeight w:val="87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3.2</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Литературные сказки А.С. Пушкина в стихах: «Сказка о мёртвой царевне и о семи богатырях». Фольклорная основа авторской сказки</w:t>
            </w:r>
          </w:p>
        </w:tc>
      </w:tr>
      <w:tr>
        <w:trPr>
          <w:trHeight w:val="87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Басни И.А. Крылова, И.И. Хемницера, Л.Н. Толстого, С.В. Михалкова (не менее трех). Басня как лиро-эпический жанр. Аллегория в баснях</w:t>
            </w:r>
          </w:p>
        </w:tc>
      </w:tr>
      <w:tr>
        <w:trPr>
          <w:trHeight w:val="465"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4.1</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Басни И.А. Крылова: </w:t>
            </w:r>
            <w:r>
              <w:rPr>
                <w:rFonts w:ascii="Times New Roman" w:hAnsi="Times New Roman"/>
                <w:b w:val="false"/>
                <w:i w:val="false"/>
                <w:color w:val="000000"/>
                <w:sz w:val="24"/>
              </w:rPr>
              <w:t>«Стрекоза и муравей», «Квартет» и другие</w:t>
            </w:r>
            <w:r>
              <w:rPr>
                <w:rFonts w:ascii="Times New Roman" w:hAnsi="Times New Roman"/>
                <w:b w:val="false"/>
                <w:i w:val="false"/>
                <w:color w:val="000000"/>
                <w:sz w:val="24"/>
              </w:rPr>
              <w:t xml:space="preserve"> </w:t>
            </w:r>
          </w:p>
        </w:tc>
      </w:tr>
      <w:tr>
        <w:trPr>
          <w:trHeight w:val="87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4.2</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Басни стихотворные и прозаические. </w:t>
            </w:r>
            <w:r>
              <w:rPr>
                <w:rFonts w:ascii="Times New Roman" w:hAnsi="Times New Roman"/>
                <w:b w:val="false"/>
                <w:i w:val="false"/>
                <w:color w:val="000000"/>
                <w:sz w:val="24"/>
              </w:rPr>
              <w:t xml:space="preserve">И.И. Хемницер «Стрекоза», Л.Н. Толстой </w:t>
            </w:r>
            <w:r>
              <w:rPr>
                <w:rFonts w:ascii="Times New Roman" w:hAnsi="Times New Roman"/>
                <w:b w:val="false"/>
                <w:i w:val="false"/>
                <w:color w:val="000000"/>
                <w:sz w:val="24"/>
              </w:rPr>
              <w:t xml:space="preserve">«Стрекоза и муравьи», </w:t>
            </w:r>
            <w:r>
              <w:rPr>
                <w:rFonts w:ascii="Times New Roman" w:hAnsi="Times New Roman"/>
                <w:b w:val="false"/>
                <w:i w:val="false"/>
                <w:color w:val="000000"/>
                <w:sz w:val="24"/>
              </w:rPr>
              <w:t>С.В. Михалков и другие</w:t>
            </w:r>
          </w:p>
        </w:tc>
      </w:tr>
      <w:tr>
        <w:trPr>
          <w:trHeight w:val="87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5</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Лирические произведения М.Ю. Лермонтова (не менее трёх). </w:t>
            </w:r>
            <w:r>
              <w:rPr>
                <w:rFonts w:ascii="Times New Roman" w:hAnsi="Times New Roman"/>
                <w:b w:val="false"/>
                <w:i w:val="false"/>
                <w:color w:val="000000"/>
                <w:sz w:val="24"/>
              </w:rPr>
              <w:t xml:space="preserve">Стихотворения: «Утёс», «Парус», «Москва, Москва! …Люблю тебя </w:t>
            </w:r>
            <w:r>
              <w:rPr>
                <w:rFonts w:ascii="Times New Roman" w:hAnsi="Times New Roman"/>
                <w:b w:val="false"/>
                <w:i w:val="false"/>
                <w:color w:val="000000"/>
                <w:sz w:val="24"/>
              </w:rPr>
              <w:t>как сын…» и другие</w:t>
            </w:r>
          </w:p>
        </w:tc>
      </w:tr>
      <w:tr>
        <w:trPr>
          <w:trHeight w:val="87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6</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Литературная сказка (две-три по выбору). </w:t>
            </w:r>
            <w:r>
              <w:rPr>
                <w:rFonts w:ascii="Times New Roman" w:hAnsi="Times New Roman"/>
                <w:b w:val="false"/>
                <w:i w:val="false"/>
                <w:color w:val="000000"/>
                <w:sz w:val="24"/>
              </w:rPr>
              <w:t xml:space="preserve">П.П. Бажов «Серебряное копытце», П.П. Ершов «Конёк-Горбунок», </w:t>
            </w:r>
            <w:r>
              <w:rPr>
                <w:rFonts w:ascii="Times New Roman" w:hAnsi="Times New Roman"/>
                <w:b w:val="false"/>
                <w:i w:val="false"/>
                <w:color w:val="000000"/>
                <w:sz w:val="24"/>
              </w:rPr>
              <w:t>С.Т. Аксаков «Аленький цветочек» и другие</w:t>
            </w:r>
          </w:p>
        </w:tc>
      </w:tr>
      <w:tr>
        <w:trPr>
          <w:trHeight w:val="174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7</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Картины природы в творчестве поэтов и писателей ХIХ ‒ ХХ вв. (не менее пяти авторов по выбору). </w:t>
            </w:r>
            <w:r>
              <w:rPr>
                <w:rFonts w:ascii="Times New Roman" w:hAnsi="Times New Roman"/>
                <w:b w:val="false"/>
                <w:i w:val="false"/>
                <w:color w:val="000000"/>
                <w:sz w:val="24"/>
              </w:rPr>
              <w:t xml:space="preserve">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w:t>
            </w:r>
            <w:r>
              <w:rPr>
                <w:rFonts w:ascii="Times New Roman" w:hAnsi="Times New Roman"/>
                <w:b w:val="false"/>
                <w:i w:val="false"/>
                <w:color w:val="000000"/>
                <w:sz w:val="24"/>
              </w:rPr>
              <w:t>И.А. Бунин «Листопад» (отрывки) и другие (по выбору).</w:t>
            </w:r>
          </w:p>
        </w:tc>
      </w:tr>
      <w:tr>
        <w:trPr>
          <w:trHeight w:val="1305"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8</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Проза Л.Н. Толстого (не менее трёх произведений): рассказ (художественный и научно-познавательный), сказки, басни, быль. </w:t>
            </w:r>
            <w:r>
              <w:rPr>
                <w:rFonts w:ascii="Times New Roman" w:hAnsi="Times New Roman"/>
                <w:b w:val="false"/>
                <w:i w:val="false"/>
                <w:color w:val="000000"/>
                <w:sz w:val="24"/>
              </w:rPr>
              <w:t xml:space="preserve">Л.Н. Толстой «Детство» (отдельные главы), «Русак», «Черепаха» </w:t>
            </w:r>
            <w:r>
              <w:rPr>
                <w:rFonts w:ascii="Times New Roman" w:hAnsi="Times New Roman"/>
                <w:b w:val="false"/>
                <w:i w:val="false"/>
                <w:color w:val="000000"/>
                <w:sz w:val="24"/>
              </w:rPr>
              <w:t>и другие (по выбору)</w:t>
            </w:r>
          </w:p>
        </w:tc>
      </w:tr>
      <w:tr>
        <w:trPr>
          <w:trHeight w:val="1305"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9</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Произведения о животных и родной природе (не менее трёх авторов): А.И. Куприна, В.П. Астафьева, К.Г. Паустовского, М.М. Пришвина, Ю.И. Коваля и других. </w:t>
            </w:r>
            <w:r>
              <w:rPr>
                <w:rFonts w:ascii="Times New Roman" w:hAnsi="Times New Roman"/>
                <w:b w:val="false"/>
                <w:i w:val="false"/>
                <w:color w:val="000000"/>
                <w:sz w:val="24"/>
              </w:rPr>
              <w:t xml:space="preserve">В.П. Астафьев «Капалуха», М.М. Пришвин «Выскочка» и другие </w:t>
            </w:r>
            <w:r>
              <w:rPr>
                <w:rFonts w:ascii="Times New Roman" w:hAnsi="Times New Roman"/>
                <w:b w:val="false"/>
                <w:i w:val="false"/>
                <w:color w:val="000000"/>
                <w:sz w:val="24"/>
              </w:rPr>
              <w:t>(по выбору)</w:t>
            </w:r>
          </w:p>
        </w:tc>
      </w:tr>
      <w:tr>
        <w:trPr>
          <w:trHeight w:val="174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10</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Произведения о детях (на примере произведений не менее трёх авторов): А.П. Чехова, Б.С. Житкова, Н.Г. Гарина-Михайловского, В.В. Крапивина и других. </w:t>
            </w:r>
            <w:r>
              <w:rPr>
                <w:rFonts w:ascii="Times New Roman" w:hAnsi="Times New Roman"/>
                <w:b w:val="false"/>
                <w:i w:val="false"/>
                <w:color w:val="000000"/>
                <w:sz w:val="24"/>
              </w:rPr>
              <w:t xml:space="preserve">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4"/>
              </w:rPr>
              <w:t>(1 – 2 рассказа из цикла), К.Г. Паустовский «Корзина с еловыми шишками» и другие</w:t>
            </w:r>
          </w:p>
        </w:tc>
      </w:tr>
      <w:tr>
        <w:trPr>
          <w:trHeight w:val="465"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Пьеса (одна по выбору). </w:t>
            </w:r>
            <w:r>
              <w:rPr>
                <w:rFonts w:ascii="Times New Roman" w:hAnsi="Times New Roman"/>
                <w:b w:val="false"/>
                <w:i w:val="false"/>
                <w:color w:val="000000"/>
                <w:sz w:val="24"/>
              </w:rPr>
              <w:t>С.Я. Маршак «Двенадцать месяцев» и другие</w:t>
            </w:r>
          </w:p>
        </w:tc>
      </w:tr>
      <w:tr>
        <w:trPr>
          <w:trHeight w:val="306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Юмористические произведения. Круг чтения (не менее двух произведений по выбору): на примере рассказов М.М. Зощенко, В.Ю. Драгунского, Н.Н. Носова, В.В. Голявкина. </w:t>
            </w:r>
            <w:r>
              <w:rPr>
                <w:rFonts w:ascii="Times New Roman" w:hAnsi="Times New Roman"/>
                <w:b w:val="false"/>
                <w:i w:val="false"/>
                <w:color w:val="000000"/>
                <w:sz w:val="24"/>
              </w:rPr>
              <w:t xml:space="preserve">В.Ю. Драгунский «Денискины рассказы» (1 – 2 произведения </w:t>
            </w:r>
            <w:r>
              <w:rPr>
                <w:rFonts w:ascii="Times New Roman" w:hAnsi="Times New Roman"/>
                <w:b w:val="false"/>
                <w:i w:val="false"/>
                <w:color w:val="000000"/>
                <w:sz w:val="24"/>
              </w:rPr>
              <w:t>по выбору), Н.Н. Носов «Витя Малеев в школе и дома» (отдельные главы) и другие</w:t>
            </w:r>
          </w:p>
        </w:tc>
      </w:tr>
      <w:tr>
        <w:trPr>
          <w:trHeight w:val="465"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Зарубежная литература</w:t>
            </w:r>
          </w:p>
        </w:tc>
      </w:tr>
      <w:tr>
        <w:trPr>
          <w:trHeight w:val="870"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13.1</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Литературные сказки зарубежных писателей Ш. Перро, Х.-К. Андерсена, братьев Гримм и других (по выбору). </w:t>
            </w:r>
            <w:r>
              <w:rPr>
                <w:rFonts w:ascii="Times New Roman" w:hAnsi="Times New Roman"/>
                <w:b w:val="false"/>
                <w:i w:val="false"/>
                <w:color w:val="000000"/>
                <w:sz w:val="24"/>
              </w:rPr>
              <w:t>Х.-К. Андерсен «Дикие лебеди», «Русалочка»</w:t>
            </w:r>
          </w:p>
        </w:tc>
      </w:tr>
      <w:tr>
        <w:trPr>
          <w:trHeight w:val="1305"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13.2</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Приключенческая зарубежная литература: произведения Дж. Свифта, Марка Твена и других. </w:t>
            </w:r>
            <w:r>
              <w:rPr>
                <w:rFonts w:ascii="Times New Roman" w:hAnsi="Times New Roman"/>
                <w:b w:val="false"/>
                <w:i w:val="false"/>
                <w:color w:val="000000"/>
                <w:sz w:val="24"/>
              </w:rPr>
              <w:t xml:space="preserve">Д. Свифт «Приключения Гулливера» (отдельные главы), Марк Твен </w:t>
            </w:r>
            <w:r>
              <w:rPr>
                <w:rFonts w:ascii="Times New Roman" w:hAnsi="Times New Roman"/>
                <w:b w:val="false"/>
                <w:i w:val="false"/>
                <w:color w:val="000000"/>
                <w:sz w:val="24"/>
              </w:rPr>
              <w:t>«Том Сойер» (отдельные главы) и другие (по выбору)</w:t>
            </w:r>
          </w:p>
        </w:tc>
      </w:tr>
      <w:tr>
        <w:trPr>
          <w:trHeight w:val="3915" w:hRule="atLeast"/>
          <w:trHeight w:val="144" w:hRule="atLeast"/>
        </w:trPr>
        <w:tc>
          <w:tcPr>
            <w:tcW w:w="1195"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2882"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Сведения по теории и истории литературы. </w:t>
            </w:r>
            <w:r>
              <w:rPr>
                <w:rFonts w:ascii="Times New Roman" w:hAnsi="Times New Roman"/>
                <w:b w:val="false"/>
                <w:i w:val="false"/>
                <w:color w:val="000000"/>
                <w:sz w:val="24"/>
              </w:rPr>
              <w:t xml:space="preserve">Автор, писатель. Произведение. </w:t>
            </w:r>
            <w:r>
              <w:rPr>
                <w:rFonts w:ascii="Times New Roman" w:hAnsi="Times New Roman"/>
                <w:b w:val="false"/>
                <w:i w:val="false"/>
                <w:color w:val="000000"/>
                <w:sz w:val="24"/>
              </w:rPr>
              <w:t>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pPr>
              <w:spacing w:before="0" w:after="0" w:line="312"/>
              <w:ind w:left="365"/>
              <w:jc w:val="both"/>
            </w:pPr>
            <w:r>
              <w:rPr>
                <w:rFonts w:ascii="Times New Roman" w:hAnsi="Times New Roman"/>
                <w:b w:val="false"/>
                <w:i w:val="false"/>
                <w:color w:val="000000"/>
                <w:sz w:val="24"/>
              </w:rPr>
              <w:t xml:space="preserve">о животных, бытовая, волшебная) и литературная сказка. </w:t>
            </w:r>
            <w:r>
              <w:rPr>
                <w:rFonts w:ascii="Times New Roman" w:hAnsi="Times New Roman"/>
                <w:b w:val="false"/>
                <w:i w:val="false"/>
                <w:color w:val="000000"/>
                <w:sz w:val="24"/>
              </w:rPr>
              <w:t xml:space="preserve">Идея. Тема. Заголовок. </w:t>
            </w:r>
            <w:r>
              <w:rPr>
                <w:rFonts w:ascii="Times New Roman" w:hAnsi="Times New Roman"/>
                <w:b w:val="false"/>
                <w:i w:val="false"/>
                <w:color w:val="000000"/>
                <w:sz w:val="24"/>
              </w:rPr>
              <w:t xml:space="preserve">Образ художественный. Литературный герой, персонаж, характер. Рассказчик. Портрет героя. </w:t>
            </w:r>
            <w:r>
              <w:rPr>
                <w:rFonts w:ascii="Times New Roman" w:hAnsi="Times New Roman"/>
                <w:b w:val="false"/>
                <w:i w:val="false"/>
                <w:color w:val="000000"/>
                <w:sz w:val="24"/>
              </w:rPr>
              <w:t xml:space="preserve">Ритм. Рифма. Строфа. </w:t>
            </w:r>
            <w:r>
              <w:rPr>
                <w:rFonts w:ascii="Times New Roman" w:hAnsi="Times New Roman"/>
                <w:b w:val="false"/>
                <w:i w:val="false"/>
                <w:color w:val="000000"/>
                <w:sz w:val="24"/>
              </w:rPr>
              <w:t xml:space="preserve">Содержание произведения, сюжет. Композиция. Эпизод, смысловые части. </w:t>
            </w:r>
            <w:r>
              <w:rPr>
                <w:rFonts w:ascii="Times New Roman" w:hAnsi="Times New Roman"/>
                <w:b w:val="false"/>
                <w:i w:val="false"/>
                <w:color w:val="000000"/>
                <w:sz w:val="24"/>
              </w:rPr>
              <w:t xml:space="preserve">Средства художественной выразительности (сравнение, метафора, олицетворение, эпитет, повтор, гипербола). </w:t>
            </w:r>
            <w:r>
              <w:rPr>
                <w:rFonts w:ascii="Times New Roman" w:hAnsi="Times New Roman"/>
                <w:b w:val="false"/>
                <w:i w:val="false"/>
                <w:color w:val="000000"/>
                <w:sz w:val="24"/>
              </w:rPr>
              <w:t>Эпос. Лирика. Драма. Проза и поэзия</w:t>
            </w:r>
          </w:p>
        </w:tc>
      </w:tr>
    </w:tbl>
    <w:bookmarkStart w:name="block-51921169" w:id="104"/>
    <w:p>
      <w:pPr>
        <w:sectPr>
          <w:pgSz w:w="11906" w:h="16383" w:orient="portrait"/>
        </w:sectPr>
      </w:pPr>
    </w:p>
    <w:bookmarkEnd w:id="104"/>
    <w:bookmarkEnd w:id="103"/>
    <w:bookmarkStart w:name="block-51921168" w:id="105"/>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affad5d6-e7c5-4217-a5f0-770d8e0e87a8" w:id="106"/>
      <w:r>
        <w:rPr>
          <w:rFonts w:ascii="Times New Roman" w:hAnsi="Times New Roman"/>
          <w:b w:val="false"/>
          <w:i w:val="false"/>
          <w:color w:val="000000"/>
          <w:sz w:val="28"/>
        </w:rPr>
        <w:t>• Литературное чтение: 1-й класс: учебник: в 2 частях; 16-е издание, переработанное, 1 класс/ Климанова Л.Ф., Горецкий В.Г., Голованова М.В. и др., Акционерное общество «Издательство «Просвещение»</w:t>
      </w:r>
      <w:bookmarkEnd w:id="106"/>
      <w:r>
        <w:rPr>
          <w:sz w:val="28"/>
        </w:rPr>
        <w:br/>
      </w:r>
      <w:bookmarkStart w:name="affad5d6-e7c5-4217-a5f0-770d8e0e87a8" w:id="107"/>
      <w:r>
        <w:rPr>
          <w:rFonts w:ascii="Times New Roman" w:hAnsi="Times New Roman"/>
          <w:b w:val="false"/>
          <w:i w:val="false"/>
          <w:color w:val="000000"/>
          <w:sz w:val="28"/>
        </w:rPr>
        <w:t xml:space="preserve"> • Литературное чтение: 3-й класс: учебник: в 2 частях; 14-е издание, переработанное, 3 класс/ Климанова Л.Ф., Горецкий В.Г., Голованова М.В. и др., Акционерное общество «Издательство «Просвещение»</w:t>
      </w:r>
      <w:bookmarkEnd w:id="107"/>
      <w:r>
        <w:rPr>
          <w:sz w:val="28"/>
        </w:rPr>
        <w:br/>
      </w:r>
      <w:bookmarkStart w:name="affad5d6-e7c5-4217-a5f0-770d8e0e87a8" w:id="108"/>
      <w:r>
        <w:rPr>
          <w:rFonts w:ascii="Times New Roman" w:hAnsi="Times New Roman"/>
          <w:b w:val="false"/>
          <w:i w:val="false"/>
          <w:color w:val="000000"/>
          <w:sz w:val="28"/>
        </w:rPr>
        <w:t xml:space="preserve"> • Литературное чтение: 2-й класс: учебник: в 2 частях; 15-е издание, переработанное, 2 класс/ Климанова Л.Ф., Горецкий В.Г., Голованова М.В. и др., Акционерное общество «Издательство «Просвещение»</w:t>
      </w:r>
      <w:bookmarkEnd w:id="108"/>
      <w:r>
        <w:rPr>
          <w:sz w:val="28"/>
        </w:rPr>
        <w:br/>
      </w:r>
      <w:bookmarkStart w:name="affad5d6-e7c5-4217-a5f0-770d8e0e87a8" w:id="109"/>
      <w:r>
        <w:rPr>
          <w:rFonts w:ascii="Times New Roman" w:hAnsi="Times New Roman"/>
          <w:b w:val="false"/>
          <w:i w:val="false"/>
          <w:color w:val="000000"/>
          <w:sz w:val="28"/>
        </w:rPr>
        <w:t xml:space="preserve"> • Литературное чтение: 4-й класс: учебник: в 2 частях; 13-е издание, переработанное, 4 класс/ Климанова Л.Ф., Горецкий В.Г., Голованова М.В. и др., Акционерное общество «Издательство «Просвещение»</w:t>
      </w:r>
      <w:bookmarkEnd w:id="109"/>
    </w:p>
    <w:p>
      <w:pPr>
        <w:spacing w:before="0" w:after="0" w:line="480"/>
        <w:ind w:left="120"/>
        <w:jc w:val="left"/>
      </w:pPr>
      <w:bookmarkStart w:name="e8cabfe5-5c2d-474f-8f51-6f2eb647c0e5" w:id="110"/>
      <w:r>
        <w:rPr>
          <w:rFonts w:ascii="Times New Roman" w:hAnsi="Times New Roman"/>
          <w:b w:val="false"/>
          <w:i w:val="false"/>
          <w:color w:val="000000"/>
          <w:sz w:val="28"/>
        </w:rPr>
        <w:t>___</w:t>
      </w:r>
      <w:bookmarkEnd w:id="110"/>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d455677a-27ca-4068-ae57-28f9d9f99a29" w:id="111"/>
      <w:r>
        <w:rPr>
          <w:rFonts w:ascii="Times New Roman" w:hAnsi="Times New Roman"/>
          <w:b w:val="false"/>
          <w:i w:val="false"/>
          <w:color w:val="000000"/>
          <w:sz w:val="28"/>
        </w:rPr>
        <w:t>____</w:t>
      </w:r>
      <w:bookmarkEnd w:id="111"/>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ead47bee-61c2-4353-b0fd-07c1eef54e3f" w:id="112"/>
      <w:r>
        <w:rPr>
          <w:rFonts w:ascii="Times New Roman" w:hAnsi="Times New Roman"/>
          <w:b w:val="false"/>
          <w:i w:val="false"/>
          <w:color w:val="000000"/>
          <w:sz w:val="28"/>
        </w:rPr>
        <w:t>___</w:t>
      </w:r>
      <w:bookmarkEnd w:id="112"/>
    </w:p>
    <w:bookmarkStart w:name="block-51921168" w:id="113"/>
    <w:p>
      <w:pPr>
        <w:sectPr>
          <w:pgSz w:w="11906" w:h="16383" w:orient="portrait"/>
        </w:sectPr>
      </w:pPr>
    </w:p>
    <w:bookmarkEnd w:id="113"/>
    <w:bookmarkEnd w:id="105"/>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a087e2" Type="http://schemas.openxmlformats.org/officeDocument/2006/relationships/hyperlink" Id="rId264"/>
    <Relationship TargetMode="External" Target="https://m.edsoo.ru/f29f8eb4" Type="http://schemas.openxmlformats.org/officeDocument/2006/relationships/hyperlink" Id="rId265"/>
    <Relationship TargetMode="External" Target="https://m.edsoo.ru/f29f8ff4" Type="http://schemas.openxmlformats.org/officeDocument/2006/relationships/hyperlink" Id="rId266"/>
    <Relationship TargetMode="External" Target="https://m.edsoo.ru/f29f91d4" Type="http://schemas.openxmlformats.org/officeDocument/2006/relationships/hyperlink" Id="rId267"/>
    <Relationship TargetMode="External" Target="https://m.edsoo.ru/f29f9300" Type="http://schemas.openxmlformats.org/officeDocument/2006/relationships/hyperlink" Id="rId268"/>
    <Relationship TargetMode="External" Target="https://m.edsoo.ru/f29f9300" Type="http://schemas.openxmlformats.org/officeDocument/2006/relationships/hyperlink" Id="rId269"/>
    <Relationship TargetMode="External" Target="https://m.edsoo.ru/f2a08986" Type="http://schemas.openxmlformats.org/officeDocument/2006/relationships/hyperlink" Id="rId270"/>
    <Relationship TargetMode="External" Target="https://m.edsoo.ru/f2a08b2a" Type="http://schemas.openxmlformats.org/officeDocument/2006/relationships/hyperlink" Id="rId271"/>
    <Relationship TargetMode="External" Target="https://m.edsoo.ru/f2a08cb0" Type="http://schemas.openxmlformats.org/officeDocument/2006/relationships/hyperlink" Id="rId272"/>
    <Relationship TargetMode="External" Target="https://m.edsoo.ru/f2a09372" Type="http://schemas.openxmlformats.org/officeDocument/2006/relationships/hyperlink" Id="rId273"/>
    <Relationship TargetMode="External" Target="https://m.edsoo.ru/f2a09502" Type="http://schemas.openxmlformats.org/officeDocument/2006/relationships/hyperlink" Id="rId274"/>
    <Relationship TargetMode="External" Target="https://m.edsoo.ru/f2a09674" Type="http://schemas.openxmlformats.org/officeDocument/2006/relationships/hyperlink" Id="rId275"/>
    <Relationship TargetMode="External" Target="https://m.edsoo.ru/f2a097d2" Type="http://schemas.openxmlformats.org/officeDocument/2006/relationships/hyperlink" Id="rId276"/>
    <Relationship TargetMode="External" Target="https://m.edsoo.ru/f2a0b348" Type="http://schemas.openxmlformats.org/officeDocument/2006/relationships/hyperlink" Id="rId277"/>
    <Relationship TargetMode="External" Target="https://m.edsoo.ru/f2a0c7c0" Type="http://schemas.openxmlformats.org/officeDocument/2006/relationships/hyperlink" Id="rId278"/>
    <Relationship TargetMode="External" Target="https://m.edsoo.ru/f2a0c8ec" Type="http://schemas.openxmlformats.org/officeDocument/2006/relationships/hyperlink" Id="rId279"/>
    <Relationship TargetMode="External" Target="https://m.edsoo.ru/f29fded2" Type="http://schemas.openxmlformats.org/officeDocument/2006/relationships/hyperlink" Id="rId280"/>
    <Relationship TargetMode="External" Target="https://m.edsoo.ru/f2a0c9fa" Type="http://schemas.openxmlformats.org/officeDocument/2006/relationships/hyperlink" Id="rId281"/>
    <Relationship TargetMode="External" Target="https://m.edsoo.ru/8bc478de" Type="http://schemas.openxmlformats.org/officeDocument/2006/relationships/hyperlink" Id="rId282"/>
    <Relationship TargetMode="External" Target="https://m.edsoo.ru/8bc47a6e" Type="http://schemas.openxmlformats.org/officeDocument/2006/relationships/hyperlink" Id="rId283"/>
    <Relationship TargetMode="External" Target="https://m.edsoo.ru/8bc47b72" Type="http://schemas.openxmlformats.org/officeDocument/2006/relationships/hyperlink" Id="rId284"/>
    <Relationship TargetMode="External" Target="https://m.edsoo.ru/8bc47c76" Type="http://schemas.openxmlformats.org/officeDocument/2006/relationships/hyperlink" Id="rId285"/>
    <Relationship TargetMode="External" Target="https://m.edsoo.ru/8bc47d84" Type="http://schemas.openxmlformats.org/officeDocument/2006/relationships/hyperlink" Id="rId286"/>
    <Relationship TargetMode="External" Target="https://m.edsoo.ru/8bc47e88" Type="http://schemas.openxmlformats.org/officeDocument/2006/relationships/hyperlink" Id="rId287"/>
    <Relationship TargetMode="External" Target="https://m.edsoo.ru/8bc483ec" Type="http://schemas.openxmlformats.org/officeDocument/2006/relationships/hyperlink" Id="rId288"/>
    <Relationship TargetMode="External" Target="https://m.edsoo.ru/8bc4a25a" Type="http://schemas.openxmlformats.org/officeDocument/2006/relationships/hyperlink" Id="rId289"/>
    <Relationship TargetMode="External" Target="https://m.edsoo.ru/8bc4861c" Type="http://schemas.openxmlformats.org/officeDocument/2006/relationships/hyperlink" Id="rId290"/>
    <Relationship TargetMode="External" Target="https://m.edsoo.ru/8bc4a4f8" Type="http://schemas.openxmlformats.org/officeDocument/2006/relationships/hyperlink" Id="rId291"/>
    <Relationship TargetMode="External" Target="https://m.edsoo.ru/8bc4a3cc" Type="http://schemas.openxmlformats.org/officeDocument/2006/relationships/hyperlink" Id="rId292"/>
    <Relationship TargetMode="External" Target="https://m.edsoo.ru/8bc4a610" Type="http://schemas.openxmlformats.org/officeDocument/2006/relationships/hyperlink" Id="rId293"/>
    <Relationship TargetMode="External" Target="https://m.edsoo.ru/8bc4850e" Type="http://schemas.openxmlformats.org/officeDocument/2006/relationships/hyperlink" Id="rId294"/>
    <Relationship TargetMode="External" Target="https://m.edsoo.ru/8bc4a7dc" Type="http://schemas.openxmlformats.org/officeDocument/2006/relationships/hyperlink" Id="rId295"/>
    <Relationship TargetMode="External" Target="https://m.edsoo.ru/8bc4861c" Type="http://schemas.openxmlformats.org/officeDocument/2006/relationships/hyperlink" Id="rId296"/>
    <Relationship TargetMode="External" Target="https://m.edsoo.ru/8bc4a8fe" Type="http://schemas.openxmlformats.org/officeDocument/2006/relationships/hyperlink" Id="rId297"/>
    <Relationship TargetMode="External" Target="https://m.edsoo.ru/8bc4875c" Type="http://schemas.openxmlformats.org/officeDocument/2006/relationships/hyperlink" Id="rId298"/>
    <Relationship TargetMode="External" Target="https://m.edsoo.ru/8bc48892" Type="http://schemas.openxmlformats.org/officeDocument/2006/relationships/hyperlink" Id="rId299"/>
    <Relationship TargetMode="External" Target="https://m.edsoo.ru/8bc489a0" Type="http://schemas.openxmlformats.org/officeDocument/2006/relationships/hyperlink" Id="rId300"/>
    <Relationship TargetMode="External" Target="https://m.edsoo.ru/8bc48ab8" Type="http://schemas.openxmlformats.org/officeDocument/2006/relationships/hyperlink" Id="rId301"/>
    <Relationship TargetMode="External" Target="https://m.edsoo.ru/8bc4aa16" Type="http://schemas.openxmlformats.org/officeDocument/2006/relationships/hyperlink" Id="rId302"/>
    <Relationship TargetMode="External" Target="https://m.edsoo.ru/8bc49cc4" Type="http://schemas.openxmlformats.org/officeDocument/2006/relationships/hyperlink" Id="rId303"/>
    <Relationship TargetMode="External" Target="https://m.edsoo.ru/8bc4ae44" Type="http://schemas.openxmlformats.org/officeDocument/2006/relationships/hyperlink" Id="rId304"/>
    <Relationship TargetMode="External" Target="https://m.edsoo.ru/8bc4b542" Type="http://schemas.openxmlformats.org/officeDocument/2006/relationships/hyperlink" Id="rId305"/>
    <Relationship TargetMode="External" Target="https://m.edsoo.ru/8bc4b10a" Type="http://schemas.openxmlformats.org/officeDocument/2006/relationships/hyperlink" Id="rId306"/>
    <Relationship TargetMode="External" Target="https://m.edsoo.ru/8bc4bb46" Type="http://schemas.openxmlformats.org/officeDocument/2006/relationships/hyperlink" Id="rId307"/>
    <Relationship TargetMode="External" Target="https://m.edsoo.ru/8bc4b27c" Type="http://schemas.openxmlformats.org/officeDocument/2006/relationships/hyperlink" Id="rId308"/>
    <Relationship TargetMode="External" Target="https://m.edsoo.ru/8bc4bfb0" Type="http://schemas.openxmlformats.org/officeDocument/2006/relationships/hyperlink" Id="rId309"/>
    <Relationship TargetMode="External" Target="https://m.edsoo.ru/8bc4b27c" Type="http://schemas.openxmlformats.org/officeDocument/2006/relationships/hyperlink" Id="rId310"/>
    <Relationship TargetMode="External" Target="https://m.edsoo.ru/8bc4bc7c" Type="http://schemas.openxmlformats.org/officeDocument/2006/relationships/hyperlink" Id="rId311"/>
    <Relationship TargetMode="External" Target="https://m.edsoo.ru/8bc4be98" Type="http://schemas.openxmlformats.org/officeDocument/2006/relationships/hyperlink" Id="rId312"/>
    <Relationship TargetMode="External" Target="https://m.edsoo.ru/8bc4b7ae" Type="http://schemas.openxmlformats.org/officeDocument/2006/relationships/hyperlink" Id="rId313"/>
    <Relationship TargetMode="External" Target="https://m.edsoo.ru/8bc4bd94" Type="http://schemas.openxmlformats.org/officeDocument/2006/relationships/hyperlink" Id="rId314"/>
    <Relationship TargetMode="External" Target="https://m.edsoo.ru/8bc4c0b4" Type="http://schemas.openxmlformats.org/officeDocument/2006/relationships/hyperlink" Id="rId315"/>
    <Relationship TargetMode="External" Target="https://m.edsoo.ru/8bc4af70" Type="http://schemas.openxmlformats.org/officeDocument/2006/relationships/hyperlink" Id="rId316"/>
    <Relationship TargetMode="External" Target="https://m.edsoo.ru/f29f5142" Type="http://schemas.openxmlformats.org/officeDocument/2006/relationships/hyperlink" Id="rId317"/>
    <Relationship TargetMode="External" Target="https://m.edsoo.ru/f29f4fda" Type="http://schemas.openxmlformats.org/officeDocument/2006/relationships/hyperlink" Id="rId318"/>
    <Relationship TargetMode="External" Target="https://m.edsoo.ru/8bc4cd98" Type="http://schemas.openxmlformats.org/officeDocument/2006/relationships/hyperlink" Id="rId319"/>
    <Relationship TargetMode="External" Target="https://m.edsoo.ru/8bc4d194" Type="http://schemas.openxmlformats.org/officeDocument/2006/relationships/hyperlink" Id="rId320"/>
    <Relationship TargetMode="External" Target="https://m.edsoo.ru/8bc4d298" Type="http://schemas.openxmlformats.org/officeDocument/2006/relationships/hyperlink" Id="rId321"/>
    <Relationship TargetMode="External" Target="https://m.edsoo.ru/8bc4d072" Type="http://schemas.openxmlformats.org/officeDocument/2006/relationships/hyperlink" Id="rId322"/>
    <Relationship TargetMode="External" Target="https://m.edsoo.ru/8bc4c1d6" Type="http://schemas.openxmlformats.org/officeDocument/2006/relationships/hyperlink" Id="rId323"/>
    <Relationship TargetMode="External" Target="https://m.edsoo.ru/8bc4c2e4" Type="http://schemas.openxmlformats.org/officeDocument/2006/relationships/hyperlink" Id="rId324"/>
    <Relationship TargetMode="External" Target="https://m.edsoo.ru/8bc4c5c8" Type="http://schemas.openxmlformats.org/officeDocument/2006/relationships/hyperlink" Id="rId325"/>
    <Relationship TargetMode="External" Target="https://m.edsoo.ru/8bc4c6f4" Type="http://schemas.openxmlformats.org/officeDocument/2006/relationships/hyperlink" Id="rId326"/>
    <Relationship TargetMode="External" Target="https://m.edsoo.ru/8bc4c80c" Type="http://schemas.openxmlformats.org/officeDocument/2006/relationships/hyperlink" Id="rId327"/>
    <Relationship TargetMode="External" Target="https://m.edsoo.ru/8bc4c938" Type="http://schemas.openxmlformats.org/officeDocument/2006/relationships/hyperlink" Id="rId328"/>
    <Relationship TargetMode="External" Target="https://m.edsoo.ru/8bc4cb68" Type="http://schemas.openxmlformats.org/officeDocument/2006/relationships/hyperlink" Id="rId329"/>
    <Relationship TargetMode="External" Target="https://m.edsoo.ru/8bc4ca64" Type="http://schemas.openxmlformats.org/officeDocument/2006/relationships/hyperlink" Id="rId330"/>
    <Relationship TargetMode="External" Target="https://m.edsoo.ru/8bc4cc80" Type="http://schemas.openxmlformats.org/officeDocument/2006/relationships/hyperlink" Id="rId331"/>
    <Relationship TargetMode="External" Target="https://m.edsoo.ru/8bc4d43c" Type="http://schemas.openxmlformats.org/officeDocument/2006/relationships/hyperlink" Id="rId332"/>
    <Relationship TargetMode="External" Target="https://m.edsoo.ru/8bc4e24c" Type="http://schemas.openxmlformats.org/officeDocument/2006/relationships/hyperlink" Id="rId333"/>
    <Relationship TargetMode="External" Target="https://m.edsoo.ru/8bc4d676" Type="http://schemas.openxmlformats.org/officeDocument/2006/relationships/hyperlink" Id="rId334"/>
    <Relationship TargetMode="External" Target="https://m.edsoo.ru/8bc4e35a" Type="http://schemas.openxmlformats.org/officeDocument/2006/relationships/hyperlink" Id="rId335"/>
    <Relationship TargetMode="External" Target="https://m.edsoo.ru/8bc4f066" Type="http://schemas.openxmlformats.org/officeDocument/2006/relationships/hyperlink" Id="rId336"/>
    <Relationship TargetMode="External" Target="https://m.edsoo.ru/8bc4ea8a" Type="http://schemas.openxmlformats.org/officeDocument/2006/relationships/hyperlink" Id="rId337"/>
    <Relationship TargetMode="External" Target="https://m.edsoo.ru/8bc4e684" Type="http://schemas.openxmlformats.org/officeDocument/2006/relationships/hyperlink" Id="rId338"/>
    <Relationship TargetMode="External" Target="https://m.edsoo.ru/8bc4eb98" Type="http://schemas.openxmlformats.org/officeDocument/2006/relationships/hyperlink" Id="rId339"/>
    <Relationship TargetMode="External" Target="https://m.edsoo.ru/8bc4e576" Type="http://schemas.openxmlformats.org/officeDocument/2006/relationships/hyperlink" Id="rId340"/>
    <Relationship TargetMode="External" Target="https://m.edsoo.ru/8bc4e972" Type="http://schemas.openxmlformats.org/officeDocument/2006/relationships/hyperlink" Id="rId341"/>
    <Relationship TargetMode="External" Target="https://m.edsoo.ru/8bc4e45e" Type="http://schemas.openxmlformats.org/officeDocument/2006/relationships/hyperlink" Id="rId342"/>
    <Relationship TargetMode="External" Target="https://m.edsoo.ru/8bc4eecc" Type="http://schemas.openxmlformats.org/officeDocument/2006/relationships/hyperlink" Id="rId343"/>
    <Relationship TargetMode="External" Target="https://m.edsoo.ru/8bc4ed00" Type="http://schemas.openxmlformats.org/officeDocument/2006/relationships/hyperlink" Id="rId344"/>
    <Relationship TargetMode="External" Target="https://m.edsoo.ru/8bc4d784" Type="http://schemas.openxmlformats.org/officeDocument/2006/relationships/hyperlink" Id="rId345"/>
    <Relationship TargetMode="External" Target="https://m.edsoo.ru/8bc4d8a6" Type="http://schemas.openxmlformats.org/officeDocument/2006/relationships/hyperlink" Id="rId346"/>
    <Relationship TargetMode="External" Target="https://m.edsoo.ru/8bc4e0f8" Type="http://schemas.openxmlformats.org/officeDocument/2006/relationships/hyperlink" Id="rId347"/>
    <Relationship TargetMode="External" Target="https://m.edsoo.ru/8bc4d554" Type="http://schemas.openxmlformats.org/officeDocument/2006/relationships/hyperlink" Id="rId348"/>
    <Relationship TargetMode="External" Target="https://m.edsoo.ru/8bc4dc98" Type="http://schemas.openxmlformats.org/officeDocument/2006/relationships/hyperlink" Id="rId349"/>
    <Relationship TargetMode="External" Target="https://m.edsoo.ru/8bc4f1c4" Type="http://schemas.openxmlformats.org/officeDocument/2006/relationships/hyperlink" Id="rId350"/>
    <Relationship TargetMode="External" Target="https://m.edsoo.ru/8bc4f548" Type="http://schemas.openxmlformats.org/officeDocument/2006/relationships/hyperlink" Id="rId351"/>
    <Relationship TargetMode="External" Target="https://m.edsoo.ru/8bc4f69c" Type="http://schemas.openxmlformats.org/officeDocument/2006/relationships/hyperlink" Id="rId352"/>
    <Relationship TargetMode="External" Target="https://m.edsoo.ru/8bc4f82c" Type="http://schemas.openxmlformats.org/officeDocument/2006/relationships/hyperlink" Id="rId353"/>
    <Relationship TargetMode="External" Target="https://m.edsoo.ru/8bc4f958" Type="http://schemas.openxmlformats.org/officeDocument/2006/relationships/hyperlink" Id="rId354"/>
    <Relationship TargetMode="External" Target="https://m.edsoo.ru/8bc4fc6e" Type="http://schemas.openxmlformats.org/officeDocument/2006/relationships/hyperlink" Id="rId355"/>
    <Relationship TargetMode="External" Target="https://m.edsoo.ru/8bc4fe30" Type="http://schemas.openxmlformats.org/officeDocument/2006/relationships/hyperlink" Id="rId356"/>
    <Relationship TargetMode="External" Target="https://m.edsoo.ru/8bc4ff70" Type="http://schemas.openxmlformats.org/officeDocument/2006/relationships/hyperlink" Id="rId357"/>
    <Relationship TargetMode="External" Target="https://m.edsoo.ru/8bc50358" Type="http://schemas.openxmlformats.org/officeDocument/2006/relationships/hyperlink" Id="rId358"/>
    <Relationship TargetMode="External" Target="https://m.edsoo.ru/8bc504ac" Type="http://schemas.openxmlformats.org/officeDocument/2006/relationships/hyperlink" Id="rId359"/>
    <Relationship TargetMode="External" Target="https://m.edsoo.ru/8bc5072c" Type="http://schemas.openxmlformats.org/officeDocument/2006/relationships/hyperlink" Id="rId360"/>
    <Relationship TargetMode="External" Target="https://m.edsoo.ru/8bc50876" Type="http://schemas.openxmlformats.org/officeDocument/2006/relationships/hyperlink" Id="rId361"/>
    <Relationship TargetMode="External" Target="https://m.edsoo.ru/8bc50984" Type="http://schemas.openxmlformats.org/officeDocument/2006/relationships/hyperlink" Id="rId362"/>
    <Relationship TargetMode="External" Target="https://m.edsoo.ru/8bc50aa6" Type="http://schemas.openxmlformats.org/officeDocument/2006/relationships/hyperlink" Id="rId363"/>
    <Relationship TargetMode="External" Target="https://m.edsoo.ru/8bc513ac" Type="http://schemas.openxmlformats.org/officeDocument/2006/relationships/hyperlink" Id="rId364"/>
    <Relationship TargetMode="External" Target="https://m.edsoo.ru/8bc514ba" Type="http://schemas.openxmlformats.org/officeDocument/2006/relationships/hyperlink" Id="rId365"/>
    <Relationship TargetMode="External" Target="https://m.edsoo.ru/8bc5169a" Type="http://schemas.openxmlformats.org/officeDocument/2006/relationships/hyperlink" Id="rId366"/>
    <Relationship TargetMode="External" Target="https://m.edsoo.ru/8bc518de" Type="http://schemas.openxmlformats.org/officeDocument/2006/relationships/hyperlink" Id="rId367"/>
    <Relationship TargetMode="External" Target="https://m.edsoo.ru/8bc519f6" Type="http://schemas.openxmlformats.org/officeDocument/2006/relationships/hyperlink" Id="rId368"/>
    <Relationship TargetMode="External" Target="https://m.edsoo.ru/8bc51b04" Type="http://schemas.openxmlformats.org/officeDocument/2006/relationships/hyperlink" Id="rId369"/>
    <Relationship TargetMode="External" Target="https://m.edsoo.ru/8bc524d2" Type="http://schemas.openxmlformats.org/officeDocument/2006/relationships/hyperlink" Id="rId370"/>
    <Relationship TargetMode="External" Target="https://m.edsoo.ru/8bc50e34" Type="http://schemas.openxmlformats.org/officeDocument/2006/relationships/hyperlink" Id="rId371"/>
    <Relationship TargetMode="External" Target="https://m.edsoo.ru/8bc50f6a" Type="http://schemas.openxmlformats.org/officeDocument/2006/relationships/hyperlink" Id="rId372"/>
    <Relationship TargetMode="External" Target="https://m.edsoo.ru/8bc51096" Type="http://schemas.openxmlformats.org/officeDocument/2006/relationships/hyperlink" Id="rId373"/>
    <Relationship TargetMode="External" Target="https://m.edsoo.ru/8bc522a2" Type="http://schemas.openxmlformats.org/officeDocument/2006/relationships/hyperlink" Id="rId374"/>
    <Relationship TargetMode="External" Target="https://m.edsoo.ru/8bc52806" Type="http://schemas.openxmlformats.org/officeDocument/2006/relationships/hyperlink" Id="rId375"/>
    <Relationship TargetMode="External" Target="https://m.edsoo.ru/8bc52bd0" Type="http://schemas.openxmlformats.org/officeDocument/2006/relationships/hyperlink" Id="rId376"/>
    <Relationship TargetMode="External" Target="https://m.edsoo.ru/8bc52da6" Type="http://schemas.openxmlformats.org/officeDocument/2006/relationships/hyperlink" Id="rId377"/>
    <Relationship TargetMode="External" Target="https://m.edsoo.ru/8bc52928" Type="http://schemas.openxmlformats.org/officeDocument/2006/relationships/hyperlink" Id="rId378"/>
    <Relationship TargetMode="External" Target="https://m.edsoo.ru/8bc52a40" Type="http://schemas.openxmlformats.org/officeDocument/2006/relationships/hyperlink" Id="rId379"/>
    <Relationship TargetMode="External" Target="https://m.edsoo.ru/8bc52ebe" Type="http://schemas.openxmlformats.org/officeDocument/2006/relationships/hyperlink" Id="rId380"/>
    <Relationship TargetMode="External" Target="https://m.edsoo.ru/8bc52fd6" Type="http://schemas.openxmlformats.org/officeDocument/2006/relationships/hyperlink" Id="rId381"/>
    <Relationship TargetMode="External" Target="https://m.edsoo.ru/8bc53242" Type="http://schemas.openxmlformats.org/officeDocument/2006/relationships/hyperlink" Id="rId382"/>
    <Relationship TargetMode="External" Target="https://m.edsoo.ru/8bc53364" Type="http://schemas.openxmlformats.org/officeDocument/2006/relationships/hyperlink" Id="rId383"/>
    <Relationship TargetMode="External" Target="https://m.edsoo.ru/8bc5347c" Type="http://schemas.openxmlformats.org/officeDocument/2006/relationships/hyperlink" Id="rId384"/>
    <Relationship TargetMode="External" Target="https://m.edsoo.ru/8bc53710" Type="http://schemas.openxmlformats.org/officeDocument/2006/relationships/hyperlink" Id="rId385"/>
    <Relationship TargetMode="External" Target="https://m.edsoo.ru/8bc53850" Type="http://schemas.openxmlformats.org/officeDocument/2006/relationships/hyperlink" Id="rId386"/>
    <Relationship TargetMode="External" Target="https://m.edsoo.ru/8bc53a12" Type="http://schemas.openxmlformats.org/officeDocument/2006/relationships/hyperlink" Id="rId387"/>
    <Relationship TargetMode="External" Target="https://m.edsoo.ru/8bc541a6" Type="http://schemas.openxmlformats.org/officeDocument/2006/relationships/hyperlink" Id="rId388"/>
    <Relationship TargetMode="External" Target="https://m.edsoo.ru/8bc5434a" Type="http://schemas.openxmlformats.org/officeDocument/2006/relationships/hyperlink" Id="rId389"/>
    <Relationship TargetMode="External" Target="https://m.edsoo.ru/8bc53bca" Type="http://schemas.openxmlformats.org/officeDocument/2006/relationships/hyperlink" Id="rId390"/>
    <Relationship TargetMode="External" Target="https://m.edsoo.ru/8bc544a8" Type="http://schemas.openxmlformats.org/officeDocument/2006/relationships/hyperlink" Id="rId391"/>
    <Relationship TargetMode="External" Target="https://m.edsoo.ru/f29f3630" Type="http://schemas.openxmlformats.org/officeDocument/2006/relationships/hyperlink" Id="rId392"/>
    <Relationship TargetMode="External" Target="https://m.edsoo.ru/8bc51c12" Type="http://schemas.openxmlformats.org/officeDocument/2006/relationships/hyperlink" Id="rId393"/>
    <Relationship TargetMode="External" Target="https://m.edsoo.ru/8bc51e24" Type="http://schemas.openxmlformats.org/officeDocument/2006/relationships/hyperlink" Id="rId394"/>
    <Relationship TargetMode="External" Target="https://m.edsoo.ru/8bc51f46" Type="http://schemas.openxmlformats.org/officeDocument/2006/relationships/hyperlink" Id="rId395"/>
    <Relationship TargetMode="External" Target="https://m.edsoo.ru/8bc5218a" Type="http://schemas.openxmlformats.org/officeDocument/2006/relationships/hyperlink" Id="rId396"/>
    <Relationship TargetMode="External" Target="https://m.edsoo.ru/8bc51294" Type="http://schemas.openxmlformats.org/officeDocument/2006/relationships/hyperlink" Id="rId397"/>
    <Relationship TargetMode="External" Target="https://m.edsoo.ru/8bc50bbe" Type="http://schemas.openxmlformats.org/officeDocument/2006/relationships/hyperlink" Id="rId398"/>
    <Relationship TargetMode="External" Target="https://m.edsoo.ru/8bc523ba" Type="http://schemas.openxmlformats.org/officeDocument/2006/relationships/hyperlink" Id="rId399"/>
    <Relationship TargetMode="External" Target="https://m.edsoo.ru/8bc525e0" Type="http://schemas.openxmlformats.org/officeDocument/2006/relationships/hyperlink" Id="rId400"/>
    <Relationship TargetMode="External" Target="https://m.edsoo.ru/f29f3ca2" Type="http://schemas.openxmlformats.org/officeDocument/2006/relationships/hyperlink" Id="rId401"/>
    <Relationship TargetMode="External" Target="https://m.edsoo.ru/f29f3db0" Type="http://schemas.openxmlformats.org/officeDocument/2006/relationships/hyperlink" Id="rId402"/>
    <Relationship TargetMode="External" Target="https://m.edsoo.ru/f29f3a5e" Type="http://schemas.openxmlformats.org/officeDocument/2006/relationships/hyperlink" Id="rId403"/>
    <Relationship TargetMode="External" Target="https://m.edsoo.ru/f29f3b80" Type="http://schemas.openxmlformats.org/officeDocument/2006/relationships/hyperlink" Id="rId404"/>
    <Relationship TargetMode="External" Target="https://m.edsoo.ru/f29f3928" Type="http://schemas.openxmlformats.org/officeDocument/2006/relationships/hyperlink" Id="rId405"/>
    <Relationship TargetMode="External" Target="https://m.edsoo.ru/f29f3ed2" Type="http://schemas.openxmlformats.org/officeDocument/2006/relationships/hyperlink" Id="rId406"/>
    <Relationship TargetMode="External" Target="https://m.edsoo.ru/f29f4422" Type="http://schemas.openxmlformats.org/officeDocument/2006/relationships/hyperlink" Id="rId407"/>
    <Relationship TargetMode="External" Target="https://m.edsoo.ru/f29f4544" Type="http://schemas.openxmlformats.org/officeDocument/2006/relationships/hyperlink" Id="rId408"/>
    <Relationship TargetMode="External" Target="https://m.edsoo.ru/f29f41de" Type="http://schemas.openxmlformats.org/officeDocument/2006/relationships/hyperlink" Id="rId409"/>
    <Relationship TargetMode="External" Target="https://m.edsoo.ru/f29f4d8c" Type="http://schemas.openxmlformats.org/officeDocument/2006/relationships/hyperlink" Id="rId410"/>
    <Relationship TargetMode="External" Target="https://m.edsoo.ru/f29f4774" Type="http://schemas.openxmlformats.org/officeDocument/2006/relationships/hyperlink" Id="rId411"/>
    <Relationship TargetMode="External" Target="https://m.edsoo.ru/f29f488c" Type="http://schemas.openxmlformats.org/officeDocument/2006/relationships/hyperlink" Id="rId412"/>
    <Relationship TargetMode="External" Target="https://m.edsoo.ru/f29f430a" Type="http://schemas.openxmlformats.org/officeDocument/2006/relationships/hyperlink" Id="rId413"/>
    <Relationship TargetMode="External" Target="https://m.edsoo.ru/f29f4666" Type="http://schemas.openxmlformats.org/officeDocument/2006/relationships/hyperlink" Id="rId414"/>
    <Relationship TargetMode="External" Target="https://m.edsoo.ru/f29f5282" Type="http://schemas.openxmlformats.org/officeDocument/2006/relationships/hyperlink" Id="rId415"/>
    <Relationship TargetMode="External" Target="https://m.edsoo.ru/f29f5c50" Type="http://schemas.openxmlformats.org/officeDocument/2006/relationships/hyperlink" Id="rId416"/>
    <Relationship TargetMode="External" Target="https://m.edsoo.ru/f29f5d7c" Type="http://schemas.openxmlformats.org/officeDocument/2006/relationships/hyperlink" Id="rId417"/>
    <Relationship TargetMode="External" Target="https://m.edsoo.ru/f2a09ae8" Type="http://schemas.openxmlformats.org/officeDocument/2006/relationships/hyperlink" Id="rId418"/>
    <Relationship TargetMode="External" Target="https://m.edsoo.ru/f29f539a" Type="http://schemas.openxmlformats.org/officeDocument/2006/relationships/hyperlink" Id="rId419"/>
    <Relationship TargetMode="External" Target="https://m.edsoo.ru/f2a09962" Type="http://schemas.openxmlformats.org/officeDocument/2006/relationships/hyperlink" Id="rId420"/>
    <Relationship TargetMode="External" Target="https://m.edsoo.ru/f29f54c6" Type="http://schemas.openxmlformats.org/officeDocument/2006/relationships/hyperlink" Id="rId421"/>
    <Relationship TargetMode="External" Target="https://m.edsoo.ru/f29f55de" Type="http://schemas.openxmlformats.org/officeDocument/2006/relationships/hyperlink" Id="rId422"/>
    <Relationship TargetMode="External" Target="https://m.edsoo.ru/f29f5afc" Type="http://schemas.openxmlformats.org/officeDocument/2006/relationships/hyperlink" Id="rId423"/>
    <Relationship TargetMode="External" Target="https://m.edsoo.ru/f29f56ec" Type="http://schemas.openxmlformats.org/officeDocument/2006/relationships/hyperlink" Id="rId424"/>
    <Relationship TargetMode="External" Target="https://m.edsoo.ru/f29f5e94" Type="http://schemas.openxmlformats.org/officeDocument/2006/relationships/hyperlink" Id="rId425"/>
    <Relationship TargetMode="External" Target="https://m.edsoo.ru/f29f62e0" Type="http://schemas.openxmlformats.org/officeDocument/2006/relationships/hyperlink" Id="rId426"/>
    <Relationship TargetMode="External" Target="https://m.edsoo.ru/f29f60a6" Type="http://schemas.openxmlformats.org/officeDocument/2006/relationships/hyperlink" Id="rId427"/>
    <Relationship TargetMode="External" Target="https://m.edsoo.ru/f29f61c8" Type="http://schemas.openxmlformats.org/officeDocument/2006/relationships/hyperlink" Id="rId428"/>
    <Relationship TargetMode="External" Target="https://m.edsoo.ru/f29f6952" Type="http://schemas.openxmlformats.org/officeDocument/2006/relationships/hyperlink" Id="rId429"/>
    <Relationship TargetMode="External" Target="https://m.edsoo.ru/f29f6952" Type="http://schemas.openxmlformats.org/officeDocument/2006/relationships/hyperlink" Id="rId430"/>
    <Relationship TargetMode="External" Target="https://m.edsoo.ru/f29f6ace" Type="http://schemas.openxmlformats.org/officeDocument/2006/relationships/hyperlink" Id="rId431"/>
    <Relationship TargetMode="External" Target="https://m.edsoo.ru/f29f6d1c" Type="http://schemas.openxmlformats.org/officeDocument/2006/relationships/hyperlink" Id="rId432"/>
    <Relationship TargetMode="External" Target="https://m.edsoo.ru/f29f70aa" Type="http://schemas.openxmlformats.org/officeDocument/2006/relationships/hyperlink" Id="rId433"/>
    <Relationship TargetMode="External" Target="https://m.edsoo.ru/f29f6c04" Type="http://schemas.openxmlformats.org/officeDocument/2006/relationships/hyperlink" Id="rId434"/>
    <Relationship TargetMode="External" Target="https://m.edsoo.ru/f29f783e" Type="http://schemas.openxmlformats.org/officeDocument/2006/relationships/hyperlink" Id="rId435"/>
    <Relationship TargetMode="External" Target="https://m.edsoo.ru/f29f76cc" Type="http://schemas.openxmlformats.org/officeDocument/2006/relationships/hyperlink" Id="rId436"/>
    <Relationship TargetMode="External" Target="https://m.edsoo.ru/f29f6e34" Type="http://schemas.openxmlformats.org/officeDocument/2006/relationships/hyperlink" Id="rId437"/>
    <Relationship TargetMode="External" Target="https://m.edsoo.ru/f29f6f38" Type="http://schemas.openxmlformats.org/officeDocument/2006/relationships/hyperlink" Id="rId438"/>
    <Relationship TargetMode="External" Target="https://m.edsoo.ru/f2a09c64" Type="http://schemas.openxmlformats.org/officeDocument/2006/relationships/hyperlink" Id="rId439"/>
    <Relationship TargetMode="External" Target="https://m.edsoo.ru/f29f7956" Type="http://schemas.openxmlformats.org/officeDocument/2006/relationships/hyperlink" Id="rId440"/>
    <Relationship TargetMode="External" Target="https://m.edsoo.ru/f29f8eb4" Type="http://schemas.openxmlformats.org/officeDocument/2006/relationships/hyperlink" Id="rId441"/>
    <Relationship TargetMode="External" Target="https://m.edsoo.ru/f29f8ff4" Type="http://schemas.openxmlformats.org/officeDocument/2006/relationships/hyperlink" Id="rId442"/>
    <Relationship TargetMode="External" Target="https://m.edsoo.ru/f29f91d4" Type="http://schemas.openxmlformats.org/officeDocument/2006/relationships/hyperlink" Id="rId443"/>
    <Relationship TargetMode="External" Target="https://m.edsoo.ru/f29f9300" Type="http://schemas.openxmlformats.org/officeDocument/2006/relationships/hyperlink" Id="rId444"/>
    <Relationship TargetMode="External" Target="https://m.edsoo.ru/f2a0bdc0" Type="http://schemas.openxmlformats.org/officeDocument/2006/relationships/hyperlink" Id="rId445"/>
    <Relationship TargetMode="External" Target="https://m.edsoo.ru/f29f7cbc" Type="http://schemas.openxmlformats.org/officeDocument/2006/relationships/hyperlink" Id="rId446"/>
    <Relationship TargetMode="External" Target="https://m.edsoo.ru/f29f87f2" Type="http://schemas.openxmlformats.org/officeDocument/2006/relationships/hyperlink" Id="rId447"/>
    <Relationship TargetMode="External" Target="https://m.edsoo.ru/f29f7e42" Type="http://schemas.openxmlformats.org/officeDocument/2006/relationships/hyperlink" Id="rId448"/>
    <Relationship TargetMode="External" Target="https://m.edsoo.ru/f29f890a" Type="http://schemas.openxmlformats.org/officeDocument/2006/relationships/hyperlink" Id="rId449"/>
    <Relationship TargetMode="External" Target="https://m.edsoo.ru/f29f8478" Type="http://schemas.openxmlformats.org/officeDocument/2006/relationships/hyperlink" Id="rId450"/>
    <Relationship TargetMode="External" Target="https://m.edsoo.ru/f29f8a18" Type="http://schemas.openxmlformats.org/officeDocument/2006/relationships/hyperlink" Id="rId451"/>
    <Relationship TargetMode="External" Target="https://m.edsoo.ru/f29f85c2" Type="http://schemas.openxmlformats.org/officeDocument/2006/relationships/hyperlink" Id="rId452"/>
    <Relationship TargetMode="External" Target="https://m.edsoo.ru/f29f8b1c" Type="http://schemas.openxmlformats.org/officeDocument/2006/relationships/hyperlink" Id="rId453"/>
    <Relationship TargetMode="External" Target="https://m.edsoo.ru/f29f86d0" Type="http://schemas.openxmlformats.org/officeDocument/2006/relationships/hyperlink" Id="rId454"/>
    <Relationship TargetMode="External" Target="https://m.edsoo.ru/f29f7ba4" Type="http://schemas.openxmlformats.org/officeDocument/2006/relationships/hyperlink" Id="rId455"/>
    <Relationship TargetMode="External" Target="https://m.edsoo.ru/f29f7a78" Type="http://schemas.openxmlformats.org/officeDocument/2006/relationships/hyperlink" Id="rId456"/>
    <Relationship TargetMode="External" Target="https://m.edsoo.ru/f29f8284" Type="http://schemas.openxmlformats.org/officeDocument/2006/relationships/hyperlink" Id="rId457"/>
    <Relationship TargetMode="External" Target="https://m.edsoo.ru/f2a0a4b6" Type="http://schemas.openxmlformats.org/officeDocument/2006/relationships/hyperlink" Id="rId458"/>
    <Relationship TargetMode="External" Target="https://m.edsoo.ru/f2a09dd6" Type="http://schemas.openxmlformats.org/officeDocument/2006/relationships/hyperlink" Id="rId459"/>
    <Relationship TargetMode="External" Target="https://m.edsoo.ru/f2a0a7f4" Type="http://schemas.openxmlformats.org/officeDocument/2006/relationships/hyperlink" Id="rId460"/>
    <Relationship TargetMode="External" Target="https://m.edsoo.ru/f29f9558" Type="http://schemas.openxmlformats.org/officeDocument/2006/relationships/hyperlink" Id="rId461"/>
    <Relationship TargetMode="External" Target="https://m.edsoo.ru/f29f9418" Type="http://schemas.openxmlformats.org/officeDocument/2006/relationships/hyperlink" Id="rId462"/>
    <Relationship TargetMode="External" Target="https://m.edsoo.ru/f29f9710" Type="http://schemas.openxmlformats.org/officeDocument/2006/relationships/hyperlink" Id="rId463"/>
    <Relationship TargetMode="External" Target="https://m.edsoo.ru/f29f983c" Type="http://schemas.openxmlformats.org/officeDocument/2006/relationships/hyperlink" Id="rId464"/>
    <Relationship TargetMode="External" Target="https://m.edsoo.ru/f2a0c00e" Type="http://schemas.openxmlformats.org/officeDocument/2006/relationships/hyperlink" Id="rId465"/>
    <Relationship TargetMode="External" Target="https://m.edsoo.ru/f2a0c34c" Type="http://schemas.openxmlformats.org/officeDocument/2006/relationships/hyperlink" Id="rId466"/>
    <Relationship TargetMode="External" Target="https://m.edsoo.ru/f29faec6" Type="http://schemas.openxmlformats.org/officeDocument/2006/relationships/hyperlink" Id="rId467"/>
    <Relationship TargetMode="External" Target="https://m.edsoo.ru/f29f9c42" Type="http://schemas.openxmlformats.org/officeDocument/2006/relationships/hyperlink" Id="rId468"/>
    <Relationship TargetMode="External" Target="https://m.edsoo.ru/f29f9ee0" Type="http://schemas.openxmlformats.org/officeDocument/2006/relationships/hyperlink" Id="rId469"/>
    <Relationship TargetMode="External" Target="https://m.edsoo.ru/f29f9b34" Type="http://schemas.openxmlformats.org/officeDocument/2006/relationships/hyperlink" Id="rId470"/>
    <Relationship TargetMode="External" Target="https://m.edsoo.ru/f29fa002" Type="http://schemas.openxmlformats.org/officeDocument/2006/relationships/hyperlink" Id="rId471"/>
    <Relationship TargetMode="External" Target="https://m.edsoo.ru/f29fa11a" Type="http://schemas.openxmlformats.org/officeDocument/2006/relationships/hyperlink" Id="rId472"/>
    <Relationship TargetMode="External" Target="https://m.edsoo.ru/f29fa21e" Type="http://schemas.openxmlformats.org/officeDocument/2006/relationships/hyperlink" Id="rId473"/>
    <Relationship TargetMode="External" Target="https://m.edsoo.ru/f29f9d82" Type="http://schemas.openxmlformats.org/officeDocument/2006/relationships/hyperlink" Id="rId474"/>
    <Relationship TargetMode="External" Target="https://m.edsoo.ru/f29fa66a" Type="http://schemas.openxmlformats.org/officeDocument/2006/relationships/hyperlink" Id="rId475"/>
    <Relationship TargetMode="External" Target="https://m.edsoo.ru/f29fac6e" Type="http://schemas.openxmlformats.org/officeDocument/2006/relationships/hyperlink" Id="rId476"/>
    <Relationship TargetMode="External" Target="https://m.edsoo.ru/f29fab56" Type="http://schemas.openxmlformats.org/officeDocument/2006/relationships/hyperlink" Id="rId477"/>
    <Relationship TargetMode="External" Target="https://m.edsoo.ru/f29faa20" Type="http://schemas.openxmlformats.org/officeDocument/2006/relationships/hyperlink" Id="rId478"/>
    <Relationship TargetMode="External" Target="https://m.edsoo.ru/f29fa7a0" Type="http://schemas.openxmlformats.org/officeDocument/2006/relationships/hyperlink" Id="rId479"/>
    <Relationship TargetMode="External" Target="https://m.edsoo.ru/f29fa8ae" Type="http://schemas.openxmlformats.org/officeDocument/2006/relationships/hyperlink" Id="rId480"/>
    <Relationship TargetMode="External" Target="https://m.edsoo.ru/f2a0ba28" Type="http://schemas.openxmlformats.org/officeDocument/2006/relationships/hyperlink" Id="rId481"/>
    <Relationship TargetMode="External" Target="https://m.edsoo.ru/f29fad7c" Type="http://schemas.openxmlformats.org/officeDocument/2006/relationships/hyperlink" Id="rId482"/>
    <Relationship TargetMode="External" Target="https://m.edsoo.ru/f29fd216" Type="http://schemas.openxmlformats.org/officeDocument/2006/relationships/hyperlink" Id="rId483"/>
    <Relationship TargetMode="External" Target="https://m.edsoo.ru/f29fd31a" Type="http://schemas.openxmlformats.org/officeDocument/2006/relationships/hyperlink" Id="rId484"/>
    <Relationship TargetMode="External" Target="https://m.edsoo.ru/f29fd43c" Type="http://schemas.openxmlformats.org/officeDocument/2006/relationships/hyperlink" Id="rId485"/>
    <Relationship TargetMode="External" Target="https://m.edsoo.ru/f29fd554" Type="http://schemas.openxmlformats.org/officeDocument/2006/relationships/hyperlink" Id="rId486"/>
    <Relationship TargetMode="External" Target="https://m.edsoo.ru/f29fd662" Type="http://schemas.openxmlformats.org/officeDocument/2006/relationships/hyperlink" Id="rId487"/>
    <Relationship TargetMode="External" Target="https://m.edsoo.ru/f29fdb80" Type="http://schemas.openxmlformats.org/officeDocument/2006/relationships/hyperlink" Id="rId488"/>
    <Relationship TargetMode="External" Target="https://m.edsoo.ru/f29fdcc0" Type="http://schemas.openxmlformats.org/officeDocument/2006/relationships/hyperlink" Id="rId489"/>
    <Relationship TargetMode="External" Target="https://m.edsoo.ru/f29fded2" Type="http://schemas.openxmlformats.org/officeDocument/2006/relationships/hyperlink" Id="rId490"/>
    <Relationship TargetMode="External" Target="https://m.edsoo.ru/f29fdff4" Type="http://schemas.openxmlformats.org/officeDocument/2006/relationships/hyperlink" Id="rId491"/>
    <Relationship TargetMode="External" Target="https://m.edsoo.ru/f29fe12a" Type="http://schemas.openxmlformats.org/officeDocument/2006/relationships/hyperlink" Id="rId492"/>
    <Relationship TargetMode="External" Target="https://m.edsoo.ru/f2a0b6a4" Type="http://schemas.openxmlformats.org/officeDocument/2006/relationships/hyperlink" Id="rId493"/>
    <Relationship TargetMode="External" Target="https://m.edsoo.ru/f29fe256" Type="http://schemas.openxmlformats.org/officeDocument/2006/relationships/hyperlink" Id="rId494"/>
    <Relationship TargetMode="External" Target="https://m.edsoo.ru/f2a0c8ec" Type="http://schemas.openxmlformats.org/officeDocument/2006/relationships/hyperlink" Id="rId495"/>
    <Relationship TargetMode="External" Target="https://m.edsoo.ru/f29fe6ac" Type="http://schemas.openxmlformats.org/officeDocument/2006/relationships/hyperlink" Id="rId496"/>
    <Relationship TargetMode="External" Target="https://m.edsoo.ru/f29fb420" Type="http://schemas.openxmlformats.org/officeDocument/2006/relationships/hyperlink" Id="rId497"/>
    <Relationship TargetMode="External" Target="https://m.edsoo.ru/f29fb556" Type="http://schemas.openxmlformats.org/officeDocument/2006/relationships/hyperlink" Id="rId498"/>
    <Relationship TargetMode="External" Target="https://m.edsoo.ru/f29fb7e0" Type="http://schemas.openxmlformats.org/officeDocument/2006/relationships/hyperlink" Id="rId499"/>
    <Relationship TargetMode="External" Target="https://m.edsoo.ru/f29fb682" Type="http://schemas.openxmlformats.org/officeDocument/2006/relationships/hyperlink" Id="rId500"/>
    <Relationship TargetMode="External" Target="https://m.edsoo.ru/f29fb8f8" Type="http://schemas.openxmlformats.org/officeDocument/2006/relationships/hyperlink" Id="rId501"/>
    <Relationship TargetMode="External" Target="https://m.edsoo.ru/f2a0a5e2" Type="http://schemas.openxmlformats.org/officeDocument/2006/relationships/hyperlink" Id="rId502"/>
    <Relationship TargetMode="External" Target="https://m.edsoo.ru/f2a0a36c" Type="http://schemas.openxmlformats.org/officeDocument/2006/relationships/hyperlink" Id="rId503"/>
    <Relationship TargetMode="External" Target="https://m.edsoo.ru/f29fba1a" Type="http://schemas.openxmlformats.org/officeDocument/2006/relationships/hyperlink" Id="rId504"/>
    <Relationship TargetMode="External" Target="https://m.edsoo.ru/f29fbb28" Type="http://schemas.openxmlformats.org/officeDocument/2006/relationships/hyperlink" Id="rId505"/>
    <Relationship TargetMode="External" Target="https://m.edsoo.ru/f29fbf6a" Type="http://schemas.openxmlformats.org/officeDocument/2006/relationships/hyperlink" Id="rId506"/>
    <Relationship TargetMode="External" Target="https://m.edsoo.ru/f29fc0aa" Type="http://schemas.openxmlformats.org/officeDocument/2006/relationships/hyperlink" Id="rId507"/>
    <Relationship TargetMode="External" Target="https://m.edsoo.ru/f29fc7bc" Type="http://schemas.openxmlformats.org/officeDocument/2006/relationships/hyperlink" Id="rId508"/>
    <Relationship TargetMode="External" Target="https://m.edsoo.ru/f29fc30c" Type="http://schemas.openxmlformats.org/officeDocument/2006/relationships/hyperlink" Id="rId509"/>
    <Relationship TargetMode="External" Target="https://m.edsoo.ru/f29fc4c4" Type="http://schemas.openxmlformats.org/officeDocument/2006/relationships/hyperlink" Id="rId510"/>
    <Relationship TargetMode="External" Target="https://m.edsoo.ru/f29fce92" Type="http://schemas.openxmlformats.org/officeDocument/2006/relationships/hyperlink" Id="rId511"/>
    <Relationship TargetMode="External" Target="https://m.edsoo.ru/f29fcd02" Type="http://schemas.openxmlformats.org/officeDocument/2006/relationships/hyperlink" Id="rId512"/>
    <Relationship TargetMode="External" Target="https://m.edsoo.ru/f29fc1b8" Type="http://schemas.openxmlformats.org/officeDocument/2006/relationships/hyperlink" Id="rId513"/>
    <Relationship TargetMode="External" Target="https://m.edsoo.ru/f29fd0f4" Type="http://schemas.openxmlformats.org/officeDocument/2006/relationships/hyperlink" Id="rId514"/>
    <Relationship TargetMode="External" Target="https://m.edsoo.ru/f2a0c9fa" Type="http://schemas.openxmlformats.org/officeDocument/2006/relationships/hyperlink" Id="rId515"/>
    <Relationship TargetMode="External" Target="https://m.edsoo.ru/f29fc5f0" Type="http://schemas.openxmlformats.org/officeDocument/2006/relationships/hyperlink" Id="rId516"/>
    <Relationship TargetMode="External" Target="https://m.edsoo.ru/f29fe7c4" Type="http://schemas.openxmlformats.org/officeDocument/2006/relationships/hyperlink" Id="rId517"/>
    <Relationship TargetMode="External" Target="https://m.edsoo.ru/f29fe8dc" Type="http://schemas.openxmlformats.org/officeDocument/2006/relationships/hyperlink" Id="rId518"/>
    <Relationship TargetMode="External" Target="https://m.edsoo.ru/f29fe9ea" Type="http://schemas.openxmlformats.org/officeDocument/2006/relationships/hyperlink" Id="rId519"/>
    <Relationship TargetMode="External" Target="https://m.edsoo.ru/f29feb52" Type="http://schemas.openxmlformats.org/officeDocument/2006/relationships/hyperlink" Id="rId520"/>
    <Relationship TargetMode="External" Target="https://m.edsoo.ru/f29fecba" Type="http://schemas.openxmlformats.org/officeDocument/2006/relationships/hyperlink" Id="rId521"/>
    <Relationship TargetMode="External" Target="https://m.edsoo.ru/f2a0a6f0" Type="http://schemas.openxmlformats.org/officeDocument/2006/relationships/hyperlink" Id="rId522"/>
    <Relationship TargetMode="External" Target="https://m.edsoo.ru/f2a0afd8" Type="http://schemas.openxmlformats.org/officeDocument/2006/relationships/hyperlink" Id="rId523"/>
    <Relationship TargetMode="External" Target="https://m.edsoo.ru/f2a0b7ee" Type="http://schemas.openxmlformats.org/officeDocument/2006/relationships/hyperlink" Id="rId524"/>
    <Relationship TargetMode="External" Target="https://m.edsoo.ru/f29fede6" Type="http://schemas.openxmlformats.org/officeDocument/2006/relationships/hyperlink" Id="rId525"/>
    <Relationship TargetMode="External" Target="https://m.edsoo.ru/f29fef08" Type="http://schemas.openxmlformats.org/officeDocument/2006/relationships/hyperlink" Id="rId526"/>
    <Relationship TargetMode="External" Target="https://m.edsoo.ru/f29ff214" Type="http://schemas.openxmlformats.org/officeDocument/2006/relationships/hyperlink" Id="rId527"/>
    <Relationship TargetMode="External" Target="https://m.edsoo.ru/f29ff336" Type="http://schemas.openxmlformats.org/officeDocument/2006/relationships/hyperlink" Id="rId528"/>
    <Relationship TargetMode="External" Target="https://m.edsoo.ru/f29ff44e" Type="http://schemas.openxmlformats.org/officeDocument/2006/relationships/hyperlink" Id="rId529"/>
    <Relationship TargetMode="External" Target="https://m.edsoo.ru/f2a08300" Type="http://schemas.openxmlformats.org/officeDocument/2006/relationships/hyperlink" Id="rId530"/>
    <Relationship TargetMode="External" Target="https://m.edsoo.ru/f29fe36e" Type="http://schemas.openxmlformats.org/officeDocument/2006/relationships/hyperlink" Id="rId531"/>
    <Relationship TargetMode="External" Target="https://m.edsoo.ru/f2a087e2" Type="http://schemas.openxmlformats.org/officeDocument/2006/relationships/hyperlink" Id="rId532"/>
    <Relationship TargetMode="External" Target="https://m.edsoo.ru/f2a08b2a" Type="http://schemas.openxmlformats.org/officeDocument/2006/relationships/hyperlink" Id="rId533"/>
    <Relationship TargetMode="External" Target="https://m.edsoo.ru/f2a097d2" Type="http://schemas.openxmlformats.org/officeDocument/2006/relationships/hyperlink" Id="rId534"/>
    <Relationship TargetMode="External" Target="https://m.edsoo.ru/f2a08986" Type="http://schemas.openxmlformats.org/officeDocument/2006/relationships/hyperlink" Id="rId535"/>
    <Relationship TargetMode="External" Target="https://m.edsoo.ru/f2a08cb0" Type="http://schemas.openxmlformats.org/officeDocument/2006/relationships/hyperlink" Id="rId536"/>
    <Relationship TargetMode="External" Target="https://m.edsoo.ru/f2a09502" Type="http://schemas.openxmlformats.org/officeDocument/2006/relationships/hyperlink" Id="rId537"/>
    <Relationship TargetMode="External" Target="https://m.edsoo.ru/f2a09372" Type="http://schemas.openxmlformats.org/officeDocument/2006/relationships/hyperlink" Id="rId538"/>
    <Relationship TargetMode="External" Target="https://m.edsoo.ru/f2a09674" Type="http://schemas.openxmlformats.org/officeDocument/2006/relationships/hyperlink" Id="rId539"/>
    <Relationship TargetMode="External" Target="https://m.edsoo.ru/f2a0c7c0" Type="http://schemas.openxmlformats.org/officeDocument/2006/relationships/hyperlink" Id="rId540"/>
    <Relationship TargetMode="External" Target="https://m.edsoo.ru/f2a0b1c2" Type="http://schemas.openxmlformats.org/officeDocument/2006/relationships/hyperlink" Id="rId541"/>
    <Relationship TargetMode="External" Target="https://m.edsoo.ru/f2a0b4c4" Type="http://schemas.openxmlformats.org/officeDocument/2006/relationships/hyperlink" Id="rId542"/>
    <Relationship TargetMode="External" Target="https://m.edsoo.ru/f2a0b348" Type="http://schemas.openxmlformats.org/officeDocument/2006/relationships/hyperlink" Id="rId543"/>
    <Relationship TargetMode="External" Target="https://m.edsoo.ru/f2a0aa06" Type="http://schemas.openxmlformats.org/officeDocument/2006/relationships/hyperlink" Id="rId544"/>
    <Relationship TargetMode="External" Target="https://m.edsoo.ru/f2a0c234" Type="http://schemas.openxmlformats.org/officeDocument/2006/relationships/hyperlink" Id="rId545"/>
    <Relationship TargetMode="External" Target="https://m.edsoo.ru/f2a0c11c" Type="http://schemas.openxmlformats.org/officeDocument/2006/relationships/hyperlink" Id="rId546"/>
    <Relationship TargetMode="External" Target="https://m.edsoo.ru/f2a0bee2" Type="http://schemas.openxmlformats.org/officeDocument/2006/relationships/hyperlink" Id="rId547"/>
    <Relationship TargetMode="External" Target="https://m.edsoo.ru/f2a0b906" Type="http://schemas.openxmlformats.org/officeDocument/2006/relationships/hyperlink" Id="rId548"/>
    <Relationship TargetMode="External" Target="https://m.edsoo.ru/f2a0a902" Type="http://schemas.openxmlformats.org/officeDocument/2006/relationships/hyperlink" Id="rId549"/>
    <Relationship TargetMode="External" Target="https://m.edsoo.ru/f2a0c45a" Type="http://schemas.openxmlformats.org/officeDocument/2006/relationships/hyperlink" Id="rId55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