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2020554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Тверской области </w:t>
      </w:r>
      <w:bookmarkEnd w:id="1"/>
    </w:p>
    <w:p>
      <w:pPr>
        <w:spacing w:before="0" w:after="0" w:line="408"/>
        <w:ind w:left="120"/>
        <w:jc w:val="center"/>
      </w:pP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Отдел образования Рамешковского муниципального округа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"Рамешковская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МОУ "Рамешковская СОШ"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Юхарева Е.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6799185)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пгт. Рамешки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2025</w:t>
      </w:r>
      <w:bookmarkEnd w:id="4"/>
    </w:p>
    <w:p>
      <w:pPr>
        <w:spacing w:before="0" w:after="0"/>
        <w:ind w:left="120"/>
        <w:jc w:val="left"/>
      </w:pPr>
    </w:p>
    <w:bookmarkStart w:name="block-52020554" w:id="5"/>
    <w:p>
      <w:pPr>
        <w:sectPr>
          <w:pgSz w:w="11906" w:h="16383" w:orient="portrait"/>
        </w:sectPr>
      </w:pPr>
    </w:p>
    <w:bookmarkEnd w:id="5"/>
    <w:bookmarkEnd w:id="0"/>
    <w:bookmarkStart w:name="block-5202056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Федеральная рабочая программа по учебному предмету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 (далее соответственно 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элементов содержания по русскому языку.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 определению планируемых результатов и к структуре тематического планирования.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русскому языку позволит педагогическому работнику:</w:t>
      </w:r>
    </w:p>
    <w:p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разработать календарно-тематическое планирование с учётом особенностей конкретного класса.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рекомендованных для изучения русского языка, – </w:t>
      </w:r>
      <w:bookmarkStart w:name="8c3bf606-7a1d-4fcd-94d7-0135a7a0563e" w:id="7"/>
      <w:r>
        <w:rPr>
          <w:rFonts w:ascii="Times New Roman" w:hAnsi="Times New Roman"/>
          <w:b w:val="false"/>
          <w:i w:val="false"/>
          <w:color w:val="000000"/>
          <w:sz w:val="28"/>
        </w:rPr>
        <w:t>675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(5 часов в неделю в каждом классе): в 1 классе – </w:t>
      </w:r>
      <w:bookmarkStart w:name="cd8a3143-f5bd-4e29-8dee-480b79605a52" w:id="8"/>
      <w:r>
        <w:rPr>
          <w:rFonts w:ascii="Times New Roman" w:hAnsi="Times New Roman"/>
          <w:b w:val="false"/>
          <w:i w:val="false"/>
          <w:color w:val="000000"/>
          <w:sz w:val="28"/>
        </w:rPr>
        <w:t>165</w:t>
      </w:r>
      <w:bookmarkEnd w:id="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часов, во 2–4 классах – по 170 часов.</w:t>
      </w:r>
    </w:p>
    <w:bookmarkStart w:name="block-52020562" w:id="9"/>
    <w:p>
      <w:pPr>
        <w:sectPr>
          <w:pgSz w:w="11906" w:h="16383" w:orient="portrait"/>
        </w:sectPr>
      </w:pPr>
    </w:p>
    <w:bookmarkEnd w:id="9"/>
    <w:bookmarkEnd w:id="6"/>
    <w:bookmarkStart w:name="block-52020557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 при его прослушивании и при самостоятельном чтении вслух.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1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[1]</w:t>
        </w:r>
      </w:hyperlink>
      <w:bookmarkEnd w:id="11"/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Чтение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2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2"/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«жи», «ши» (в положении 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Установление соотношения звукового и буквенного состава слова в словах, 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стол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конь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3"/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>
      <w:pPr>
        <w:spacing w:before="0" w:after="0"/>
        <w:ind w:left="120"/>
        <w:jc w:val="left"/>
      </w:pPr>
    </w:p>
    <w:p>
      <w:pPr>
        <w:spacing w:before="0" w:after="0" w:line="26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57"/>
        <w:ind w:firstLine="60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(ПРОПЕДЕВТИЧЕСКИЙ УРОВЕНЬ)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основания для сравнения звукового состава слов: выделять признаки сходства и различия;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изменения звуковой модели по предложенному учителем правилу, подбирать слова к модели;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о соответствии звукового и буквенного состава слова;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алфавит для самостоятельного упорядочивания списка слов.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графическую информацию – модели звукового состава слова;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модели звукового состава слова.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суждения, выражать эмоции в соответствии с целями и условиями общения в знакомой среде;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в процессе общения нормы речевого этикета;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ведения диалога;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разные точки зрения;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учебного диалога отвечать на вопросы по изученному материалу;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речевое высказывание об обозначении звуков буквами; о звуковом и буквенном составе слова.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последовательность учебных операций при проведении звукового анализа слова;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последовательность учебных операций при списывании;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правильность написания букв, соединений букв, слов, предложений.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«е», «ё», «ю», «я» (повторение изученного в 1 классе).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твёрдости-мягкости согласные звуки.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звонкости-глухости согласные звуки.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«е», «ё», «ю», «я» (в начале слова и после гласных).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1 классе).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«чт», «щн», «нч»;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30–45 слов с использованием вопросов.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>УНИВЕРСАЛЬНЫЕ УЧЕБНЫЕ ДЕЙСТВИЯ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>(ПРОПЕДЕВТИЧЕСКИЙ УРОВЕНЬ)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значение однокоренных (родственных) слов: указывать сходство и различие лексического значения;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буквенную оболочку однокоренных (родственных) слов: выявлять случаи чередования;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основания для сравнения слов: на какой вопрос отвечают, что обозначают;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 по заданным параметрам;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признак, по которому проведена классификация звуков, букв, слов, предложений;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в процессе наблюдения за языковыми единицами;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наблюдение за языковыми единицами (слово, предложение, текст);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словарь учебника для получения информации;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 помощью словаря значения многозначных слов;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помощью учителя на уроках русского языка создавать схемы, таблицы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для представления информации.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о языковых единицах;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диалога;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 о результатах наблюдения за языковыми единицами;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выказывание;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и письменно формулировать простые выводы на основе прочитанного или услышанного текста.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 помощью учителя действия по решению орфографической задачи;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 помощью учителя причины успеха (неудач) при выполнении заданий по русскому языку;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совместно обсуждать процесс и результат работы;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«не», её значение.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«и», «а», «но» и без союзов.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другие.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тему и основную мысль текста;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типы текстов (повествование, описание, рассуждение): выделять особенности каждого типа текста;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прямое и переносное значение слова;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слова на основании того, какой частью речи они являются;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звуков, предложений;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 изменения текста, планировать действия по изменению текста;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высказывать предположение в процессе наблюдения за языковым материалом;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наиболее подходящий для данной ситуации тип текста (на основе предложенных критериев).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 при выполнении мини-исследования;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текстовую, графическую, звуковую информацию в соответствии с учебной задачей;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орфографической задачи;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при выполнении заданий по русскому языку;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(в группах) проектные задания с использованием предложенных образцов;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 выполнении совместной деятельности справедливо распределять работу, договариваться, обсуждать процесс и результат совместной работы;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6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6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«и», «а», «но» в простых и сложных предложениях.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«не», её значение (повторение).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между словами в словосочетании.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2-го лица единственного числа;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«-ться» и «-тся»;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«и», «а», «но» и без союзов.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/>
        <w:ind w:left="120"/>
        <w:jc w:val="left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слова на основании того, какой частью речи они являются;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глаголы в группы по определённому признаку (например, время, спряжение);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предложения по определённому признаку, самостоятельно устанавливать этот признак;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предложенные языковые единицы;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характеризовать языковые единицы по заданным признакам;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речевой ситуации.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небольшие публичные выступления;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действия по решению учебной задачи для получения результата;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 и возможные ошибки.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ошибки в своей и чужих работах, устанавливать их причины;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по предложенным критериям общий результат деятельности и свой вклад в неё;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оценку своей работы.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 задания с использованием предложенных образцов, планов, идей.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  <w:bookmarkStart w:name="_ftn1" w:id="17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>
      <w:pPr>
        <w:spacing w:before="0" w:after="0" w:line="264"/>
        <w:ind w:left="120"/>
        <w:jc w:val="both"/>
      </w:pPr>
      <w:bookmarkStart w:name="_ftn1" w:id="18"/>
      <w:hyperlink r:id="rId10">
        <w:r>
          <w:rPr>
            <w:rFonts w:ascii="Times New Roman" w:hAnsi="Times New Roman"/>
            <w:b w:val="false"/>
            <w:i w:val="false"/>
            <w:color w:val="004c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4cff"/>
            <w:sz w:val="18"/>
          </w:rPr>
          <w:t>[2]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p>
      <w:pPr>
        <w:spacing w:before="0" w:after="0" w:line="264"/>
        <w:ind w:left="120"/>
        <w:jc w:val="both"/>
      </w:pPr>
      <w:bookmarkStart w:name="_ftn1" w:id="19"/>
      <w:hyperlink r:id="rId11">
        <w:r>
          <w:rPr>
            <w:rFonts w:ascii="Times New Roman" w:hAnsi="Times New Roman"/>
            <w:b w:val="false"/>
            <w:i w:val="false"/>
            <w:color w:val="004c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4cff"/>
            <w:sz w:val="21"/>
          </w:rPr>
          <w:t>[3]</w:t>
        </w:r>
      </w:hyperlink>
      <w:bookmarkEnd w:id="19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bookmarkStart w:name="block-52020557" w:id="20"/>
    <w:p>
      <w:pPr>
        <w:sectPr>
          <w:pgSz w:w="11906" w:h="16383" w:orient="portrait"/>
        </w:sectPr>
      </w:pPr>
    </w:p>
    <w:bookmarkEnd w:id="20"/>
    <w:bookmarkEnd w:id="10"/>
    <w:bookmarkStart w:name="block-52020555" w:id="21"/>
    <w:p>
      <w:pPr>
        <w:numPr>
          <w:ilvl w:val="0"/>
          <w:numId w:val="3"/>
        </w:numPr>
        <w:spacing w:before="0" w:after="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РУССКОМУ ЯЗЫКУ НА УРОВНЕ НАЧАЛЬНОГО ОБЩЕГО ОБРАЗОВАНИЯ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2"/>
          <w:sz w:val="28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гражданско-патриотическое воспитание:</w:t>
      </w:r>
    </w:p>
    <w:p>
      <w:pPr>
        <w:numPr>
          <w:ilvl w:val="0"/>
          <w:numId w:val="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воспитание:</w:t>
      </w:r>
    </w:p>
    <w:p>
      <w:pPr>
        <w:numPr>
          <w:ilvl w:val="0"/>
          <w:numId w:val="5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языка как одной из главных духовно-нравственных ценностей народа;</w:t>
      </w:r>
    </w:p>
    <w:p>
      <w:pPr>
        <w:numPr>
          <w:ilvl w:val="0"/>
          <w:numId w:val="5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>
      <w:pPr>
        <w:numPr>
          <w:ilvl w:val="0"/>
          <w:numId w:val="5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>
      <w:pPr>
        <w:numPr>
          <w:ilvl w:val="0"/>
          <w:numId w:val="5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воспитание:</w:t>
      </w:r>
    </w:p>
    <w:p>
      <w:pPr>
        <w:numPr>
          <w:ilvl w:val="0"/>
          <w:numId w:val="6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6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физическое воспитание, формирование культуры здоровья и эмоционального благополучия:</w:t>
      </w:r>
    </w:p>
    <w:p>
      <w:pPr>
        <w:numPr>
          <w:ilvl w:val="0"/>
          <w:numId w:val="7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7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5) трудовое воспитание:</w:t>
      </w:r>
    </w:p>
    <w:p>
      <w:pPr>
        <w:numPr>
          <w:ilvl w:val="0"/>
          <w:numId w:val="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6) экологическое воспитание:</w:t>
      </w:r>
    </w:p>
    <w:p>
      <w:pPr>
        <w:numPr>
          <w:ilvl w:val="0"/>
          <w:numId w:val="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7) ценность научного познания:</w:t>
      </w:r>
    </w:p>
    <w:p>
      <w:pPr>
        <w:numPr>
          <w:ilvl w:val="0"/>
          <w:numId w:val="1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1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/>
        <w:ind w:left="120"/>
        <w:jc w:val="left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Базовые логические действия: </w:t>
      </w:r>
    </w:p>
    <w:p>
      <w:pPr>
        <w:numPr>
          <w:ilvl w:val="0"/>
          <w:numId w:val="1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>
      <w:pPr>
        <w:numPr>
          <w:ilvl w:val="0"/>
          <w:numId w:val="1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1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1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1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1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 наблюдения за языковым материалом, делать выводы.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1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1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1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>
      <w:pPr>
        <w:numPr>
          <w:ilvl w:val="0"/>
          <w:numId w:val="1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1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13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3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3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3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3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3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57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>
      <w:pPr>
        <w:numPr>
          <w:ilvl w:val="0"/>
          <w:numId w:val="14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/>
        <w:ind w:left="120"/>
        <w:jc w:val="left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15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5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6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6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6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6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>
      <w:pPr>
        <w:numPr>
          <w:ilvl w:val="0"/>
          <w:numId w:val="16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17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7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7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7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7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7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выполнять совместные проектные задания с использованием предложенных образцов.</w:t>
      </w:r>
    </w:p>
    <w:p>
      <w:pPr>
        <w:spacing w:before="0" w:after="0" w:line="252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первом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выделять слова из предложений;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звуки из слова;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«е», «ё», «ю», «я» и буквой «ь» в конце слова;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прописные и строчные буквы, соединения букв, слова;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по изученным правилам;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3–5 предложений по сюжетным картинкам и на основе наблюдений;</w:t>
      </w:r>
    </w:p>
    <w:p>
      <w:pPr>
        <w:numPr>
          <w:ilvl w:val="0"/>
          <w:numId w:val="18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по изученным правилам;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по изученным правилам;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(1–2 предложения);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30–45 слов с использованием вопросов;</w:t>
      </w:r>
    </w:p>
    <w:p>
      <w:pPr>
        <w:numPr>
          <w:ilvl w:val="0"/>
          <w:numId w:val="19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звуко-буквенный анализ слова (в словах с орфограммами; без транскрибирования);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употребляемые в прямом и переносном значении (простые случаи);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по изученным правилам;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(1–2 предложения);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«и», «а», «но»);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20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звуко-буквенный разбор слов (в соответствии с предложенным в учебнике алгоритмом);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по изученным правилам;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по изученным правилам;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2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bookmarkStart w:name="block-52020555" w:id="22"/>
    <w:p>
      <w:pPr>
        <w:sectPr>
          <w:pgSz w:w="11906" w:h="16383" w:orient="portrait"/>
        </w:sectPr>
      </w:pPr>
    </w:p>
    <w:bookmarkEnd w:id="22"/>
    <w:bookmarkEnd w:id="21"/>
    <w:bookmarkStart w:name="block-52020556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2020556" w:id="24"/>
    <w:p>
      <w:pPr>
        <w:sectPr>
          <w:pgSz w:w="16383" w:h="11906" w:orient="landscape"/>
        </w:sectPr>
      </w:pPr>
    </w:p>
    <w:bookmarkEnd w:id="24"/>
    <w:bookmarkEnd w:id="23"/>
    <w:bookmarkStart w:name="block-52020558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 ГОРЕЦКИЙ И ДР.), «РУССКИЙ ЯЗЫК. 1-4 КЛАСС. (АВТОРЫ В.П. КАНАКИНА, В.Г. 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заглавная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признаки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звонкости-глухости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глаголов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«Как приготовить салат»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«Глагол»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«Предлоги»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6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2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Устное описание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«Правописание слов с орфограммами в корне»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другие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Устное описание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повторение по теме «Правописание безударных падежных окончаний имен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«Чему мы научились на уроках правописания в 3 классе»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30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родным. 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4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«Имя существительное»: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1-го и 3-го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Отработка темы «Глагол»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«Безударные личные окончания глаголов»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2020558" w:id="26"/>
    <w:p>
      <w:pPr>
        <w:sectPr>
          <w:pgSz w:w="16383" w:h="11906" w:orient="landscape"/>
        </w:sectPr>
      </w:pPr>
    </w:p>
    <w:bookmarkEnd w:id="26"/>
    <w:bookmarkEnd w:id="25"/>
    <w:bookmarkStart w:name="block-52020553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другие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– значимые части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28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других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6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1-го, 2-го,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«Правописание безударных падежных окончаний имен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13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10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«Чему мы научились на уроках правописания в 3 классе»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родным. Изучающее чтение. Функции ознакомительного чтения, ситуации применения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1-го, 2-го,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1-го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3-го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6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1-го и 3-го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-тся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-тся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«Безударные личные окончания глаголов»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23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«Глагол». Повелительное наклонение глагола: наблюдение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«Глагол». Образование повелительного наклонения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«Глагол»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«Числительное»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«Чему мы научились на уроках правописания в 4 классе» / Всероссийкая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2020553" w:id="28"/>
    <w:p>
      <w:pPr>
        <w:sectPr>
          <w:pgSz w:w="16383" w:h="11906" w:orient="landscape"/>
        </w:sectPr>
      </w:pPr>
    </w:p>
    <w:bookmarkEnd w:id="28"/>
    <w:bookmarkEnd w:id="27"/>
    <w:bookmarkStart w:name="block-52020559" w:id="29"/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ПРОВЕРЯЕМЫЕ ТРЕБОВАНИЯ К РЕЗУЛЬТАТАМ ОСВОЕНИЯ ОСНОВНОЙ </w:t>
      </w: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ОБРАЗОВАТЕЛЬНОЙ ПРОГРАММЫ</w:t>
      </w:r>
    </w:p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707"/>
        <w:gridCol w:w="10862"/>
      </w:tblGrid>
      <w:tr>
        <w:trPr>
          <w:trHeight w:val="79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 проверяемого результата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Орфоэпия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Выделять звуки из слова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гласные и согласные звуки (в том числе различать в словах согласный звук [й’] и гласный звук [и])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ударные и безударные гласные звуки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согласные звуки: мягкие и твёрдые, звонкие и глухие (вне слова и в слове)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понятия «звук» и «буква»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Обозначать на письме мягкость согласных звуков буквами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е, ё, ю, 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буквой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конце слова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 называть буквы русского алфавита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Выделять слова из предложений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в тексте слова, значение которых требует уточнения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слово и предложение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Составлять предложение из набора форм слов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135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>
        <w:trPr>
          <w:trHeight w:val="261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жи, ши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ча, ща, чу, щу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и исправлять ошибки на изученные правила, описки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Понимать прослушанный текст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706"/>
        <w:gridCol w:w="10713"/>
      </w:tblGrid>
      <w:tr>
        <w:trPr>
          <w:trHeight w:val="79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 проверяемого результата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е, ё, ю, 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Обозначать на письме мягкость согласных звуков буквой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ь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середине слова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>
        <w:trPr>
          <w:trHeight w:val="99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Выявлять случаи употребления синонимов и антонимов (без называния терминов)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 (морфемика)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однокоренные слова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Выделять в слове корень (простые случаи)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Выделять в слове окончание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слова, отвечающие на вопросы «кто?», «что?»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слова, отвечающие на вопросы «что делать?», «что сделать?» и другие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слова, отвечающие на вопросы «какой?», «какая?», «какое?», «какие?»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вид предложения по цели высказывания и по эмоциональной окраске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31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Применять изученные правила правописания, в том числе: сочетания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чк, чн, чт; щн, нч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и исправлять ошибки на изученные правила, описки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тему текста и озаглавливать текст, отражая его тему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Составлять текст из разрозненных предложений, частей текста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707"/>
        <w:gridCol w:w="10862"/>
      </w:tblGrid>
      <w:tr>
        <w:trPr>
          <w:trHeight w:val="79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 проверяемого результата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функцию разделительных мягкого и твёрдого знаков в словах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Устанавливать соотношение звукового и буквенного состава, в том числе с учётом функций букв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е, ё, ю, 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в словах с разделительными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ь, ъ,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словах с непроизносимыми согласными</w:t>
            </w:r>
          </w:p>
        </w:tc>
      </w:tr>
      <w:tr>
        <w:trPr>
          <w:trHeight w:val="124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Выявлять случаи употребления синонимов и антонимов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Подбирать синонимы и антонимы к словам разных частей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значение слова в тексте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Уточнять значение слова с помощью толкового словаря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 (морфемика)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имена существительные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грамматические признаки имён существительных: род, число, падеж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Склонять в единственном числе имена существительные с ударными окончаниями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имена прилагательные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грамматические признаки имён прилагательных: род, число, падеж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глаголы</w:t>
            </w:r>
          </w:p>
        </w:tc>
      </w:tr>
      <w:tr>
        <w:trPr>
          <w:trHeight w:val="49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60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глаголы, отвечающие на вопросы «что делать?» и «что сделать?»</w:t>
            </w:r>
          </w:p>
        </w:tc>
      </w:tr>
      <w:tr>
        <w:trPr>
          <w:trHeight w:val="100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60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>
        <w:trPr>
          <w:trHeight w:val="49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60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Изменять глагол по временам (простые случаи), в прошедшем времени – по родам</w:t>
            </w:r>
          </w:p>
        </w:tc>
      </w:tr>
      <w:tr>
        <w:trPr>
          <w:trHeight w:val="49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60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личные местоимения (в начальной форме)</w:t>
            </w:r>
          </w:p>
        </w:tc>
      </w:tr>
      <w:tr>
        <w:trPr>
          <w:trHeight w:val="67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60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личные местоимения для устранения неоправданных повторов в тексте</w:t>
            </w:r>
          </w:p>
        </w:tc>
      </w:tr>
      <w:tr>
        <w:trPr>
          <w:trHeight w:val="49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60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предлоги и приставки</w:t>
            </w:r>
          </w:p>
        </w:tc>
      </w:tr>
      <w:tr>
        <w:trPr>
          <w:trHeight w:val="100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60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вид предложения по цели высказывания и по эмоциональной окраске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главные и второстепенные (без деления на виды) члены предложения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распространённые и нераспространённые предложения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 списывать слова, предложения, тексты объёмом не более 70 слов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и исправлять ошибки на изученные правила, описки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Понимать тексты разных типов, находить в тексте заданную информацию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>
        <w:trPr>
          <w:trHeight w:val="162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Определять связь предложений в тексте (с помощью личных местоимений, синонимов, союзов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ключевые слова в тексте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тему текста и основную мысль текста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Составлять план текста, создавать по нему текст и корректировать текст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707"/>
        <w:gridCol w:w="10862"/>
      </w:tblGrid>
      <w:tr>
        <w:trPr>
          <w:trHeight w:val="79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 проверяемого результата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Подбирать к предложенным словам синонимы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Подбирать к предложенным словам антонимы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 (морфемика)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78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разбор имени существительного как части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разбор имени прилагательного как части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Устанавливать (находить) неопределённую форму глагола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Изменять глаголы в настоящем и будущем времени по лицам и числам (спрягать)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разбор глагола как части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личные местоимения для устранения неоправданных повторов в тексте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предложение, словосочетание и слово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Классифицировать предложения по цели высказывания и по эмоциональной окраске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распространённые и нераспространённые предложения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предложения с однородными членами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Составлять предложения с однородными членами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предложения с однородными членами в речи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бессоюзные сложные предложения без называния терминов)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бессоюзные сложные предложения без называния терминов)</w:t>
            </w:r>
          </w:p>
        </w:tc>
      </w:tr>
      <w:tr>
        <w:trPr>
          <w:trHeight w:val="81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Производить синтаксический разбор простого предложения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без союзов</w:t>
            </w:r>
          </w:p>
        </w:tc>
      </w:tr>
      <w:tr>
        <w:trPr>
          <w:trHeight w:val="375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-мя, -ий, -ие, -ия,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-ья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типа гостья,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ье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типа ожерелье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-ов, -ин, -ий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-ться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-тся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; безударные личные окончания глаголов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 списывать тексты объёмом не более 85 слов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Корректировать порядок предложений и частей текста</w:t>
            </w:r>
          </w:p>
        </w:tc>
      </w:tr>
      <w:tr>
        <w:trPr>
          <w:trHeight w:val="81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Составлять план к заданным текстам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Осуществлять подробный пересказ текста (устно и письменно)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Осуществлять выборочный пересказ текста (устно)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(после предварительной подготовки) сочинения по заданным темам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Осуществлять в процессе изучающего чтения поиск информации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Интерпретировать и обобщать содержащуюся в тексте информацию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Осуществлять ознакомительное чтение в соответствии с поставленной задачей</w:t>
            </w:r>
          </w:p>
        </w:tc>
      </w:tr>
    </w:tbl>
    <w:bookmarkStart w:name="block-52020559" w:id="30"/>
    <w:p>
      <w:pPr>
        <w:sectPr>
          <w:pgSz w:w="11906" w:h="16383" w:orient="portrait"/>
        </w:sectPr>
      </w:pPr>
    </w:p>
    <w:bookmarkEnd w:id="30"/>
    <w:bookmarkEnd w:id="29"/>
    <w:bookmarkStart w:name="block-52020561" w:id="31"/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ПРОВЕРЯЕМЫЕ ЭЛЕМЕНТЫ СОДЕРЖАНИЯ </w:t>
      </w:r>
    </w:p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451"/>
        <w:gridCol w:w="10962"/>
      </w:tblGrid>
      <w:tr>
        <w:trPr>
          <w:trHeight w:val="40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Орфоэпия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и согласные звуки, их различение. Согласный звук [й’] и гласный звук [и]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Ударение в слове. Гласные ударные и безударные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звуки, их различение. Звонкие и глухие согласные звуки, их различение. Шипящие [ж], [ш], [ч’], [щ’]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 и буква. Различение звуков и букв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Обозначение на письме твёрдости согласных звуков буквами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а, о, у, ы, э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слова с буквой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э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Обозначение на письме мягкости согласных звуков буквами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е, ё, ю, я, 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. Функции букв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е, ё, ю, я</w:t>
            </w:r>
          </w:p>
        </w:tc>
      </w:tr>
      <w:tr>
        <w:trPr>
          <w:trHeight w:val="1470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Небуквенные графические средства: пробел между словами, знак переноса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алфавит: правильное название букв, их последовательность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 (ознакомление)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название предмета, признака предмета, действия предмета (ознакомление)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Выявление слов, значение которых требует уточнения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 (ознакомление)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Слово, предложение (наблюдение над сходством и различием)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слов в предложении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(без учёта морфемного деления слова)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Гласные после шипящих в сочетаниях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жи, ши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ча, ща, чу, щу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чк, чн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 списывания текста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 (ознакомление)</w:t>
            </w:r>
          </w:p>
        </w:tc>
      </w:tr>
      <w:tr>
        <w:trPr>
          <w:trHeight w:val="810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Ситуация общения: цель общения, с кем и где происходит общение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рассказов на основе наблюдений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455"/>
        <w:gridCol w:w="11114"/>
      </w:tblGrid>
      <w:tr>
        <w:trPr>
          <w:trHeight w:val="40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е, ё, ю, 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(повторение изученного в 1 классе)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Использование на письме разделительных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ь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в словах с буквами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е, ё, ю, 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(в начале слова и после гласных)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 (в том числе при стечении согласных)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знания алфавита при работе со словарями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>
        <w:trPr>
          <w:trHeight w:val="117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единство звучания и значения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 (общее представление)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Выявление слов, значение которых требует уточнения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 (простые случаи, наблюдение)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в речи синонимов, антонимов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 (морфемика)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обязательная часть слова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корня (простые случаи)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 (наблюдение)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Предлог. Отличие предлогов от приставок. Наиболее распространённые предлоги: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в, на, из, без, над, до, у, о, об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другие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слов в предложении; связь слов в предложении (повторение)</w:t>
            </w:r>
          </w:p>
        </w:tc>
      </w:tr>
      <w:tr>
        <w:trPr>
          <w:trHeight w:val="81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языка. Предложение и слово. Отличие предложения от слова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жи, ши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ча, ща, чу, щу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сочетания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чк, чн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(повторение правил правописания, изученных в 1 классе)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ошибки. Понятие орфограммы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и самоконтроль при проверке собственных и предложенных текстов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мягкий знак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чт, щн, нч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Проверяемые безударные гласные в корне слова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звонкие и глухие согласные в корне слова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</w:tr>
      <w:tr>
        <w:trPr>
          <w:trHeight w:val="270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использованием личных наблюдений и вопросов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текста. Подбор заголовков к предложенным текстам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Выразительное чтение текста вслух с соблюдением правильной интонации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459"/>
        <w:gridCol w:w="11110"/>
      </w:tblGrid>
      <w:tr>
        <w:trPr>
          <w:trHeight w:val="40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</w:t>
            </w:r>
          </w:p>
        </w:tc>
      </w:tr>
      <w:tr>
        <w:trPr>
          <w:trHeight w:val="211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в словах с разделительными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в словах с непроизносимыми согласными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при работе со словарями, справочниками, каталогами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орфоэпического словаря для решения практических задач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лексическое значение слова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 (ознакомление)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 (ознакомление)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 (морфемика)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– значимые части слова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 (ознакомление)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</w:t>
            </w:r>
          </w:p>
        </w:tc>
      </w:tr>
      <w:tr>
        <w:trPr>
          <w:trHeight w:val="129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речи. Зависимость формы имени прилагательного от формы имени существительного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Изменение имён прилагательных по родам, числам и падежам (кроме имён прилагательных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-ий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-ов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-ин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). Склонение имён прилагательных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местоимения, их употребление в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будущее, прошедшее время глаголов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временам, числам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её значение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– подлежащее и сказуемое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 (без деления на виды)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Наблюдение за однородными членами предложения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без союзов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</w:tr>
      <w:tr>
        <w:trPr>
          <w:trHeight w:val="129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6.7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личными местоимениями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6.9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Раздельное написание частицы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с глаголами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Составление плана текста, написание текста по заданному плану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Связь предложений в тексте с помощью личных местоимений, синонимов, союзов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но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7.9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 письма, объявления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по коллективно или самостоятельно составленному плану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7.12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Изучающее чтение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ознакомительного чтения, ситуации применения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458"/>
        <w:gridCol w:w="11111"/>
      </w:tblGrid>
      <w:tr>
        <w:trPr>
          <w:trHeight w:val="40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Звукобуквенный разбор слова (по отработанному алгоритму)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Правильная интонация в процессе говорения и чтения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в речи фразеологизмов (простые случаи)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 (морфемика)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 (ознакомление)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самостоятельные и служебные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существительное. Склонение имён существительных (кроме существительных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-мя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-ья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гостья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ье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ожерелье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во множественном числе; а также кроме собственных имён существительных на 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ов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-ин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 имена существительные 1-го, 2-го, 3го склонений (повторение изученного)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 во множественном числе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>
        <w:trPr>
          <w:trHeight w:val="58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І и ІІ спряжение глаголов. Способы определения I и II спряжения глаголов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(общее представление). Значение, вопросы, употребление в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 (повторение)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Союз; союзы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простых и сложных предложениях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её значение (повторение)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</w:tr>
      <w:tr>
        <w:trPr>
          <w:trHeight w:val="261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Предложения с однородными членами: без союзов,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с одиночным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 Интонация перечисления в предложениях с однородными членами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 (ознакомление)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Сложные предложения: сложносочинённые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; бессоюзные сложные предложения (без называния терминов)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 – 3 классах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-мя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-ья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гостья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ье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ожерелье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-ов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-ин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</w:t>
            </w:r>
          </w:p>
        </w:tc>
      </w:tr>
      <w:tr>
        <w:trPr>
          <w:trHeight w:val="61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Наличие или отсутствие мягкого знака в глаголах на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-ться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-тся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без союзов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сложном предложении, состоящем из двух простых (наблюдение)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предложении с прямой речью после слов автора (наблюдение)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7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 в соответствии с поставленной задачей</w:t>
            </w:r>
          </w:p>
        </w:tc>
      </w:tr>
    </w:tbl>
    <w:bookmarkStart w:name="block-52020561" w:id="32"/>
    <w:p>
      <w:pPr>
        <w:sectPr>
          <w:pgSz w:w="11906" w:h="16383" w:orient="portrait"/>
        </w:sectPr>
      </w:pPr>
    </w:p>
    <w:bookmarkEnd w:id="32"/>
    <w:bookmarkEnd w:id="31"/>
    <w:bookmarkStart w:name="block-52020560" w:id="3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ce57170-aafe-4279-bc99-7e0b1532e74c" w:id="34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bookmarkEnd w:id="34"/>
      <w:r>
        <w:rPr>
          <w:sz w:val="28"/>
        </w:rPr>
        <w:br/>
      </w:r>
      <w:bookmarkStart w:name="dce57170-aafe-4279-bc99-7e0b1532e74c" w:id="3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язык: 3-й класс: учебник: в 2 частях; 14-е издание, переработанное, 3 класс/ Канакина В.П., Горецкий В.Г., Акционерное общество «Издательство «Просвещение»</w:t>
      </w:r>
      <w:bookmarkEnd w:id="35"/>
      <w:r>
        <w:rPr>
          <w:sz w:val="28"/>
        </w:rPr>
        <w:br/>
      </w:r>
      <w:bookmarkStart w:name="dce57170-aafe-4279-bc99-7e0b1532e74c" w:id="3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язык: 4-й класс: учебник: в 2 частях; 14-е издание, переработанное, 4 класс/ Канакина В.П., Горецкий В.Г., Акционерное общество «Издательство «Просвещение»</w:t>
      </w:r>
      <w:bookmarkEnd w:id="36"/>
      <w:r>
        <w:rPr>
          <w:sz w:val="28"/>
        </w:rPr>
        <w:br/>
      </w:r>
      <w:bookmarkStart w:name="dce57170-aafe-4279-bc99-7e0b1532e74c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язык. Азбука: 1-й класс: учебник: в 2 частях; 16-е издание, переработанное, 1 класс/ Горецкий В.Г., Кирюшкин В.А., Виноградская Л.А. и др., Акционерное общество «Издательство «Просвещение»</w:t>
      </w:r>
      <w:bookmarkEnd w:id="37"/>
    </w:p>
    <w:p>
      <w:pPr>
        <w:spacing w:before="0" w:after="0" w:line="480"/>
        <w:ind w:left="120"/>
        <w:jc w:val="left"/>
      </w:pPr>
      <w:bookmarkStart w:name="38d304dc-3a0e-4920-9e36-0e61f39a7237" w:id="38"/>
      <w:r>
        <w:rPr>
          <w:rFonts w:ascii="Times New Roman" w:hAnsi="Times New Roman"/>
          <w:b w:val="false"/>
          <w:i w:val="false"/>
          <w:color w:val="000000"/>
          <w:sz w:val="28"/>
        </w:rPr>
        <w:t>__</w:t>
      </w:r>
      <w:bookmarkEnd w:id="38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90a527ce-5992-48fa-934a-f9ebf19234e8" w:id="39"/>
      <w:r>
        <w:rPr>
          <w:rFonts w:ascii="Times New Roman" w:hAnsi="Times New Roman"/>
          <w:b w:val="false"/>
          <w:i w:val="false"/>
          <w:color w:val="000000"/>
          <w:sz w:val="28"/>
        </w:rPr>
        <w:t>__</w:t>
      </w:r>
      <w:bookmarkEnd w:id="39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f6c4fe85-87f1-4037-9dc4-845745bb7b9d" w:id="40"/>
      <w:r>
        <w:rPr>
          <w:rFonts w:ascii="Times New Roman" w:hAnsi="Times New Roman"/>
          <w:b w:val="false"/>
          <w:i w:val="false"/>
          <w:color w:val="000000"/>
          <w:sz w:val="28"/>
        </w:rPr>
        <w:t>__</w:t>
      </w:r>
      <w:bookmarkEnd w:id="40"/>
    </w:p>
    <w:bookmarkStart w:name="block-52020560" w:id="41"/>
    <w:p>
      <w:pPr>
        <w:sectPr>
          <w:pgSz w:w="11906" w:h="16383" w:orient="portrait"/>
        </w:sectPr>
      </w:pPr>
    </w:p>
    <w:bookmarkEnd w:id="41"/>
    <w:bookmarkEnd w:id="3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2487137#_ftnref1" Type="http://schemas.openxmlformats.org/officeDocument/2006/relationships/hyperlink" Id="rId10"/>
    <Relationship TargetMode="External" Target="https://workprogram.edsoo.ru/templates/2487137#_ftnref1" Type="http://schemas.openxmlformats.org/officeDocument/2006/relationships/hyperlink" Id="rId11"/>
    <Relationship TargetMode="External" Target="https://m.edsoo.ru/7f410de8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1da6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f841ebc8" Type="http://schemas.openxmlformats.org/officeDocument/2006/relationships/hyperlink" Id="rId28"/>
    <Relationship TargetMode="External" Target="https://m.edsoo.ru/f84228ae" Type="http://schemas.openxmlformats.org/officeDocument/2006/relationships/hyperlink" Id="rId29"/>
    <Relationship TargetMode="External" Target="https://m.edsoo.ru/f8422d40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3038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9ca" Type="http://schemas.openxmlformats.org/officeDocument/2006/relationships/hyperlink" Id="rId35"/>
    <Relationship TargetMode="External" Target="https://m.edsoo.ru/f8423682" Type="http://schemas.openxmlformats.org/officeDocument/2006/relationships/hyperlink" Id="rId36"/>
    <Relationship TargetMode="External" Target="https://m.edsoo.ru/f8423826" Type="http://schemas.openxmlformats.org/officeDocument/2006/relationships/hyperlink" Id="rId37"/>
    <Relationship TargetMode="External" Target="https://m.edsoo.ru/f8428268" Type="http://schemas.openxmlformats.org/officeDocument/2006/relationships/hyperlink" Id="rId38"/>
    <Relationship TargetMode="External" Target="https://m.edsoo.ru/f8423682" Type="http://schemas.openxmlformats.org/officeDocument/2006/relationships/hyperlink" Id="rId39"/>
    <Relationship TargetMode="External" Target="https://m.edsoo.ru/f8423d3a" Type="http://schemas.openxmlformats.org/officeDocument/2006/relationships/hyperlink" Id="rId40"/>
    <Relationship TargetMode="External" Target="https://m.edsoo.ru/f84248ca" Type="http://schemas.openxmlformats.org/officeDocument/2006/relationships/hyperlink" Id="rId41"/>
    <Relationship TargetMode="External" Target="https://m.edsoo.ru/f8424a96" Type="http://schemas.openxmlformats.org/officeDocument/2006/relationships/hyperlink" Id="rId42"/>
    <Relationship TargetMode="External" Target="https://m.edsoo.ru/f8424d3e" Type="http://schemas.openxmlformats.org/officeDocument/2006/relationships/hyperlink" Id="rId43"/>
    <Relationship TargetMode="External" Target="https://m.edsoo.ru/f84252c0" Type="http://schemas.openxmlformats.org/officeDocument/2006/relationships/hyperlink" Id="rId44"/>
    <Relationship TargetMode="External" Target="https://m.edsoo.ru/f8426be8" Type="http://schemas.openxmlformats.org/officeDocument/2006/relationships/hyperlink" Id="rId45"/>
    <Relationship TargetMode="External" Target="https://m.edsoo.ru/f8426dd2" Type="http://schemas.openxmlformats.org/officeDocument/2006/relationships/hyperlink" Id="rId46"/>
    <Relationship TargetMode="External" Target="https://m.edsoo.ru/f8426f80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2ac0" Type="http://schemas.openxmlformats.org/officeDocument/2006/relationships/hyperlink" Id="rId49"/>
    <Relationship TargetMode="External" Target="https://m.edsoo.ru/f844436e" Type="http://schemas.openxmlformats.org/officeDocument/2006/relationships/hyperlink" Id="rId50"/>
    <Relationship TargetMode="External" Target="https://m.edsoo.ru/f8444bfc" Type="http://schemas.openxmlformats.org/officeDocument/2006/relationships/hyperlink" Id="rId51"/>
    <Relationship TargetMode="External" Target="https://m.edsoo.ru/f841f168" Type="http://schemas.openxmlformats.org/officeDocument/2006/relationships/hyperlink" Id="rId52"/>
    <Relationship TargetMode="External" Target="https://m.edsoo.ru/f841f938" Type="http://schemas.openxmlformats.org/officeDocument/2006/relationships/hyperlink" Id="rId53"/>
    <Relationship TargetMode="External" Target="https://m.edsoo.ru/f841f50a" Type="http://schemas.openxmlformats.org/officeDocument/2006/relationships/hyperlink" Id="rId54"/>
    <Relationship TargetMode="External" Target="https://m.edsoo.ru/f841f35c" Type="http://schemas.openxmlformats.org/officeDocument/2006/relationships/hyperlink" Id="rId55"/>
    <Relationship TargetMode="External" Target="https://m.edsoo.ru/f841f708" Type="http://schemas.openxmlformats.org/officeDocument/2006/relationships/hyperlink" Id="rId56"/>
    <Relationship TargetMode="External" Target="https://m.edsoo.ru/f843157a" Type="http://schemas.openxmlformats.org/officeDocument/2006/relationships/hyperlink" Id="rId57"/>
    <Relationship TargetMode="External" Target="https://m.edsoo.ru/f844369e" Type="http://schemas.openxmlformats.org/officeDocument/2006/relationships/hyperlink" Id="rId58"/>
    <Relationship TargetMode="External" Target="https://m.edsoo.ru/f84437ca" Type="http://schemas.openxmlformats.org/officeDocument/2006/relationships/hyperlink" Id="rId59"/>
    <Relationship TargetMode="External" Target="https://m.edsoo.ru/f8421468" Type="http://schemas.openxmlformats.org/officeDocument/2006/relationships/hyperlink" Id="rId60"/>
    <Relationship TargetMode="External" Target="https://m.edsoo.ru/f841fb4a" Type="http://schemas.openxmlformats.org/officeDocument/2006/relationships/hyperlink" Id="rId61"/>
    <Relationship TargetMode="External" Target="https://m.edsoo.ru/f841fe24" Type="http://schemas.openxmlformats.org/officeDocument/2006/relationships/hyperlink" Id="rId62"/>
    <Relationship TargetMode="External" Target="https://m.edsoo.ru/f842009a" Type="http://schemas.openxmlformats.org/officeDocument/2006/relationships/hyperlink" Id="rId63"/>
    <Relationship TargetMode="External" Target="https://m.edsoo.ru/f8423f9c" Type="http://schemas.openxmlformats.org/officeDocument/2006/relationships/hyperlink" Id="rId64"/>
    <Relationship TargetMode="External" Target="https://m.edsoo.ru/f84202ac" Type="http://schemas.openxmlformats.org/officeDocument/2006/relationships/hyperlink" Id="rId65"/>
    <Relationship TargetMode="External" Target="https://m.edsoo.ru/f8420644" Type="http://schemas.openxmlformats.org/officeDocument/2006/relationships/hyperlink" Id="rId66"/>
    <Relationship TargetMode="External" Target="https://m.edsoo.ru/f8420842" Type="http://schemas.openxmlformats.org/officeDocument/2006/relationships/hyperlink" Id="rId67"/>
    <Relationship TargetMode="External" Target="https://m.edsoo.ru/f84209d2" Type="http://schemas.openxmlformats.org/officeDocument/2006/relationships/hyperlink" Id="rId68"/>
    <Relationship TargetMode="External" Target="https://m.edsoo.ru/f8423272" Type="http://schemas.openxmlformats.org/officeDocument/2006/relationships/hyperlink" Id="rId69"/>
    <Relationship TargetMode="External" Target="https://m.edsoo.ru/f84234ca" Type="http://schemas.openxmlformats.org/officeDocument/2006/relationships/hyperlink" Id="rId70"/>
    <Relationship TargetMode="External" Target="https://m.edsoo.ru/f8421800" Type="http://schemas.openxmlformats.org/officeDocument/2006/relationships/hyperlink" Id="rId71"/>
    <Relationship TargetMode="External" Target="https://m.edsoo.ru/f8421238" Type="http://schemas.openxmlformats.org/officeDocument/2006/relationships/hyperlink" Id="rId72"/>
    <Relationship TargetMode="External" Target="https://m.edsoo.ru/f8426080" Type="http://schemas.openxmlformats.org/officeDocument/2006/relationships/hyperlink" Id="rId73"/>
    <Relationship TargetMode="External" Target="https://m.edsoo.ru/f842c110" Type="http://schemas.openxmlformats.org/officeDocument/2006/relationships/hyperlink" Id="rId74"/>
    <Relationship TargetMode="External" Target="https://m.edsoo.ru/f842163e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9d6" Type="http://schemas.openxmlformats.org/officeDocument/2006/relationships/hyperlink" Id="rId77"/>
    <Relationship TargetMode="External" Target="https://m.edsoo.ru/f84222d2" Type="http://schemas.openxmlformats.org/officeDocument/2006/relationships/hyperlink" Id="rId78"/>
    <Relationship TargetMode="External" Target="https://m.edsoo.ru/f84300e4" Type="http://schemas.openxmlformats.org/officeDocument/2006/relationships/hyperlink" Id="rId79"/>
    <Relationship TargetMode="External" Target="https://m.edsoo.ru/f84220ca" Type="http://schemas.openxmlformats.org/officeDocument/2006/relationships/hyperlink" Id="rId80"/>
    <Relationship TargetMode="External" Target="https://m.edsoo.ru/f8426238" Type="http://schemas.openxmlformats.org/officeDocument/2006/relationships/hyperlink" Id="rId81"/>
    <Relationship TargetMode="External" Target="https://m.edsoo.ru/f8421e54" Type="http://schemas.openxmlformats.org/officeDocument/2006/relationships/hyperlink" Id="rId82"/>
    <Relationship TargetMode="External" Target="https://m.edsoo.ru/f8428c7c" Type="http://schemas.openxmlformats.org/officeDocument/2006/relationships/hyperlink" Id="rId83"/>
    <Relationship TargetMode="External" Target="https://m.edsoo.ru/f842da88" Type="http://schemas.openxmlformats.org/officeDocument/2006/relationships/hyperlink" Id="rId84"/>
    <Relationship TargetMode="External" Target="https://m.edsoo.ru/f842dcb8" Type="http://schemas.openxmlformats.org/officeDocument/2006/relationships/hyperlink" Id="rId85"/>
    <Relationship TargetMode="External" Target="https://m.edsoo.ru/f842df92" Type="http://schemas.openxmlformats.org/officeDocument/2006/relationships/hyperlink" Id="rId86"/>
    <Relationship TargetMode="External" Target="https://m.edsoo.ru/f842a6b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1c24" Type="http://schemas.openxmlformats.org/officeDocument/2006/relationships/hyperlink" Id="rId89"/>
    <Relationship TargetMode="External" Target="https://m.edsoo.ru/f842b42c" Type="http://schemas.openxmlformats.org/officeDocument/2006/relationships/hyperlink" Id="rId90"/>
    <Relationship TargetMode="External" Target="https://m.edsoo.ru/f842b648" Type="http://schemas.openxmlformats.org/officeDocument/2006/relationships/hyperlink" Id="rId91"/>
    <Relationship TargetMode="External" Target="https://m.edsoo.ru/f8423f9c" Type="http://schemas.openxmlformats.org/officeDocument/2006/relationships/hyperlink" Id="rId92"/>
    <Relationship TargetMode="External" Target="https://m.edsoo.ru/f8424190" Type="http://schemas.openxmlformats.org/officeDocument/2006/relationships/hyperlink" Id="rId93"/>
    <Relationship TargetMode="External" Target="https://m.edsoo.ru/f8430904" Type="http://schemas.openxmlformats.org/officeDocument/2006/relationships/hyperlink" Id="rId94"/>
    <Relationship TargetMode="External" Target="https://m.edsoo.ru/f84276d8" Type="http://schemas.openxmlformats.org/officeDocument/2006/relationships/hyperlink" Id="rId95"/>
    <Relationship TargetMode="External" Target="https://m.edsoo.ru/f8427d36" Type="http://schemas.openxmlformats.org/officeDocument/2006/relationships/hyperlink" Id="rId96"/>
    <Relationship TargetMode="External" Target="https://m.edsoo.ru/f842730e" Type="http://schemas.openxmlformats.org/officeDocument/2006/relationships/hyperlink" Id="rId97"/>
    <Relationship TargetMode="External" Target="https://m.edsoo.ru/f8424f28" Type="http://schemas.openxmlformats.org/officeDocument/2006/relationships/hyperlink" Id="rId98"/>
    <Relationship TargetMode="External" Target="https://m.edsoo.ru/f8422494" Type="http://schemas.openxmlformats.org/officeDocument/2006/relationships/hyperlink" Id="rId99"/>
    <Relationship TargetMode="External" Target="https://m.edsoo.ru/f84228ae" Type="http://schemas.openxmlformats.org/officeDocument/2006/relationships/hyperlink" Id="rId100"/>
    <Relationship TargetMode="External" Target="https://m.edsoo.ru/f8428aec" Type="http://schemas.openxmlformats.org/officeDocument/2006/relationships/hyperlink" Id="rId101"/>
    <Relationship TargetMode="External" Target="https://m.edsoo.ru/f842c750" Type="http://schemas.openxmlformats.org/officeDocument/2006/relationships/hyperlink" Id="rId102"/>
    <Relationship TargetMode="External" Target="https://m.edsoo.ru/f84296c2" Type="http://schemas.openxmlformats.org/officeDocument/2006/relationships/hyperlink" Id="rId103"/>
    <Relationship TargetMode="External" Target="https://m.edsoo.ru/f8429ec4" Type="http://schemas.openxmlformats.org/officeDocument/2006/relationships/hyperlink" Id="rId104"/>
    <Relationship TargetMode="External" Target="https://m.edsoo.ru/f84291f4" Type="http://schemas.openxmlformats.org/officeDocument/2006/relationships/hyperlink" Id="rId105"/>
    <Relationship TargetMode="External" Target="https://m.edsoo.ru/f8429906" Type="http://schemas.openxmlformats.org/officeDocument/2006/relationships/hyperlink" Id="rId106"/>
    <Relationship TargetMode="External" Target="https://m.edsoo.ru/f8429cd0" Type="http://schemas.openxmlformats.org/officeDocument/2006/relationships/hyperlink" Id="rId107"/>
    <Relationship TargetMode="External" Target="https://m.edsoo.ru/f8429adc" Type="http://schemas.openxmlformats.org/officeDocument/2006/relationships/hyperlink" Id="rId108"/>
    <Relationship TargetMode="External" Target="https://m.edsoo.ru/f842900a" Type="http://schemas.openxmlformats.org/officeDocument/2006/relationships/hyperlink" Id="rId109"/>
    <Relationship TargetMode="External" Target="https://m.edsoo.ru/f842a086" Type="http://schemas.openxmlformats.org/officeDocument/2006/relationships/hyperlink" Id="rId110"/>
    <Relationship TargetMode="External" Target="https://m.edsoo.ru/f842a23e" Type="http://schemas.openxmlformats.org/officeDocument/2006/relationships/hyperlink" Id="rId111"/>
    <Relationship TargetMode="External" Target="https://m.edsoo.ru/f842b152" Type="http://schemas.openxmlformats.org/officeDocument/2006/relationships/hyperlink" Id="rId112"/>
    <Relationship TargetMode="External" Target="https://m.edsoo.ru/f842b878" Type="http://schemas.openxmlformats.org/officeDocument/2006/relationships/hyperlink" Id="rId113"/>
    <Relationship TargetMode="External" Target="https://m.edsoo.ru/f8430904" Type="http://schemas.openxmlformats.org/officeDocument/2006/relationships/hyperlink" Id="rId114"/>
    <Relationship TargetMode="External" Target="https://m.edsoo.ru/f842ba62" Type="http://schemas.openxmlformats.org/officeDocument/2006/relationships/hyperlink" Id="rId115"/>
    <Relationship TargetMode="External" Target="https://m.edsoo.ru/f842bd28" Type="http://schemas.openxmlformats.org/officeDocument/2006/relationships/hyperlink" Id="rId116"/>
    <Relationship TargetMode="External" Target="https://m.edsoo.ru/f842bf44" Type="http://schemas.openxmlformats.org/officeDocument/2006/relationships/hyperlink" Id="rId117"/>
    <Relationship TargetMode="External" Target="https://m.edsoo.ru/f8428e2a" Type="http://schemas.openxmlformats.org/officeDocument/2006/relationships/hyperlink" Id="rId118"/>
    <Relationship TargetMode="External" Target="https://m.edsoo.ru/f842c32c" Type="http://schemas.openxmlformats.org/officeDocument/2006/relationships/hyperlink" Id="rId119"/>
    <Relationship TargetMode="External" Target="https://m.edsoo.ru/f842c53e" Type="http://schemas.openxmlformats.org/officeDocument/2006/relationships/hyperlink" Id="rId120"/>
    <Relationship TargetMode="External" Target="https://m.edsoo.ru/f842c958" Type="http://schemas.openxmlformats.org/officeDocument/2006/relationships/hyperlink" Id="rId121"/>
    <Relationship TargetMode="External" Target="https://m.edsoo.ru/f842cb2e" Type="http://schemas.openxmlformats.org/officeDocument/2006/relationships/hyperlink" Id="rId122"/>
    <Relationship TargetMode="External" Target="https://m.edsoo.ru/f842d240" Type="http://schemas.openxmlformats.org/officeDocument/2006/relationships/hyperlink" Id="rId123"/>
    <Relationship TargetMode="External" Target="https://m.edsoo.ru/f842d47a" Type="http://schemas.openxmlformats.org/officeDocument/2006/relationships/hyperlink" Id="rId124"/>
    <Relationship TargetMode="External" Target="https://m.edsoo.ru/f842e38e" Type="http://schemas.openxmlformats.org/officeDocument/2006/relationships/hyperlink" Id="rId125"/>
    <Relationship TargetMode="External" Target="https://m.edsoo.ru/f842d682" Type="http://schemas.openxmlformats.org/officeDocument/2006/relationships/hyperlink" Id="rId126"/>
    <Relationship TargetMode="External" Target="https://m.edsoo.ru/f842e56e" Type="http://schemas.openxmlformats.org/officeDocument/2006/relationships/hyperlink" Id="rId127"/>
    <Relationship TargetMode="External" Target="https://m.edsoo.ru/f842d894" Type="http://schemas.openxmlformats.org/officeDocument/2006/relationships/hyperlink" Id="rId128"/>
    <Relationship TargetMode="External" Target="https://m.edsoo.ru/f842e974" Type="http://schemas.openxmlformats.org/officeDocument/2006/relationships/hyperlink" Id="rId129"/>
    <Relationship TargetMode="External" Target="https://m.edsoo.ru/f842e758" Type="http://schemas.openxmlformats.org/officeDocument/2006/relationships/hyperlink" Id="rId130"/>
    <Relationship TargetMode="External" Target="https://m.edsoo.ru/f842eb5e" Type="http://schemas.openxmlformats.org/officeDocument/2006/relationships/hyperlink" Id="rId131"/>
    <Relationship TargetMode="External" Target="https://m.edsoo.ru/f842f036" Type="http://schemas.openxmlformats.org/officeDocument/2006/relationships/hyperlink" Id="rId132"/>
    <Relationship TargetMode="External" Target="https://m.edsoo.ru/f842edb6" Type="http://schemas.openxmlformats.org/officeDocument/2006/relationships/hyperlink" Id="rId133"/>
    <Relationship TargetMode="External" Target="https://m.edsoo.ru/f842f3a6" Type="http://schemas.openxmlformats.org/officeDocument/2006/relationships/hyperlink" Id="rId134"/>
    <Relationship TargetMode="External" Target="https://m.edsoo.ru/f842fbda" Type="http://schemas.openxmlformats.org/officeDocument/2006/relationships/hyperlink" Id="rId135"/>
    <Relationship TargetMode="External" Target="https://m.edsoo.ru/f842f6f8" Type="http://schemas.openxmlformats.org/officeDocument/2006/relationships/hyperlink" Id="rId136"/>
    <Relationship TargetMode="External" Target="https://m.edsoo.ru/f842fa4a" Type="http://schemas.openxmlformats.org/officeDocument/2006/relationships/hyperlink" Id="rId137"/>
    <Relationship TargetMode="External" Target="https://m.edsoo.ru/f842fea0" Type="http://schemas.openxmlformats.org/officeDocument/2006/relationships/hyperlink" Id="rId138"/>
    <Relationship TargetMode="External" Target="https://m.edsoo.ru/f8430332" Type="http://schemas.openxmlformats.org/officeDocument/2006/relationships/hyperlink" Id="rId139"/>
    <Relationship TargetMode="External" Target="https://m.edsoo.ru/f8430ff8" Type="http://schemas.openxmlformats.org/officeDocument/2006/relationships/hyperlink" Id="rId140"/>
    <Relationship TargetMode="External" Target="https://m.edsoo.ru/f84311d8" Type="http://schemas.openxmlformats.org/officeDocument/2006/relationships/hyperlink" Id="rId141"/>
    <Relationship TargetMode="External" Target="https://m.edsoo.ru/f84313a4" Type="http://schemas.openxmlformats.org/officeDocument/2006/relationships/hyperlink" Id="rId142"/>
    <Relationship TargetMode="External" Target="https://m.edsoo.ru/f8431746" Type="http://schemas.openxmlformats.org/officeDocument/2006/relationships/hyperlink" Id="rId143"/>
    <Relationship TargetMode="External" Target="https://m.edsoo.ru/f843191c" Type="http://schemas.openxmlformats.org/officeDocument/2006/relationships/hyperlink" Id="rId144"/>
    <Relationship TargetMode="External" Target="https://m.edsoo.ru/f8431d40" Type="http://schemas.openxmlformats.org/officeDocument/2006/relationships/hyperlink" Id="rId145"/>
    <Relationship TargetMode="External" Target="https://m.edsoo.ru/f8431b06" Type="http://schemas.openxmlformats.org/officeDocument/2006/relationships/hyperlink" Id="rId146"/>
    <Relationship TargetMode="External" Target="https://m.edsoo.ru/f843233a" Type="http://schemas.openxmlformats.org/officeDocument/2006/relationships/hyperlink" Id="rId147"/>
    <Relationship TargetMode="External" Target="https://m.edsoo.ru/f84324ac" Type="http://schemas.openxmlformats.org/officeDocument/2006/relationships/hyperlink" Id="rId148"/>
    <Relationship TargetMode="External" Target="https://m.edsoo.ru/f843260a" Type="http://schemas.openxmlformats.org/officeDocument/2006/relationships/hyperlink" Id="rId149"/>
    <Relationship TargetMode="External" Target="https://m.edsoo.ru/f84321b4" Type="http://schemas.openxmlformats.org/officeDocument/2006/relationships/hyperlink" Id="rId150"/>
    <Relationship TargetMode="External" Target="https://m.edsoo.ru/f8431fd4" Type="http://schemas.openxmlformats.org/officeDocument/2006/relationships/hyperlink" Id="rId151"/>
    <Relationship TargetMode="External" Target="https://m.edsoo.ru/f8432768" Type="http://schemas.openxmlformats.org/officeDocument/2006/relationships/hyperlink" Id="rId152"/>
    <Relationship TargetMode="External" Target="https://m.edsoo.ru/f8432a1a" Type="http://schemas.openxmlformats.org/officeDocument/2006/relationships/hyperlink" Id="rId153"/>
    <Relationship TargetMode="External" Target="https://m.edsoo.ru/f8432d80" Type="http://schemas.openxmlformats.org/officeDocument/2006/relationships/hyperlink" Id="rId154"/>
    <Relationship TargetMode="External" Target="https://m.edsoo.ru/f843303c" Type="http://schemas.openxmlformats.org/officeDocument/2006/relationships/hyperlink" Id="rId155"/>
    <Relationship TargetMode="External" Target="https://m.edsoo.ru/f8433500" Type="http://schemas.openxmlformats.org/officeDocument/2006/relationships/hyperlink" Id="rId156"/>
    <Relationship TargetMode="External" Target="https://m.edsoo.ru/f843337a" Type="http://schemas.openxmlformats.org/officeDocument/2006/relationships/hyperlink" Id="rId157"/>
    <Relationship TargetMode="External" Target="https://m.edsoo.ru/f8433e88" Type="http://schemas.openxmlformats.org/officeDocument/2006/relationships/hyperlink" Id="rId158"/>
    <Relationship TargetMode="External" Target="https://m.edsoo.ru/f8434072" Type="http://schemas.openxmlformats.org/officeDocument/2006/relationships/hyperlink" Id="rId159"/>
    <Relationship TargetMode="External" Target="https://m.edsoo.ru/f843422a" Type="http://schemas.openxmlformats.org/officeDocument/2006/relationships/hyperlink" Id="rId160"/>
    <Relationship TargetMode="External" Target="https://m.edsoo.ru/f84343e2" Type="http://schemas.openxmlformats.org/officeDocument/2006/relationships/hyperlink" Id="rId161"/>
    <Relationship TargetMode="External" Target="https://m.edsoo.ru/f8434784" Type="http://schemas.openxmlformats.org/officeDocument/2006/relationships/hyperlink" Id="rId162"/>
    <Relationship TargetMode="External" Target="https://m.edsoo.ru/f8433cda" Type="http://schemas.openxmlformats.org/officeDocument/2006/relationships/hyperlink" Id="rId163"/>
    <Relationship TargetMode="External" Target="https://m.edsoo.ru/f8433924" Type="http://schemas.openxmlformats.org/officeDocument/2006/relationships/hyperlink" Id="rId164"/>
    <Relationship TargetMode="External" Target="https://m.edsoo.ru/f8433af0" Type="http://schemas.openxmlformats.org/officeDocument/2006/relationships/hyperlink" Id="rId165"/>
    <Relationship TargetMode="External" Target="https://m.edsoo.ru/f8434c84" Type="http://schemas.openxmlformats.org/officeDocument/2006/relationships/hyperlink" Id="rId166"/>
    <Relationship TargetMode="External" Target="https://m.edsoo.ru/f8423b6e" Type="http://schemas.openxmlformats.org/officeDocument/2006/relationships/hyperlink" Id="rId167"/>
    <Relationship TargetMode="External" Target="https://m.edsoo.ru/f8425cca" Type="http://schemas.openxmlformats.org/officeDocument/2006/relationships/hyperlink" Id="rId168"/>
    <Relationship TargetMode="External" Target="https://m.edsoo.ru/f8425ea0" Type="http://schemas.openxmlformats.org/officeDocument/2006/relationships/hyperlink" Id="rId169"/>
    <Relationship TargetMode="External" Target="https://m.edsoo.ru/f8434dd8" Type="http://schemas.openxmlformats.org/officeDocument/2006/relationships/hyperlink" Id="rId170"/>
    <Relationship TargetMode="External" Target="https://m.edsoo.ru/f841ef10" Type="http://schemas.openxmlformats.org/officeDocument/2006/relationships/hyperlink" Id="rId171"/>
    <Relationship TargetMode="External" Target="https://m.edsoo.ru/f8434f36" Type="http://schemas.openxmlformats.org/officeDocument/2006/relationships/hyperlink" Id="rId172"/>
    <Relationship TargetMode="External" Target="https://m.edsoo.ru/f843565c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452d2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3585a" Type="http://schemas.openxmlformats.org/officeDocument/2006/relationships/hyperlink" Id="rId177"/>
    <Relationship TargetMode="External" Target="https://m.edsoo.ru/f843617e" Type="http://schemas.openxmlformats.org/officeDocument/2006/relationships/hyperlink" Id="rId178"/>
    <Relationship TargetMode="External" Target="https://m.edsoo.ru/f8437a56" Type="http://schemas.openxmlformats.org/officeDocument/2006/relationships/hyperlink" Id="rId179"/>
    <Relationship TargetMode="External" Target="https://m.edsoo.ru/f8443586" Type="http://schemas.openxmlformats.org/officeDocument/2006/relationships/hyperlink" Id="rId180"/>
    <Relationship TargetMode="External" Target="https://m.edsoo.ru/f8443a04" Type="http://schemas.openxmlformats.org/officeDocument/2006/relationships/hyperlink" Id="rId181"/>
    <Relationship TargetMode="External" Target="https://m.edsoo.ru/f8435af8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c42" Type="http://schemas.openxmlformats.org/officeDocument/2006/relationships/hyperlink" Id="rId184"/>
    <Relationship TargetMode="External" Target="https://m.edsoo.ru/f84359a4" Type="http://schemas.openxmlformats.org/officeDocument/2006/relationships/hyperlink" Id="rId185"/>
    <Relationship TargetMode="External" Target="https://m.edsoo.ru/fa251244" Type="http://schemas.openxmlformats.org/officeDocument/2006/relationships/hyperlink" Id="rId186"/>
    <Relationship TargetMode="External" Target="https://m.edsoo.ru/f8436034" Type="http://schemas.openxmlformats.org/officeDocument/2006/relationships/hyperlink" Id="rId187"/>
    <Relationship TargetMode="External" Target="https://m.edsoo.ru/fa2513de" Type="http://schemas.openxmlformats.org/officeDocument/2006/relationships/hyperlink" Id="rId188"/>
    <Relationship TargetMode="External" Target="https://m.edsoo.ru/f84359a4" Type="http://schemas.openxmlformats.org/officeDocument/2006/relationships/hyperlink" Id="rId189"/>
    <Relationship TargetMode="External" Target="https://m.edsoo.ru/f8441466" Type="http://schemas.openxmlformats.org/officeDocument/2006/relationships/hyperlink" Id="rId190"/>
    <Relationship TargetMode="External" Target="https://m.edsoo.ru/fa251244" Type="http://schemas.openxmlformats.org/officeDocument/2006/relationships/hyperlink" Id="rId191"/>
    <Relationship TargetMode="External" Target="https://m.edsoo.ru/f8438e60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9018" Type="http://schemas.openxmlformats.org/officeDocument/2006/relationships/hyperlink" Id="rId194"/>
    <Relationship TargetMode="External" Target="https://m.edsoo.ru/f8427ef8" Type="http://schemas.openxmlformats.org/officeDocument/2006/relationships/hyperlink" Id="rId195"/>
    <Relationship TargetMode="External" Target="https://m.edsoo.ru/f842809c" Type="http://schemas.openxmlformats.org/officeDocument/2006/relationships/hyperlink" Id="rId196"/>
    <Relationship TargetMode="External" Target="https://m.edsoo.ru/f8439018" Type="http://schemas.openxmlformats.org/officeDocument/2006/relationships/hyperlink" Id="rId197"/>
    <Relationship TargetMode="External" Target="https://m.edsoo.ru/f8445822" Type="http://schemas.openxmlformats.org/officeDocument/2006/relationships/hyperlink" Id="rId198"/>
    <Relationship TargetMode="External" Target="https://m.edsoo.ru/f84391a8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4436e" Type="http://schemas.openxmlformats.org/officeDocument/2006/relationships/hyperlink" Id="rId201"/>
    <Relationship TargetMode="External" Target="https://m.edsoo.ru/f84445f8" Type="http://schemas.openxmlformats.org/officeDocument/2006/relationships/hyperlink" Id="rId202"/>
    <Relationship TargetMode="External" Target="https://m.edsoo.ru/f84444d6" Type="http://schemas.openxmlformats.org/officeDocument/2006/relationships/hyperlink" Id="rId203"/>
    <Relationship TargetMode="External" Target="https://m.edsoo.ru/f84448dc" Type="http://schemas.openxmlformats.org/officeDocument/2006/relationships/hyperlink" Id="rId204"/>
    <Relationship TargetMode="External" Target="https://m.edsoo.ru/f8444ada" Type="http://schemas.openxmlformats.org/officeDocument/2006/relationships/hyperlink" Id="rId205"/>
    <Relationship TargetMode="External" Target="https://m.edsoo.ru/f8444bfc" Type="http://schemas.openxmlformats.org/officeDocument/2006/relationships/hyperlink" Id="rId206"/>
    <Relationship TargetMode="External" Target="https://m.edsoo.ru/f8444f3a" Type="http://schemas.openxmlformats.org/officeDocument/2006/relationships/hyperlink" Id="rId207"/>
    <Relationship TargetMode="External" Target="https://m.edsoo.ru/f84453f4" Type="http://schemas.openxmlformats.org/officeDocument/2006/relationships/hyperlink" Id="rId208"/>
    <Relationship TargetMode="External" Target="https://m.edsoo.ru/f84456e2" Type="http://schemas.openxmlformats.org/officeDocument/2006/relationships/hyperlink" Id="rId209"/>
    <Relationship TargetMode="External" Target="https://m.edsoo.ru/f84391a8" Type="http://schemas.openxmlformats.org/officeDocument/2006/relationships/hyperlink" Id="rId210"/>
    <Relationship TargetMode="External" Target="https://m.edsoo.ru/f843876c" Type="http://schemas.openxmlformats.org/officeDocument/2006/relationships/hyperlink" Id="rId211"/>
    <Relationship TargetMode="External" Target="https://m.edsoo.ru/f8436656" Type="http://schemas.openxmlformats.org/officeDocument/2006/relationships/hyperlink" Id="rId212"/>
    <Relationship TargetMode="External" Target="https://m.edsoo.ru/f8436818" Type="http://schemas.openxmlformats.org/officeDocument/2006/relationships/hyperlink" Id="rId213"/>
    <Relationship TargetMode="External" Target="https://m.edsoo.ru/f84274ee" Type="http://schemas.openxmlformats.org/officeDocument/2006/relationships/hyperlink" Id="rId214"/>
    <Relationship TargetMode="External" Target="https://m.edsoo.ru/f843698a" Type="http://schemas.openxmlformats.org/officeDocument/2006/relationships/hyperlink" Id="rId215"/>
    <Relationship TargetMode="External" Target="https://m.edsoo.ru/f8436b10" Type="http://schemas.openxmlformats.org/officeDocument/2006/relationships/hyperlink" Id="rId216"/>
    <Relationship TargetMode="External" Target="https://m.edsoo.ru/f8436caa" Type="http://schemas.openxmlformats.org/officeDocument/2006/relationships/hyperlink" Id="rId217"/>
    <Relationship TargetMode="External" Target="https://m.edsoo.ru/f8436ffc" Type="http://schemas.openxmlformats.org/officeDocument/2006/relationships/hyperlink" Id="rId218"/>
    <Relationship TargetMode="External" Target="https://m.edsoo.ru/f8445a70" Type="http://schemas.openxmlformats.org/officeDocument/2006/relationships/hyperlink" Id="rId219"/>
    <Relationship TargetMode="External" Target="https://m.edsoo.ru/f84378da" Type="http://schemas.openxmlformats.org/officeDocument/2006/relationships/hyperlink" Id="rId220"/>
    <Relationship TargetMode="External" Target="https://m.edsoo.ru/f84383ca" Type="http://schemas.openxmlformats.org/officeDocument/2006/relationships/hyperlink" Id="rId221"/>
    <Relationship TargetMode="External" Target="https://m.edsoo.ru/f844304a" Type="http://schemas.openxmlformats.org/officeDocument/2006/relationships/hyperlink" Id="rId222"/>
    <Relationship TargetMode="External" Target="https://m.edsoo.ru/f8443180" Type="http://schemas.openxmlformats.org/officeDocument/2006/relationships/hyperlink" Id="rId223"/>
    <Relationship TargetMode="External" Target="https://m.edsoo.ru/f8443298" Type="http://schemas.openxmlformats.org/officeDocument/2006/relationships/hyperlink" Id="rId224"/>
    <Relationship TargetMode="External" Target="https://m.edsoo.ru/f8439a86" Type="http://schemas.openxmlformats.org/officeDocument/2006/relationships/hyperlink" Id="rId225"/>
    <Relationship TargetMode="External" Target="https://m.edsoo.ru/f8439ff4" Type="http://schemas.openxmlformats.org/officeDocument/2006/relationships/hyperlink" Id="rId226"/>
    <Relationship TargetMode="External" Target="https://m.edsoo.ru/f8439e64" Type="http://schemas.openxmlformats.org/officeDocument/2006/relationships/hyperlink" Id="rId227"/>
    <Relationship TargetMode="External" Target="https://m.edsoo.ru/f84371d2" Type="http://schemas.openxmlformats.org/officeDocument/2006/relationships/hyperlink" Id="rId228"/>
    <Relationship TargetMode="External" Target="https://m.edsoo.ru/f8437344" Type="http://schemas.openxmlformats.org/officeDocument/2006/relationships/hyperlink" Id="rId229"/>
    <Relationship TargetMode="External" Target="https://m.edsoo.ru/f84374ac" Type="http://schemas.openxmlformats.org/officeDocument/2006/relationships/hyperlink" Id="rId230"/>
    <Relationship TargetMode="External" Target="https://m.edsoo.ru/f843a800" Type="http://schemas.openxmlformats.org/officeDocument/2006/relationships/hyperlink" Id="rId231"/>
    <Relationship TargetMode="External" Target="https://m.edsoo.ru/f84371d2" Type="http://schemas.openxmlformats.org/officeDocument/2006/relationships/hyperlink" Id="rId232"/>
    <Relationship TargetMode="External" Target="https://m.edsoo.ru/f8437344" Type="http://schemas.openxmlformats.org/officeDocument/2006/relationships/hyperlink" Id="rId233"/>
    <Relationship TargetMode="External" Target="https://m.edsoo.ru/f84374ac" Type="http://schemas.openxmlformats.org/officeDocument/2006/relationships/hyperlink" Id="rId234"/>
    <Relationship TargetMode="External" Target="https://m.edsoo.ru/f843a2c4" Type="http://schemas.openxmlformats.org/officeDocument/2006/relationships/hyperlink" Id="rId235"/>
    <Relationship TargetMode="External" Target="https://m.edsoo.ru/f843a67a" Type="http://schemas.openxmlformats.org/officeDocument/2006/relationships/hyperlink" Id="rId236"/>
    <Relationship TargetMode="External" Target="https://m.edsoo.ru/f843a95e" Type="http://schemas.openxmlformats.org/officeDocument/2006/relationships/hyperlink" Id="rId237"/>
    <Relationship TargetMode="External" Target="https://m.edsoo.ru/f8437768" Type="http://schemas.openxmlformats.org/officeDocument/2006/relationships/hyperlink" Id="rId238"/>
    <Relationship TargetMode="External" Target="https://m.edsoo.ru/f8437c72" Type="http://schemas.openxmlformats.org/officeDocument/2006/relationships/hyperlink" Id="rId239"/>
    <Relationship TargetMode="External" Target="https://m.edsoo.ru/f843ac10" Type="http://schemas.openxmlformats.org/officeDocument/2006/relationships/hyperlink" Id="rId240"/>
    <Relationship TargetMode="External" Target="https://m.edsoo.ru/f843aabc" Type="http://schemas.openxmlformats.org/officeDocument/2006/relationships/hyperlink" Id="rId241"/>
    <Relationship TargetMode="External" Target="https://m.edsoo.ru/f843a152" Type="http://schemas.openxmlformats.org/officeDocument/2006/relationships/hyperlink" Id="rId242"/>
    <Relationship TargetMode="External" Target="https://m.edsoo.ru/f843760a" Type="http://schemas.openxmlformats.org/officeDocument/2006/relationships/hyperlink" Id="rId243"/>
    <Relationship TargetMode="External" Target="https://m.edsoo.ru/f84401e2" Type="http://schemas.openxmlformats.org/officeDocument/2006/relationships/hyperlink" Id="rId244"/>
    <Relationship TargetMode="External" Target="https://m.edsoo.ru/f843ad5a" Type="http://schemas.openxmlformats.org/officeDocument/2006/relationships/hyperlink" Id="rId245"/>
    <Relationship TargetMode="External" Target="https://m.edsoo.ru/f843ae9a" Type="http://schemas.openxmlformats.org/officeDocument/2006/relationships/hyperlink" Id="rId246"/>
    <Relationship TargetMode="External" Target="https://m.edsoo.ru/f843afda" Type="http://schemas.openxmlformats.org/officeDocument/2006/relationships/hyperlink" Id="rId247"/>
    <Relationship TargetMode="External" Target="https://m.edsoo.ru/f843b818" Type="http://schemas.openxmlformats.org/officeDocument/2006/relationships/hyperlink" Id="rId248"/>
    <Relationship TargetMode="External" Target="https://m.edsoo.ru/f8438122" Type="http://schemas.openxmlformats.org/officeDocument/2006/relationships/hyperlink" Id="rId249"/>
    <Relationship TargetMode="External" Target="https://m.edsoo.ru/f843bac0" Type="http://schemas.openxmlformats.org/officeDocument/2006/relationships/hyperlink" Id="rId250"/>
    <Relationship TargetMode="External" Target="https://m.edsoo.ru/f843bc28" Type="http://schemas.openxmlformats.org/officeDocument/2006/relationships/hyperlink" Id="rId251"/>
    <Relationship TargetMode="External" Target="https://m.edsoo.ru/f843966c" Type="http://schemas.openxmlformats.org/officeDocument/2006/relationships/hyperlink" Id="rId252"/>
    <Relationship TargetMode="External" Target="https://m.edsoo.ru/f843c984" Type="http://schemas.openxmlformats.org/officeDocument/2006/relationships/hyperlink" Id="rId253"/>
    <Relationship TargetMode="External" Target="https://m.edsoo.ru/f843c7c2" Type="http://schemas.openxmlformats.org/officeDocument/2006/relationships/hyperlink" Id="rId254"/>
    <Relationship TargetMode="External" Target="https://m.edsoo.ru/f843b67e" Type="http://schemas.openxmlformats.org/officeDocument/2006/relationships/hyperlink" Id="rId255"/>
    <Relationship TargetMode="External" Target="https://m.edsoo.ru/f843caec" Type="http://schemas.openxmlformats.org/officeDocument/2006/relationships/hyperlink" Id="rId256"/>
    <Relationship TargetMode="External" Target="https://m.edsoo.ru/f843c42a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f67a" Type="http://schemas.openxmlformats.org/officeDocument/2006/relationships/hyperlink" Id="rId259"/>
    <Relationship TargetMode="External" Target="https://m.edsoo.ru/f8438276" Type="http://schemas.openxmlformats.org/officeDocument/2006/relationships/hyperlink" Id="rId260"/>
    <Relationship TargetMode="External" Target="https://m.edsoo.ru/f843617e" Type="http://schemas.openxmlformats.org/officeDocument/2006/relationships/hyperlink" Id="rId261"/>
    <Relationship TargetMode="External" Target="https://m.edsoo.ru/f843508a" Type="http://schemas.openxmlformats.org/officeDocument/2006/relationships/hyperlink" Id="rId262"/>
    <Relationship TargetMode="External" Target="https://m.edsoo.ru/f843cc40" Type="http://schemas.openxmlformats.org/officeDocument/2006/relationships/hyperlink" Id="rId263"/>
    <Relationship TargetMode="External" Target="https://m.edsoo.ru/f843cda8" Type="http://schemas.openxmlformats.org/officeDocument/2006/relationships/hyperlink" Id="rId264"/>
    <Relationship TargetMode="External" Target="https://m.edsoo.ru/f843cefc" Type="http://schemas.openxmlformats.org/officeDocument/2006/relationships/hyperlink" Id="rId265"/>
    <Relationship TargetMode="External" Target="https://m.edsoo.ru/f843d05a" Type="http://schemas.openxmlformats.org/officeDocument/2006/relationships/hyperlink" Id="rId266"/>
    <Relationship TargetMode="External" Target="https://m.edsoo.ru/f843d424" Type="http://schemas.openxmlformats.org/officeDocument/2006/relationships/hyperlink" Id="rId267"/>
    <Relationship TargetMode="External" Target="https://m.edsoo.ru/f843d5a0" Type="http://schemas.openxmlformats.org/officeDocument/2006/relationships/hyperlink" Id="rId268"/>
    <Relationship TargetMode="External" Target="https://m.edsoo.ru/f84351f2" Type="http://schemas.openxmlformats.org/officeDocument/2006/relationships/hyperlink" Id="rId269"/>
    <Relationship TargetMode="External" Target="https://m.edsoo.ru/f843d6f4" Type="http://schemas.openxmlformats.org/officeDocument/2006/relationships/hyperlink" Id="rId270"/>
    <Relationship TargetMode="External" Target="https://m.edsoo.ru/f843d866" Type="http://schemas.openxmlformats.org/officeDocument/2006/relationships/hyperlink" Id="rId271"/>
    <Relationship TargetMode="External" Target="https://m.edsoo.ru/f843dce4" Type="http://schemas.openxmlformats.org/officeDocument/2006/relationships/hyperlink" Id="rId272"/>
    <Relationship TargetMode="External" Target="https://m.edsoo.ru/f843f210" Type="http://schemas.openxmlformats.org/officeDocument/2006/relationships/hyperlink" Id="rId273"/>
    <Relationship TargetMode="External" Target="https://m.edsoo.ru/f84419e8" Type="http://schemas.openxmlformats.org/officeDocument/2006/relationships/hyperlink" Id="rId274"/>
    <Relationship TargetMode="External" Target="https://m.edsoo.ru/f8441d0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35378" Type="http://schemas.openxmlformats.org/officeDocument/2006/relationships/hyperlink" Id="rId277"/>
    <Relationship TargetMode="External" Target="https://m.edsoo.ru/f84354ea" Type="http://schemas.openxmlformats.org/officeDocument/2006/relationships/hyperlink" Id="rId278"/>
    <Relationship TargetMode="External" Target="https://m.edsoo.ru/f84422b2" Type="http://schemas.openxmlformats.org/officeDocument/2006/relationships/hyperlink" Id="rId279"/>
    <Relationship TargetMode="External" Target="https://m.edsoo.ru/f8442dd4" Type="http://schemas.openxmlformats.org/officeDocument/2006/relationships/hyperlink" Id="rId280"/>
    <Relationship TargetMode="External" Target="https://m.edsoo.ru/f844168c" Type="http://schemas.openxmlformats.org/officeDocument/2006/relationships/hyperlink" Id="rId281"/>
    <Relationship TargetMode="External" Target="https://m.edsoo.ru/f843f7c4" Type="http://schemas.openxmlformats.org/officeDocument/2006/relationships/hyperlink" Id="rId282"/>
    <Relationship TargetMode="External" Target="https://m.edsoo.ru/f843f90e" Type="http://schemas.openxmlformats.org/officeDocument/2006/relationships/hyperlink" Id="rId283"/>
    <Relationship TargetMode="External" Target="https://m.edsoo.ru/f843fa44" Type="http://schemas.openxmlformats.org/officeDocument/2006/relationships/hyperlink" Id="rId284"/>
    <Relationship TargetMode="External" Target="https://m.edsoo.ru/f84402f0" Type="http://schemas.openxmlformats.org/officeDocument/2006/relationships/hyperlink" Id="rId285"/>
    <Relationship TargetMode="External" Target="https://m.edsoo.ru/f8440408" Type="http://schemas.openxmlformats.org/officeDocument/2006/relationships/hyperlink" Id="rId286"/>
    <Relationship TargetMode="External" Target="https://m.edsoo.ru/f844052a" Type="http://schemas.openxmlformats.org/officeDocument/2006/relationships/hyperlink" Id="rId287"/>
    <Relationship TargetMode="External" Target="https://m.edsoo.ru/f84410a6" Type="http://schemas.openxmlformats.org/officeDocument/2006/relationships/hyperlink" Id="rId288"/>
    <Relationship TargetMode="External" Target="https://m.edsoo.ru/f8440732" Type="http://schemas.openxmlformats.org/officeDocument/2006/relationships/hyperlink" Id="rId289"/>
    <Relationship TargetMode="External" Target="https://m.edsoo.ru/f844087c" Type="http://schemas.openxmlformats.org/officeDocument/2006/relationships/hyperlink" Id="rId290"/>
    <Relationship TargetMode="External" Target="https://m.edsoo.ru/f8440a2a" Type="http://schemas.openxmlformats.org/officeDocument/2006/relationships/hyperlink" Id="rId291"/>
    <Relationship TargetMode="External" Target="https://m.edsoo.ru/f84412f4" Type="http://schemas.openxmlformats.org/officeDocument/2006/relationships/hyperlink" Id="rId292"/>
    <Relationship TargetMode="External" Target="https://m.edsoo.ru/f843fb98" Type="http://schemas.openxmlformats.org/officeDocument/2006/relationships/hyperlink" Id="rId293"/>
    <Relationship TargetMode="External" Target="https://m.edsoo.ru/f843fcd8" Type="http://schemas.openxmlformats.org/officeDocument/2006/relationships/hyperlink" Id="rId294"/>
    <Relationship TargetMode="External" Target="https://m.edsoo.ru/f84400ac" Type="http://schemas.openxmlformats.org/officeDocument/2006/relationships/hyperlink" Id="rId295"/>
    <Relationship TargetMode="External" Target="https://m.edsoo.ru/f843db72" Type="http://schemas.openxmlformats.org/officeDocument/2006/relationships/hyperlink" Id="rId296"/>
    <Relationship TargetMode="External" Target="https://m.edsoo.ru/f843bd72" Type="http://schemas.openxmlformats.org/officeDocument/2006/relationships/hyperlink" Id="rId297"/>
    <Relationship TargetMode="External" Target="https://m.edsoo.ru/f844179a" Type="http://schemas.openxmlformats.org/officeDocument/2006/relationships/hyperlink" Id="rId298"/>
    <Relationship TargetMode="External" Target="https://m.edsoo.ru/f8442078" Type="http://schemas.openxmlformats.org/officeDocument/2006/relationships/hyperlink" Id="rId299"/>
    <Relationship TargetMode="External" Target="https://m.edsoo.ru/f8442cb2" Type="http://schemas.openxmlformats.org/officeDocument/2006/relationships/hyperlink" Id="rId300"/>
    <Relationship TargetMode="External" Target="https://m.edsoo.ru/fa25110e" Type="http://schemas.openxmlformats.org/officeDocument/2006/relationships/hyperlink" Id="rId301"/>
    <Relationship TargetMode="External" Target="https://m.edsoo.ru/f844219a" Type="http://schemas.openxmlformats.org/officeDocument/2006/relationships/hyperlink" Id="rId302"/>
    <Relationship TargetMode="External" Target="https://m.edsoo.ru/f8442b90" Type="http://schemas.openxmlformats.org/officeDocument/2006/relationships/hyperlink" Id="rId303"/>
    <Relationship TargetMode="External" Target="https://m.edsoo.ru/f844157e" Type="http://schemas.openxmlformats.org/officeDocument/2006/relationships/hyperlink" Id="rId304"/>
    <Relationship TargetMode="External" Target="https://m.edsoo.ru/f8436e12" Type="http://schemas.openxmlformats.org/officeDocument/2006/relationships/hyperlink" Id="rId305"/>
    <Relationship TargetMode="External" Target="https://m.edsoo.ru/f8439306" Type="http://schemas.openxmlformats.org/officeDocument/2006/relationships/hyperlink" Id="rId306"/>
    <Relationship TargetMode="External" Target="https://m.edsoo.ru/f84418c6" Type="http://schemas.openxmlformats.org/officeDocument/2006/relationships/hyperlink" Id="rId307"/>
    <Relationship TargetMode="External" Target="https://m.edsoo.ru/f843d9e2" Type="http://schemas.openxmlformats.org/officeDocument/2006/relationships/hyperlink" Id="rId308"/>
    <Relationship TargetMode="External" Target="https://m.edsoo.ru/f84424ec" Type="http://schemas.openxmlformats.org/officeDocument/2006/relationships/hyperlink" Id="rId309"/>
    <Relationship TargetMode="External" Target="https://m.edsoo.ru/fa251c12" Type="http://schemas.openxmlformats.org/officeDocument/2006/relationships/hyperlink" Id="rId310"/>
    <Relationship TargetMode="External" Target="https://m.edsoo.ru/fa251956" Type="http://schemas.openxmlformats.org/officeDocument/2006/relationships/hyperlink" Id="rId311"/>
    <Relationship TargetMode="External" Target="https://m.edsoo.ru/f8442a6e" Type="http://schemas.openxmlformats.org/officeDocument/2006/relationships/hyperlink" Id="rId312"/>
    <Relationship TargetMode="External" Target="https://m.edsoo.ru/f84423d4" Type="http://schemas.openxmlformats.org/officeDocument/2006/relationships/hyperlink" Id="rId313"/>
    <Relationship TargetMode="External" Target="https://m.edsoo.ru/f843639a" Type="http://schemas.openxmlformats.org/officeDocument/2006/relationships/hyperlink" Id="rId314"/>
    <Relationship TargetMode="External" Target="https://m.edsoo.ru/f84364e4" Type="http://schemas.openxmlformats.org/officeDocument/2006/relationships/hyperlink" Id="rId315"/>
    <Relationship TargetMode="External" Target="https://m.edsoo.ru/fa251adc" Type="http://schemas.openxmlformats.org/officeDocument/2006/relationships/hyperlink" Id="rId316"/>
    <Relationship TargetMode="External" Target="https://m.edsoo.ru/fa251d48" Type="http://schemas.openxmlformats.org/officeDocument/2006/relationships/hyperlink" Id="rId317"/>
    <Relationship TargetMode="External" Target="https://m.edsoo.ru/f841ebc8" Type="http://schemas.openxmlformats.org/officeDocument/2006/relationships/hyperlink" Id="rId318"/>
    <Relationship TargetMode="External" Target="https://m.edsoo.ru/f841ef9" Type="http://schemas.openxmlformats.org/officeDocument/2006/relationships/hyperlink" Id="rId319"/>
    <Relationship TargetMode="External" Target="https://m.edsoo.ru/f841fb4a" Type="http://schemas.openxmlformats.org/officeDocument/2006/relationships/hyperlink" Id="rId320"/>
    <Relationship TargetMode="External" Target="https://m.edsoo.ru/f8425cca" Type="http://schemas.openxmlformats.org/officeDocument/2006/relationships/hyperlink" Id="rId321"/>
    <Relationship TargetMode="External" Target="https://m.edsoo.ru/f842009a" Type="http://schemas.openxmlformats.org/officeDocument/2006/relationships/hyperlink" Id="rId322"/>
    <Relationship TargetMode="External" Target="https://m.edsoo.ru/f84228ae" Type="http://schemas.openxmlformats.org/officeDocument/2006/relationships/hyperlink" Id="rId323"/>
    <Relationship TargetMode="External" Target="https://m.edsoo.ru/f8422d40" Type="http://schemas.openxmlformats.org/officeDocument/2006/relationships/hyperlink" Id="rId324"/>
    <Relationship TargetMode="External" Target="https://m.edsoo.ru/f8421238" Type="http://schemas.openxmlformats.org/officeDocument/2006/relationships/hyperlink" Id="rId325"/>
    <Relationship TargetMode="External" Target="https://m.edsoo.ru/f8428c7c" Type="http://schemas.openxmlformats.org/officeDocument/2006/relationships/hyperlink" Id="rId326"/>
    <Relationship TargetMode="External" Target="https://m.edsoo.ru/f84230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2494" Type="http://schemas.openxmlformats.org/officeDocument/2006/relationships/hyperlink" Id="rId329"/>
    <Relationship TargetMode="External" Target="https://m.edsoo.ru/f842163e" Type="http://schemas.openxmlformats.org/officeDocument/2006/relationships/hyperlink" Id="rId330"/>
    <Relationship TargetMode="External" Target="https://m.edsoo.ru/f842da88" Type="http://schemas.openxmlformats.org/officeDocument/2006/relationships/hyperlink" Id="rId331"/>
    <Relationship TargetMode="External" Target="https://m.edsoo.ru/f8425ea0" Type="http://schemas.openxmlformats.org/officeDocument/2006/relationships/hyperlink" Id="rId332"/>
    <Relationship TargetMode="External" Target="https://m.edsoo.ru/f84219d6" Type="http://schemas.openxmlformats.org/officeDocument/2006/relationships/hyperlink" Id="rId333"/>
    <Relationship TargetMode="External" Target="https://m.edsoo.ru/f842b42c" Type="http://schemas.openxmlformats.org/officeDocument/2006/relationships/hyperlink" Id="rId334"/>
    <Relationship TargetMode="External" Target="https://m.edsoo.ru/f842b648" Type="http://schemas.openxmlformats.org/officeDocument/2006/relationships/hyperlink" Id="rId335"/>
    <Relationship TargetMode="External" Target="https://m.edsoo.ru/f8421c24" Type="http://schemas.openxmlformats.org/officeDocument/2006/relationships/hyperlink" Id="rId336"/>
    <Relationship TargetMode="External" Target="https://m.edsoo.ru/f8421e54" Type="http://schemas.openxmlformats.org/officeDocument/2006/relationships/hyperlink" Id="rId337"/>
    <Relationship TargetMode="External" Target="https://m.edsoo.ru/f84220ca" Type="http://schemas.openxmlformats.org/officeDocument/2006/relationships/hyperlink" Id="rId338"/>
    <Relationship TargetMode="External" Target="https://m.edsoo.ru/f84222d2" Type="http://schemas.openxmlformats.org/officeDocument/2006/relationships/hyperlink" Id="rId339"/>
    <Relationship TargetMode="External" Target="https://m.edsoo.ru/f842a6b2" Type="http://schemas.openxmlformats.org/officeDocument/2006/relationships/hyperlink" Id="rId340"/>
    <Relationship TargetMode="External" Target="https://m.edsoo.ru/f842a6b2" Type="http://schemas.openxmlformats.org/officeDocument/2006/relationships/hyperlink" Id="rId341"/>
    <Relationship TargetMode="External" Target="https://m.edsoo.ru/f84239ca" Type="http://schemas.openxmlformats.org/officeDocument/2006/relationships/hyperlink" Id="rId342"/>
    <Relationship TargetMode="External" Target="https://m.edsoo.ru/f8423b6e" Type="http://schemas.openxmlformats.org/officeDocument/2006/relationships/hyperlink" Id="rId343"/>
    <Relationship TargetMode="External" Target="https://m.edsoo.ru/f8424190" Type="http://schemas.openxmlformats.org/officeDocument/2006/relationships/hyperlink" Id="rId344"/>
    <Relationship TargetMode="External" Target="https://m.edsoo.ru/f8423826" Type="http://schemas.openxmlformats.org/officeDocument/2006/relationships/hyperlink" Id="rId345"/>
    <Relationship TargetMode="External" Target="https://m.edsoo.ru/f8428268" Type="http://schemas.openxmlformats.org/officeDocument/2006/relationships/hyperlink" Id="rId346"/>
    <Relationship TargetMode="External" Target="https://m.edsoo.ru/f8422ac0" Type="http://schemas.openxmlformats.org/officeDocument/2006/relationships/hyperlink" Id="rId347"/>
    <Relationship TargetMode="External" Target="https://m.edsoo.ru/f8423682" Type="http://schemas.openxmlformats.org/officeDocument/2006/relationships/hyperlink" Id="rId348"/>
    <Relationship TargetMode="External" Target="https://m.edsoo.ru/f8423d3a" Type="http://schemas.openxmlformats.org/officeDocument/2006/relationships/hyperlink" Id="rId349"/>
    <Relationship TargetMode="External" Target="https://m.edsoo.ru/f84248ca" Type="http://schemas.openxmlformats.org/officeDocument/2006/relationships/hyperlink" Id="rId350"/>
    <Relationship TargetMode="External" Target="https://m.edsoo.ru/f8424a96" Type="http://schemas.openxmlformats.org/officeDocument/2006/relationships/hyperlink" Id="rId351"/>
    <Relationship TargetMode="External" Target="https://m.edsoo.ru/f8423f9c" Type="http://schemas.openxmlformats.org/officeDocument/2006/relationships/hyperlink" Id="rId352"/>
    <Relationship TargetMode="External" Target="https://m.edsoo.ru/f8424532" Type="http://schemas.openxmlformats.org/officeDocument/2006/relationships/hyperlink" Id="rId353"/>
    <Relationship TargetMode="External" Target="https://m.edsoo.ru/f84252c0" Type="http://schemas.openxmlformats.org/officeDocument/2006/relationships/hyperlink" Id="rId354"/>
    <Relationship TargetMode="External" Target="https://m.edsoo.ru/f8426be8" Type="http://schemas.openxmlformats.org/officeDocument/2006/relationships/hyperlink" Id="rId355"/>
    <Relationship TargetMode="External" Target="https://m.edsoo.ru/f8427142" Type="http://schemas.openxmlformats.org/officeDocument/2006/relationships/hyperlink" Id="rId356"/>
    <Relationship TargetMode="External" Target="https://m.edsoo.ru/f84250e0" Type="http://schemas.openxmlformats.org/officeDocument/2006/relationships/hyperlink" Id="rId357"/>
    <Relationship TargetMode="External" Target="https://m.edsoo.ru/f8426080" Type="http://schemas.openxmlformats.org/officeDocument/2006/relationships/hyperlink" Id="rId358"/>
    <Relationship TargetMode="External" Target="https://m.edsoo.ru/f8434a54" Type="http://schemas.openxmlformats.org/officeDocument/2006/relationships/hyperlink" Id="rId359"/>
    <Relationship TargetMode="External" Target="https://m.edsoo.ru/f8430904" Type="http://schemas.openxmlformats.org/officeDocument/2006/relationships/hyperlink" Id="rId360"/>
    <Relationship TargetMode="External" Target="https://m.edsoo.ru/f8426dd2" Type="http://schemas.openxmlformats.org/officeDocument/2006/relationships/hyperlink" Id="rId361"/>
    <Relationship TargetMode="External" Target="https://m.edsoo.ru/f8426f80" Type="http://schemas.openxmlformats.org/officeDocument/2006/relationships/hyperlink" Id="rId362"/>
    <Relationship TargetMode="External" Target="https://m.edsoo.ru/f8426f80" Type="http://schemas.openxmlformats.org/officeDocument/2006/relationships/hyperlink" Id="rId363"/>
    <Relationship TargetMode="External" Target="https://m.edsoo.ru/f84276d8" Type="http://schemas.openxmlformats.org/officeDocument/2006/relationships/hyperlink" Id="rId364"/>
    <Relationship TargetMode="External" Target="https://m.edsoo.ru/f8427d36" Type="http://schemas.openxmlformats.org/officeDocument/2006/relationships/hyperlink" Id="rId365"/>
    <Relationship TargetMode="External" Target="https://m.edsoo.ru/f84284ac" Type="http://schemas.openxmlformats.org/officeDocument/2006/relationships/hyperlink" Id="rId366"/>
    <Relationship TargetMode="External" Target="https://m.edsoo.ru/f8428aec" Type="http://schemas.openxmlformats.org/officeDocument/2006/relationships/hyperlink" Id="rId367"/>
    <Relationship TargetMode="External" Target="https://m.edsoo.ru/f84291f4" Type="http://schemas.openxmlformats.org/officeDocument/2006/relationships/hyperlink" Id="rId368"/>
    <Relationship TargetMode="External" Target="https://m.edsoo.ru/f84293ca" Type="http://schemas.openxmlformats.org/officeDocument/2006/relationships/hyperlink" Id="rId369"/>
    <Relationship TargetMode="External" Target="https://m.edsoo.ru/f842900a" Type="http://schemas.openxmlformats.org/officeDocument/2006/relationships/hyperlink" Id="rId370"/>
    <Relationship TargetMode="External" Target="https://m.edsoo.ru/f84296c2" Type="http://schemas.openxmlformats.org/officeDocument/2006/relationships/hyperlink" Id="rId371"/>
    <Relationship TargetMode="External" Target="https://m.edsoo.ru/f8429ec4" Type="http://schemas.openxmlformats.org/officeDocument/2006/relationships/hyperlink" Id="rId372"/>
    <Relationship TargetMode="External" Target="https://m.edsoo.ru/f8429906" Type="http://schemas.openxmlformats.org/officeDocument/2006/relationships/hyperlink" Id="rId373"/>
    <Relationship TargetMode="External" Target="https://m.edsoo.ru/f842a086" Type="http://schemas.openxmlformats.org/officeDocument/2006/relationships/hyperlink" Id="rId374"/>
    <Relationship TargetMode="External" Target="https://m.edsoo.ru/f842a23e" Type="http://schemas.openxmlformats.org/officeDocument/2006/relationships/hyperlink" Id="rId375"/>
    <Relationship TargetMode="External" Target="https://m.edsoo.ru/f842b152" Type="http://schemas.openxmlformats.org/officeDocument/2006/relationships/hyperlink" Id="rId376"/>
    <Relationship TargetMode="External" Target="https://m.edsoo.ru/f842b878" Type="http://schemas.openxmlformats.org/officeDocument/2006/relationships/hyperlink" Id="rId377"/>
    <Relationship TargetMode="External" Target="https://m.edsoo.ru/f842a23e" Type="http://schemas.openxmlformats.org/officeDocument/2006/relationships/hyperlink" Id="rId378"/>
    <Relationship TargetMode="External" Target="https://m.edsoo.ru/f842ba62" Type="http://schemas.openxmlformats.org/officeDocument/2006/relationships/hyperlink" Id="rId379"/>
    <Relationship TargetMode="External" Target="https://m.edsoo.ru/f842bd28" Type="http://schemas.openxmlformats.org/officeDocument/2006/relationships/hyperlink" Id="rId380"/>
    <Relationship TargetMode="External" Target="https://m.edsoo.ru/f842bf44" Type="http://schemas.openxmlformats.org/officeDocument/2006/relationships/hyperlink" Id="rId381"/>
    <Relationship TargetMode="External" Target="https://m.edsoo.ru/f8423272" Type="http://schemas.openxmlformats.org/officeDocument/2006/relationships/hyperlink" Id="rId382"/>
    <Relationship TargetMode="External" Target="https://m.edsoo.ru/f8424f28" Type="http://schemas.openxmlformats.org/officeDocument/2006/relationships/hyperlink" Id="rId383"/>
    <Relationship TargetMode="External" Target="https://m.edsoo.ru/f84234ca" Type="http://schemas.openxmlformats.org/officeDocument/2006/relationships/hyperlink" Id="rId384"/>
    <Relationship TargetMode="External" Target="https://m.edsoo.ru/f842c110" Type="http://schemas.openxmlformats.org/officeDocument/2006/relationships/hyperlink" Id="rId385"/>
    <Relationship TargetMode="External" Target="https://m.edsoo.ru/f842c32c" Type="http://schemas.openxmlformats.org/officeDocument/2006/relationships/hyperlink" Id="rId386"/>
    <Relationship TargetMode="External" Target="https://m.edsoo.ru/f842c53e" Type="http://schemas.openxmlformats.org/officeDocument/2006/relationships/hyperlink" Id="rId387"/>
    <Relationship TargetMode="External" Target="https://m.edsoo.ru/f842c958" Type="http://schemas.openxmlformats.org/officeDocument/2006/relationships/hyperlink" Id="rId388"/>
    <Relationship TargetMode="External" Target="https://m.edsoo.ru/f842cb2e" Type="http://schemas.openxmlformats.org/officeDocument/2006/relationships/hyperlink" Id="rId389"/>
    <Relationship TargetMode="External" Target="https://m.edsoo.ru/f842d240" Type="http://schemas.openxmlformats.org/officeDocument/2006/relationships/hyperlink" Id="rId390"/>
    <Relationship TargetMode="External" Target="https://m.edsoo.ru/f842d47a" Type="http://schemas.openxmlformats.org/officeDocument/2006/relationships/hyperlink" Id="rId391"/>
    <Relationship TargetMode="External" Target="https://m.edsoo.ru/f842900a" Type="http://schemas.openxmlformats.org/officeDocument/2006/relationships/hyperlink" Id="rId392"/>
    <Relationship TargetMode="External" Target="https://m.edsoo.ru/f842e38e" Type="http://schemas.openxmlformats.org/officeDocument/2006/relationships/hyperlink" Id="rId393"/>
    <Relationship TargetMode="External" Target="https://m.edsoo.ru/f842d682" Type="http://schemas.openxmlformats.org/officeDocument/2006/relationships/hyperlink" Id="rId394"/>
    <Relationship TargetMode="External" Target="https://m.edsoo.ru/f842d894" Type="http://schemas.openxmlformats.org/officeDocument/2006/relationships/hyperlink" Id="rId395"/>
    <Relationship TargetMode="External" Target="https://m.edsoo.ru/f842e974" Type="http://schemas.openxmlformats.org/officeDocument/2006/relationships/hyperlink" Id="rId396"/>
    <Relationship TargetMode="External" Target="https://m.edsoo.ru/f842c750" Type="http://schemas.openxmlformats.org/officeDocument/2006/relationships/hyperlink" Id="rId397"/>
    <Relationship TargetMode="External" Target="https://m.edsoo.ru/f842e56e" Type="http://schemas.openxmlformats.org/officeDocument/2006/relationships/hyperlink" Id="rId398"/>
    <Relationship TargetMode="External" Target="https://m.edsoo.ru/f841f168" Type="http://schemas.openxmlformats.org/officeDocument/2006/relationships/hyperlink" Id="rId399"/>
    <Relationship TargetMode="External" Target="https://m.edsoo.ru/f841f938" Type="http://schemas.openxmlformats.org/officeDocument/2006/relationships/hyperlink" Id="rId400"/>
    <Relationship TargetMode="External" Target="https://m.edsoo.ru/f842e758" Type="http://schemas.openxmlformats.org/officeDocument/2006/relationships/hyperlink" Id="rId401"/>
    <Relationship TargetMode="External" Target="https://m.edsoo.ru/f842f036" Type="http://schemas.openxmlformats.org/officeDocument/2006/relationships/hyperlink" Id="rId402"/>
    <Relationship TargetMode="External" Target="https://m.edsoo.ru/f842eb5e" Type="http://schemas.openxmlformats.org/officeDocument/2006/relationships/hyperlink" Id="rId403"/>
    <Relationship TargetMode="External" Target="https://m.edsoo.ru/f842edb6" Type="http://schemas.openxmlformats.org/officeDocument/2006/relationships/hyperlink" Id="rId404"/>
    <Relationship TargetMode="External" Target="https://m.edsoo.ru/f842f3a6" Type="http://schemas.openxmlformats.org/officeDocument/2006/relationships/hyperlink" Id="rId405"/>
    <Relationship TargetMode="External" Target="https://m.edsoo.ru/f842fbda" Type="http://schemas.openxmlformats.org/officeDocument/2006/relationships/hyperlink" Id="rId406"/>
    <Relationship TargetMode="External" Target="https://m.edsoo.ru/f842fa4a" Type="http://schemas.openxmlformats.org/officeDocument/2006/relationships/hyperlink" Id="rId407"/>
    <Relationship TargetMode="External" Target="https://m.edsoo.ru/f842fea0" Type="http://schemas.openxmlformats.org/officeDocument/2006/relationships/hyperlink" Id="rId408"/>
    <Relationship TargetMode="External" Target="https://m.edsoo.ru/f842f1f8" Type="http://schemas.openxmlformats.org/officeDocument/2006/relationships/hyperlink" Id="rId409"/>
    <Relationship TargetMode="External" Target="https://m.edsoo.ru/f8430526" Type="http://schemas.openxmlformats.org/officeDocument/2006/relationships/hyperlink" Id="rId410"/>
    <Relationship TargetMode="External" Target="https://m.edsoo.ru/f8430710" Type="http://schemas.openxmlformats.org/officeDocument/2006/relationships/hyperlink" Id="rId411"/>
    <Relationship TargetMode="External" Target="https://m.edsoo.ru/f8430ff8" Type="http://schemas.openxmlformats.org/officeDocument/2006/relationships/hyperlink" Id="rId412"/>
    <Relationship TargetMode="External" Target="https://m.edsoo.ru/f8426238" Type="http://schemas.openxmlformats.org/officeDocument/2006/relationships/hyperlink" Id="rId413"/>
    <Relationship TargetMode="External" Target="https://m.edsoo.ru/f842fea0" Type="http://schemas.openxmlformats.org/officeDocument/2006/relationships/hyperlink" Id="rId414"/>
    <Relationship TargetMode="External" Target="https://m.edsoo.ru/f84321b4" Type="http://schemas.openxmlformats.org/officeDocument/2006/relationships/hyperlink" Id="rId415"/>
    <Relationship TargetMode="External" Target="https://m.edsoo.ru/f8430332" Type="http://schemas.openxmlformats.org/officeDocument/2006/relationships/hyperlink" Id="rId416"/>
    <Relationship TargetMode="External" Target="https://m.edsoo.ru/f841f708" Type="http://schemas.openxmlformats.org/officeDocument/2006/relationships/hyperlink" Id="rId417"/>
    <Relationship TargetMode="External" Target="https://m.edsoo.ru/f841f50a" Type="http://schemas.openxmlformats.org/officeDocument/2006/relationships/hyperlink" Id="rId418"/>
    <Relationship TargetMode="External" Target="https://m.edsoo.ru/f841f35c" Type="http://schemas.openxmlformats.org/officeDocument/2006/relationships/hyperlink" Id="rId419"/>
    <Relationship TargetMode="External" Target="https://m.edsoo.ru/f84313a4" Type="http://schemas.openxmlformats.org/officeDocument/2006/relationships/hyperlink" Id="rId420"/>
    <Relationship TargetMode="External" Target="https://m.edsoo.ru/f8431746" Type="http://schemas.openxmlformats.org/officeDocument/2006/relationships/hyperlink" Id="rId421"/>
    <Relationship TargetMode="External" Target="https://m.edsoo.ru/f843191c" Type="http://schemas.openxmlformats.org/officeDocument/2006/relationships/hyperlink" Id="rId422"/>
    <Relationship TargetMode="External" Target="https://m.edsoo.ru/f84321b4" Type="http://schemas.openxmlformats.org/officeDocument/2006/relationships/hyperlink" Id="rId423"/>
    <Relationship TargetMode="External" Target="https://m.edsoo.ru/f843233a" Type="http://schemas.openxmlformats.org/officeDocument/2006/relationships/hyperlink" Id="rId424"/>
    <Relationship TargetMode="External" Target="https://m.edsoo.ru/f8431fd4" Type="http://schemas.openxmlformats.org/officeDocument/2006/relationships/hyperlink" Id="rId425"/>
    <Relationship TargetMode="External" Target="https://m.edsoo.ru/f8433cda" Type="http://schemas.openxmlformats.org/officeDocument/2006/relationships/hyperlink" Id="rId426"/>
    <Relationship TargetMode="External" Target="https://m.edsoo.ru/f8432768" Type="http://schemas.openxmlformats.org/officeDocument/2006/relationships/hyperlink" Id="rId427"/>
    <Relationship TargetMode="External" Target="https://m.edsoo.ru/f8432a1a" Type="http://schemas.openxmlformats.org/officeDocument/2006/relationships/hyperlink" Id="rId428"/>
    <Relationship TargetMode="External" Target="https://m.edsoo.ru/f8432d80" Type="http://schemas.openxmlformats.org/officeDocument/2006/relationships/hyperlink" Id="rId429"/>
    <Relationship TargetMode="External" Target="https://m.edsoo.ru/f843303c" Type="http://schemas.openxmlformats.org/officeDocument/2006/relationships/hyperlink" Id="rId430"/>
    <Relationship TargetMode="External" Target="https://m.edsoo.ru/f8433500" Type="http://schemas.openxmlformats.org/officeDocument/2006/relationships/hyperlink" Id="rId431"/>
    <Relationship TargetMode="External" Target="https://m.edsoo.ru/f843337a" Type="http://schemas.openxmlformats.org/officeDocument/2006/relationships/hyperlink" Id="rId432"/>
    <Relationship TargetMode="External" Target="https://m.edsoo.ru/f8434072" Type="http://schemas.openxmlformats.org/officeDocument/2006/relationships/hyperlink" Id="rId433"/>
    <Relationship TargetMode="External" Target="https://m.edsoo.ru/f84343e2" Type="http://schemas.openxmlformats.org/officeDocument/2006/relationships/hyperlink" Id="rId434"/>
    <Relationship TargetMode="External" Target="https://m.edsoo.ru/f8434784" Type="http://schemas.openxmlformats.org/officeDocument/2006/relationships/hyperlink" Id="rId435"/>
    <Relationship TargetMode="External" Target="https://m.edsoo.ru/f8433af0" Type="http://schemas.openxmlformats.org/officeDocument/2006/relationships/hyperlink" Id="rId436"/>
    <Relationship TargetMode="External" Target="https://m.edsoo.ru/f84287ae" Type="http://schemas.openxmlformats.org/officeDocument/2006/relationships/hyperlink" Id="rId437"/>
    <Relationship TargetMode="External" Target="https://m.edsoo.ru/f8434c84" Type="http://schemas.openxmlformats.org/officeDocument/2006/relationships/hyperlink" Id="rId438"/>
    <Relationship TargetMode="External" Target="https://m.edsoo.ru/f841ef10" Type="http://schemas.openxmlformats.org/officeDocument/2006/relationships/hyperlink" Id="rId439"/>
    <Relationship TargetMode="External" Target="https://m.edsoo.ru/f843157a" Type="http://schemas.openxmlformats.org/officeDocument/2006/relationships/hyperlink" Id="rId440"/>
    <Relationship TargetMode="External" Target="https://m.edsoo.ru/f8434f36" Type="http://schemas.openxmlformats.org/officeDocument/2006/relationships/hyperlink" Id="rId441"/>
    <Relationship TargetMode="External" Target="https://m.edsoo.ru/f843639a" Type="http://schemas.openxmlformats.org/officeDocument/2006/relationships/hyperlink" Id="rId442"/>
    <Relationship TargetMode="External" Target="https://m.edsoo.ru/f84364e4" Type="http://schemas.openxmlformats.org/officeDocument/2006/relationships/hyperlink" Id="rId443"/>
    <Relationship TargetMode="External" Target="https://m.edsoo.ru/f8436b10" Type="http://schemas.openxmlformats.org/officeDocument/2006/relationships/hyperlink" Id="rId444"/>
    <Relationship TargetMode="External" Target="https://m.edsoo.ru/f8436caa" Type="http://schemas.openxmlformats.org/officeDocument/2006/relationships/hyperlink" Id="rId445"/>
    <Relationship TargetMode="External" Target="https://m.edsoo.ru/f8436ffc" Type="http://schemas.openxmlformats.org/officeDocument/2006/relationships/hyperlink" Id="rId446"/>
    <Relationship TargetMode="External" Target="https://m.edsoo.ru/f843508a" Type="http://schemas.openxmlformats.org/officeDocument/2006/relationships/hyperlink" Id="rId447"/>
    <Relationship TargetMode="External" Target="https://m.edsoo.ru/f8435378" Type="http://schemas.openxmlformats.org/officeDocument/2006/relationships/hyperlink" Id="rId448"/>
    <Relationship TargetMode="External" Target="https://m.edsoo.ru/f84351f2" Type="http://schemas.openxmlformats.org/officeDocument/2006/relationships/hyperlink" Id="rId449"/>
    <Relationship TargetMode="External" Target="https://m.edsoo.ru/f843d6f4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78da" Type="http://schemas.openxmlformats.org/officeDocument/2006/relationships/hyperlink" Id="rId452"/>
    <Relationship TargetMode="External" Target="https://m.edsoo.ru/f8436e12" Type="http://schemas.openxmlformats.org/officeDocument/2006/relationships/hyperlink" Id="rId453"/>
    <Relationship TargetMode="External" Target="https://m.edsoo.ru/f84371d2" Type="http://schemas.openxmlformats.org/officeDocument/2006/relationships/hyperlink" Id="rId454"/>
    <Relationship TargetMode="External" Target="https://m.edsoo.ru/f8437344" Type="http://schemas.openxmlformats.org/officeDocument/2006/relationships/hyperlink" Id="rId455"/>
    <Relationship TargetMode="External" Target="https://m.edsoo.ru/f84374ac" Type="http://schemas.openxmlformats.org/officeDocument/2006/relationships/hyperlink" Id="rId456"/>
    <Relationship TargetMode="External" Target="https://m.edsoo.ru/f843565c" Type="http://schemas.openxmlformats.org/officeDocument/2006/relationships/hyperlink" Id="rId457"/>
    <Relationship TargetMode="External" Target="https://m.edsoo.ru/f843a800" Type="http://schemas.openxmlformats.org/officeDocument/2006/relationships/hyperlink" Id="rId458"/>
    <Relationship TargetMode="External" Target="https://m.edsoo.ru/f843a67a" Type="http://schemas.openxmlformats.org/officeDocument/2006/relationships/hyperlink" Id="rId459"/>
    <Relationship TargetMode="External" Target="https://m.edsoo.ru/f8437c72" Type="http://schemas.openxmlformats.org/officeDocument/2006/relationships/hyperlink" Id="rId460"/>
    <Relationship TargetMode="External" Target="https://m.edsoo.ru/f8439ff4" Type="http://schemas.openxmlformats.org/officeDocument/2006/relationships/hyperlink" Id="rId461"/>
    <Relationship TargetMode="External" Target="https://m.edsoo.ru/f843ac10" Type="http://schemas.openxmlformats.org/officeDocument/2006/relationships/hyperlink" Id="rId462"/>
    <Relationship TargetMode="External" Target="https://m.edsoo.ru/fa250a60" Type="http://schemas.openxmlformats.org/officeDocument/2006/relationships/hyperlink" Id="rId463"/>
    <Relationship TargetMode="External" Target="https://m.edsoo.ru/f8438276" Type="http://schemas.openxmlformats.org/officeDocument/2006/relationships/hyperlink" Id="rId464"/>
    <Relationship TargetMode="External" Target="https://m.edsoo.ru/f8437fb0" Type="http://schemas.openxmlformats.org/officeDocument/2006/relationships/hyperlink" Id="rId465"/>
    <Relationship TargetMode="External" Target="https://m.edsoo.ru/f843b818" Type="http://schemas.openxmlformats.org/officeDocument/2006/relationships/hyperlink" Id="rId466"/>
    <Relationship TargetMode="External" Target="https://m.edsoo.ru/f843c42a" Type="http://schemas.openxmlformats.org/officeDocument/2006/relationships/hyperlink" Id="rId467"/>
    <Relationship TargetMode="External" Target="https://m.edsoo.ru/f843c984" Type="http://schemas.openxmlformats.org/officeDocument/2006/relationships/hyperlink" Id="rId468"/>
    <Relationship TargetMode="External" Target="https://m.edsoo.ru/f843c7c2" Type="http://schemas.openxmlformats.org/officeDocument/2006/relationships/hyperlink" Id="rId469"/>
    <Relationship TargetMode="External" Target="https://m.edsoo.ru/f8438122" Type="http://schemas.openxmlformats.org/officeDocument/2006/relationships/hyperlink" Id="rId470"/>
    <Relationship TargetMode="External" Target="https://m.edsoo.ru/f843caec" Type="http://schemas.openxmlformats.org/officeDocument/2006/relationships/hyperlink" Id="rId471"/>
    <Relationship TargetMode="External" Target="https://m.edsoo.ru/fa250a60" Type="http://schemas.openxmlformats.org/officeDocument/2006/relationships/hyperlink" Id="rId472"/>
    <Relationship TargetMode="External" Target="https://m.edsoo.ru/fa250baa" Type="http://schemas.openxmlformats.org/officeDocument/2006/relationships/hyperlink" Id="rId473"/>
    <Relationship TargetMode="External" Target="https://m.edsoo.ru/f843cc40" Type="http://schemas.openxmlformats.org/officeDocument/2006/relationships/hyperlink" Id="rId474"/>
    <Relationship TargetMode="External" Target="https://m.edsoo.ru/f843cda8" Type="http://schemas.openxmlformats.org/officeDocument/2006/relationships/hyperlink" Id="rId475"/>
    <Relationship TargetMode="External" Target="https://m.edsoo.ru/f843cefc" Type="http://schemas.openxmlformats.org/officeDocument/2006/relationships/hyperlink" Id="rId476"/>
    <Relationship TargetMode="External" Target="https://m.edsoo.ru/f844369e" Type="http://schemas.openxmlformats.org/officeDocument/2006/relationships/hyperlink" Id="rId477"/>
    <Relationship TargetMode="External" Target="https://m.edsoo.ru/f843966c" Type="http://schemas.openxmlformats.org/officeDocument/2006/relationships/hyperlink" Id="rId478"/>
    <Relationship TargetMode="External" Target="https://m.edsoo.ru/f843d866" Type="http://schemas.openxmlformats.org/officeDocument/2006/relationships/hyperlink" Id="rId479"/>
    <Relationship TargetMode="External" Target="https://m.edsoo.ru/f843dce4" Type="http://schemas.openxmlformats.org/officeDocument/2006/relationships/hyperlink" Id="rId480"/>
    <Relationship TargetMode="External" Target="https://m.edsoo.ru/f843f210" Type="http://schemas.openxmlformats.org/officeDocument/2006/relationships/hyperlink" Id="rId481"/>
    <Relationship TargetMode="External" Target="https://m.edsoo.ru/fa25110e" Type="http://schemas.openxmlformats.org/officeDocument/2006/relationships/hyperlink" Id="rId482"/>
    <Relationship TargetMode="External" Target="https://m.edsoo.ru/f843fcd8" Type="http://schemas.openxmlformats.org/officeDocument/2006/relationships/hyperlink" Id="rId483"/>
    <Relationship TargetMode="External" Target="https://m.edsoo.ru/f84401e2" Type="http://schemas.openxmlformats.org/officeDocument/2006/relationships/hyperlink" Id="rId484"/>
    <Relationship TargetMode="External" Target="https://m.edsoo.ru/f843f7c4" Type="http://schemas.openxmlformats.org/officeDocument/2006/relationships/hyperlink" Id="rId485"/>
    <Relationship TargetMode="External" Target="https://m.edsoo.ru/f8440408" Type="http://schemas.openxmlformats.org/officeDocument/2006/relationships/hyperlink" Id="rId486"/>
    <Relationship TargetMode="External" Target="https://m.edsoo.ru/f844052a" Type="http://schemas.openxmlformats.org/officeDocument/2006/relationships/hyperlink" Id="rId487"/>
    <Relationship TargetMode="External" Target="https://m.edsoo.ru/f843fa44" Type="http://schemas.openxmlformats.org/officeDocument/2006/relationships/hyperlink" Id="rId488"/>
    <Relationship TargetMode="External" Target="https://m.edsoo.ru/f843f90e" Type="http://schemas.openxmlformats.org/officeDocument/2006/relationships/hyperlink" Id="rId489"/>
    <Relationship TargetMode="External" Target="https://m.edsoo.ru/f8440732" Type="http://schemas.openxmlformats.org/officeDocument/2006/relationships/hyperlink" Id="rId490"/>
    <Relationship TargetMode="External" Target="https://m.edsoo.ru/f844087c" Type="http://schemas.openxmlformats.org/officeDocument/2006/relationships/hyperlink" Id="rId491"/>
    <Relationship TargetMode="External" Target="https://m.edsoo.ru/f8441d08" Type="http://schemas.openxmlformats.org/officeDocument/2006/relationships/hyperlink" Id="rId492"/>
    <Relationship TargetMode="External" Target="https://m.edsoo.ru/f84410a6" Type="http://schemas.openxmlformats.org/officeDocument/2006/relationships/hyperlink" Id="rId493"/>
    <Relationship TargetMode="External" Target="https://m.edsoo.ru/f84412f4" Type="http://schemas.openxmlformats.org/officeDocument/2006/relationships/hyperlink" Id="rId494"/>
    <Relationship TargetMode="External" Target="https://m.edsoo.ru/f844157e" Type="http://schemas.openxmlformats.org/officeDocument/2006/relationships/hyperlink" Id="rId495"/>
    <Relationship TargetMode="External" Target="https://m.edsoo.ru/f8441466" Type="http://schemas.openxmlformats.org/officeDocument/2006/relationships/hyperlink" Id="rId496"/>
    <Relationship TargetMode="External" Target="https://m.edsoo.ru/f844168c" Type="http://schemas.openxmlformats.org/officeDocument/2006/relationships/hyperlink" Id="rId497"/>
    <Relationship TargetMode="External" Target="https://m.edsoo.ru/f844179a" Type="http://schemas.openxmlformats.org/officeDocument/2006/relationships/hyperlink" Id="rId498"/>
    <Relationship TargetMode="External" Target="https://m.edsoo.ru/f844219a" Type="http://schemas.openxmlformats.org/officeDocument/2006/relationships/hyperlink" Id="rId499"/>
    <Relationship TargetMode="External" Target="https://m.edsoo.ru/f8442a6e" Type="http://schemas.openxmlformats.org/officeDocument/2006/relationships/hyperlink" Id="rId500"/>
    <Relationship TargetMode="External" Target="https://m.edsoo.ru/f8442b90" Type="http://schemas.openxmlformats.org/officeDocument/2006/relationships/hyperlink" Id="rId501"/>
    <Relationship TargetMode="External" Target="https://m.edsoo.ru/f8442cb2" Type="http://schemas.openxmlformats.org/officeDocument/2006/relationships/hyperlink" Id="rId502"/>
    <Relationship TargetMode="External" Target="https://m.edsoo.ru/f8441e2a" Type="http://schemas.openxmlformats.org/officeDocument/2006/relationships/hyperlink" Id="rId503"/>
    <Relationship TargetMode="External" Target="https://m.edsoo.ru/f84412f4" Type="http://schemas.openxmlformats.org/officeDocument/2006/relationships/hyperlink" Id="rId504"/>
    <Relationship TargetMode="External" Target="https://m.edsoo.ru/f843db72" Type="http://schemas.openxmlformats.org/officeDocument/2006/relationships/hyperlink" Id="rId505"/>
    <Relationship TargetMode="External" Target="https://m.edsoo.ru/f844304a" Type="http://schemas.openxmlformats.org/officeDocument/2006/relationships/hyperlink" Id="rId506"/>
    <Relationship TargetMode="External" Target="https://m.edsoo.ru/f8443180" Type="http://schemas.openxmlformats.org/officeDocument/2006/relationships/hyperlink" Id="rId507"/>
    <Relationship TargetMode="External" Target="https://m.edsoo.ru/f8441f4c" Type="http://schemas.openxmlformats.org/officeDocument/2006/relationships/hyperlink" Id="rId508"/>
    <Relationship TargetMode="External" Target="https://m.edsoo.ru/f84437ca" Type="http://schemas.openxmlformats.org/officeDocument/2006/relationships/hyperlink" Id="rId509"/>
    <Relationship TargetMode="External" Target="https://m.edsoo.ru/f84437ca" Type="http://schemas.openxmlformats.org/officeDocument/2006/relationships/hyperlink" Id="rId510"/>
    <Relationship TargetMode="External" Target="https://m.edsoo.ru/f84383ca" Type="http://schemas.openxmlformats.org/officeDocument/2006/relationships/hyperlink" Id="rId511"/>
    <Relationship TargetMode="External" Target="https://m.edsoo.ru/f8443298" Type="http://schemas.openxmlformats.org/officeDocument/2006/relationships/hyperlink" Id="rId512"/>
    <Relationship TargetMode="External" Target="https://m.edsoo.ru/f84418c6" Type="http://schemas.openxmlformats.org/officeDocument/2006/relationships/hyperlink" Id="rId513"/>
    <Relationship TargetMode="External" Target="https://m.edsoo.ru/fa251244" Type="http://schemas.openxmlformats.org/officeDocument/2006/relationships/hyperlink" Id="rId514"/>
    <Relationship TargetMode="External" Target="https://m.edsoo.ru/fa2513de" Type="http://schemas.openxmlformats.org/officeDocument/2006/relationships/hyperlink" Id="rId515"/>
    <Relationship TargetMode="External" Target="https://m.edsoo.ru/f8435af7" Type="http://schemas.openxmlformats.org/officeDocument/2006/relationships/hyperlink" Id="rId516"/>
    <Relationship TargetMode="External" Target="https://m.edsoo.ru/f8435af8" Type="http://schemas.openxmlformats.org/officeDocument/2006/relationships/hyperlink" Id="rId517"/>
    <Relationship TargetMode="External" Target="https://m.edsoo.ru/f8435c42" Type="http://schemas.openxmlformats.org/officeDocument/2006/relationships/hyperlink" Id="rId518"/>
    <Relationship TargetMode="External" Target="https://m.edsoo.ru/f8438e60" Type="http://schemas.openxmlformats.org/officeDocument/2006/relationships/hyperlink" Id="rId519"/>
    <Relationship TargetMode="External" Target="https://m.edsoo.ru/f8439018" Type="http://schemas.openxmlformats.org/officeDocument/2006/relationships/hyperlink" Id="rId520"/>
    <Relationship TargetMode="External" Target="https://m.edsoo.ru/f8443b1c" Type="http://schemas.openxmlformats.org/officeDocument/2006/relationships/hyperlink" Id="rId521"/>
    <Relationship TargetMode="External" Target="https://m.edsoo.ru/f8443c3e" Type="http://schemas.openxmlformats.org/officeDocument/2006/relationships/hyperlink" Id="rId522"/>
    <Relationship TargetMode="External" Target="https://m.edsoo.ru/f8443ee6" Type="http://schemas.openxmlformats.org/officeDocument/2006/relationships/hyperlink" Id="rId523"/>
    <Relationship TargetMode="External" Target="https://m.edsoo.ru/f8443dc4" Type="http://schemas.openxmlformats.org/officeDocument/2006/relationships/hyperlink" Id="rId524"/>
    <Relationship TargetMode="External" Target="https://m.edsoo.ru/f844436e" Type="http://schemas.openxmlformats.org/officeDocument/2006/relationships/hyperlink" Id="rId525"/>
    <Relationship TargetMode="External" Target="https://m.edsoo.ru/f84444d6" Type="http://schemas.openxmlformats.org/officeDocument/2006/relationships/hyperlink" Id="rId526"/>
    <Relationship TargetMode="External" Target="https://m.edsoo.ru/f843b67e" Type="http://schemas.openxmlformats.org/officeDocument/2006/relationships/hyperlink" Id="rId527"/>
    <Relationship TargetMode="External" Target="https://m.edsoo.ru/fa250cea" Type="http://schemas.openxmlformats.org/officeDocument/2006/relationships/hyperlink" Id="rId528"/>
    <Relationship TargetMode="External" Target="https://m.edsoo.ru/f84445f8" Type="http://schemas.openxmlformats.org/officeDocument/2006/relationships/hyperlink" Id="rId529"/>
    <Relationship TargetMode="External" Target="https://m.edsoo.ru/f84448dc" Type="http://schemas.openxmlformats.org/officeDocument/2006/relationships/hyperlink" Id="rId530"/>
    <Relationship TargetMode="External" Target="https://m.edsoo.ru/f8444f3a" Type="http://schemas.openxmlformats.org/officeDocument/2006/relationships/hyperlink" Id="rId531"/>
    <Relationship TargetMode="External" Target="https://m.edsoo.ru/f84451ba" Type="http://schemas.openxmlformats.org/officeDocument/2006/relationships/hyperlink" Id="rId532"/>
    <Relationship TargetMode="External" Target="https://m.edsoo.ru/f84453f4" Type="http://schemas.openxmlformats.org/officeDocument/2006/relationships/hyperlink" Id="rId533"/>
    <Relationship TargetMode="External" Target="https://m.edsoo.ru/f84456e2" Type="http://schemas.openxmlformats.org/officeDocument/2006/relationships/hyperlink" Id="rId534"/>
    <Relationship TargetMode="External" Target="https://m.edsoo.ru/f84456e2" Type="http://schemas.openxmlformats.org/officeDocument/2006/relationships/hyperlink" Id="rId535"/>
    <Relationship TargetMode="External" Target="https://m.edsoo.ru/f84456e2" Type="http://schemas.openxmlformats.org/officeDocument/2006/relationships/hyperlink" Id="rId536"/>
    <Relationship TargetMode="External" Target="https://m.edsoo.ru/f843aabc" Type="http://schemas.openxmlformats.org/officeDocument/2006/relationships/hyperlink" Id="rId537"/>
    <Relationship TargetMode="External" Target="https://m.edsoo.ru/fa251c12" Type="http://schemas.openxmlformats.org/officeDocument/2006/relationships/hyperlink" Id="rId538"/>
    <Relationship TargetMode="External" Target="https://m.edsoo.ru/fa251adc" Type="http://schemas.openxmlformats.org/officeDocument/2006/relationships/hyperlink" Id="rId539"/>
    <Relationship TargetMode="External" Target="https://m.edsoo.ru/f8436818" Type="http://schemas.openxmlformats.org/officeDocument/2006/relationships/hyperlink" Id="rId540"/>
    <Relationship TargetMode="External" Target="https://m.edsoo.ru/fa250646" Type="http://schemas.openxmlformats.org/officeDocument/2006/relationships/hyperlink" Id="rId541"/>
    <Relationship TargetMode="External" Target="https://m.edsoo.ru/f843698a" Type="http://schemas.openxmlformats.org/officeDocument/2006/relationships/hyperlink" Id="rId542"/>
    <Relationship TargetMode="External" Target="https://m.edsoo.ru/f84354ea" Type="http://schemas.openxmlformats.org/officeDocument/2006/relationships/hyperlink" Id="rId543"/>
    <Relationship TargetMode="External" Target="https://m.edsoo.ru/f843f67a" Type="http://schemas.openxmlformats.org/officeDocument/2006/relationships/hyperlink" Id="rId544"/>
    <Relationship TargetMode="External" Target="https://m.edsoo.ru/f843bd72" Type="http://schemas.openxmlformats.org/officeDocument/2006/relationships/hyperlink" Id="rId545"/>
    <Relationship TargetMode="External" Target="https://m.edsoo.ru/f84401e2" Type="http://schemas.openxmlformats.org/officeDocument/2006/relationships/hyperlink" Id="rId54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