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51926324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fcb9eec2-6d9c-4e95-acb9-9498587751c9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Тверской области </w:t>
      </w:r>
      <w:bookmarkEnd w:id="1"/>
    </w:p>
    <w:p>
      <w:pPr>
        <w:spacing w:before="0" w:after="0" w:line="408"/>
        <w:ind w:left="120"/>
        <w:jc w:val="center"/>
      </w:pPr>
      <w:bookmarkStart w:name="073d317b-81fc-4ac3-a061-7cbe7a0b5262" w:id="2"/>
      <w:r>
        <w:rPr>
          <w:rFonts w:ascii="Times New Roman" w:hAnsi="Times New Roman"/>
          <w:b/>
          <w:i w:val="false"/>
          <w:color w:val="000000"/>
          <w:sz w:val="28"/>
        </w:rPr>
        <w:t>Отдел образования Рамешковского муниципального округа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МОУ "Рамешковская СОШ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МОУ "Рамешковская СОШ"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Юхарева Е. 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6789320)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«Музыка»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ea9f8b93-ec0a-46f1-b121-7d755706d3f8" w:id="3"/>
      <w:r>
        <w:rPr>
          <w:rFonts w:ascii="Times New Roman" w:hAnsi="Times New Roman"/>
          <w:b/>
          <w:i w:val="false"/>
          <w:color w:val="000000"/>
          <w:sz w:val="28"/>
        </w:rPr>
        <w:t>пгт. Рамешки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bc60fee5-3ea2-4a72-978d-d6513b1fb57a" w:id="4"/>
      <w:r>
        <w:rPr>
          <w:rFonts w:ascii="Times New Roman" w:hAnsi="Times New Roman"/>
          <w:b/>
          <w:i w:val="false"/>
          <w:color w:val="000000"/>
          <w:sz w:val="28"/>
        </w:rPr>
        <w:t>2025</w:t>
      </w:r>
      <w:bookmarkEnd w:id="4"/>
    </w:p>
    <w:p>
      <w:pPr>
        <w:spacing w:before="0" w:after="0"/>
        <w:ind w:left="120"/>
        <w:jc w:val="left"/>
      </w:pPr>
    </w:p>
    <w:bookmarkStart w:name="block-51926324" w:id="5"/>
    <w:p>
      <w:pPr>
        <w:sectPr>
          <w:pgSz w:w="11906" w:h="16383" w:orient="portrait"/>
        </w:sectPr>
      </w:pPr>
    </w:p>
    <w:bookmarkEnd w:id="5"/>
    <w:bookmarkEnd w:id="0"/>
    <w:bookmarkStart w:name="block-51926325" w:id="6"/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Федеральная рабочая программа по учебному предмету «Музыка» (предметная область «Искусство») (далее соответственно – программа по музыке, музыка) включает пояснительную записку, содержание обучения, планируемые результаты освоения программы по музыке.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линии, которые предлагаются для изучения на уровне начального общего образования. Содержание обучения завершается перечнем универсальных учебных действий (познавательных, коммуникативных и регулятивных), которые возможно формировать средствами музыки с учётом возрастных особенностей обучающихся на уровне начального общего образования.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Планируемые результаты освоения программы по музыке включают личностные, метапредметные и предметные результаты за весь период обучения на уровне начального общего образования.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результаты, формируемые в ходе изучения музыки, сгруппированы по учебным модулям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/>
        <w:ind w:left="120"/>
        <w:jc w:val="left"/>
      </w:pPr>
      <w:bookmarkStart w:name="_Toc144448634" w:id="7"/>
      <w:bookmarkEnd w:id="7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музыке разработана с целью оказания методической помощи учителю музыки в создании рабочей программы по учебному предмету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музыке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позволит учителю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течение периода начального общего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Основная цель программы по музыке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конкретизации учебных целей их реализация осуществляется по следующим направлениям: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Важнейшие задачи обучения музыке на уровне начального общего образования: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эмоционально-ценностной отзывчивости на прекрасное в жизни и в искусстве;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учебного предмета структурно представлено восемью модулями (тематическими линиями):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1 «Народная музыка России»;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2 «Классическая музыка»;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 3 «Музыка в жизни человека»;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вариативные: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4 «Музыка народов мира»;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5 «Духовная музыка»;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6 «Музыка театра и кино»;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модуль № 7 «Современная музыкальная культура»;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 8 «Музыкальная грамота».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Общее число часов, рекомендованных для изучения музыки ‑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135 часов: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1 классе – 33 часа (1 час в неделю), </w:t>
      </w:r>
    </w:p>
    <w:p>
      <w:pPr>
        <w:spacing w:before="0" w:after="0" w:line="257"/>
        <w:ind w:firstLine="60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 2 классе – 34 часа (1 час в неделю),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3 классе – 34 часа (1 час в неделю),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4 классе – 34 часа (1 час в неделю).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bookmarkStart w:name="block-51926325" w:id="8"/>
    <w:p>
      <w:pPr>
        <w:sectPr>
          <w:pgSz w:w="11906" w:h="16383" w:orient="portrait"/>
        </w:sectPr>
      </w:pPr>
    </w:p>
    <w:bookmarkEnd w:id="8"/>
    <w:bookmarkEnd w:id="6"/>
    <w:bookmarkStart w:name="block-51926326" w:id="9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  <w:bookmarkStart w:name="_Toc144448636" w:id="10"/>
      <w:bookmarkEnd w:id="10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«Народная музыка России».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Край, в котором ты живёшь.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 малой Родины. Песни, обряды, музыкальные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музыкальных традициях своего родного края;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Русский фольклор.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русских народных песен разных жанров;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народные музыкальные инструменты.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Сказки, мифы и легенды.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народные сказители. Русские народные сказания, былины. Сказки и легенды о музыке и музыкантах.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манерой сказывания нараспев;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сказок, былин, эпических сказаний, рассказываемых нараспев;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Жанры музыкального фольклора.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контрастных по характеру фольклорных жанров: колыбельная, трудовая, лирическая, плясовая;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Народные праздники.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вариативно: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фильма (мультфильма), рассказывающего о символике фольклорного праздника;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посещение театра, театрализованного представления;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народных гуляньях на улицах родного города, посёлка.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Первые артисты, народный театр.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скоморохи. Ярмарочный балаган. Вертеп.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справочных текстов по теме;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скоморошин;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народов России.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Фольклор в творчестве профессиональных музыкантов.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значении фольклористики;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учебных, популярных текстов о собирателях фольклора;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приёмов обработки, развития народных мелодий;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народных песен в композиторской обработке;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аргументированных оценочных суждений на основе сравнения;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>
      <w:pPr>
        <w:spacing w:before="0" w:after="0"/>
        <w:ind w:left="120"/>
        <w:jc w:val="left"/>
      </w:pPr>
      <w:bookmarkStart w:name="_Toc144448637" w:id="11"/>
      <w:bookmarkEnd w:id="11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«Классическая музыка».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 – исполнитель – слушатель.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видеозаписи концерта;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рассматривание иллюстраций;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по теме занятия;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исполнитель» (игра – имитация исполнительских движений);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«Я – композитор» (сочинение небольших попевок, мелодических фраз);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правил поведения на концерте;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Композиторы – детям.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эпитетов, иллюстраций к музыке;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жанра;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Оркестр.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 в исполнении оркестра;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с учителем о роли дирижёра;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дирижёр» – игра-имитация дирижёрских жестов во время звучания музыки;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 соответствующей тематики;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Фортепиано.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многообразием красок фортепиано;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фортепианных пьес в исполнении известных пианистов;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детских пьес на фортепиано в исполнении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Флейта.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предки современной флейты, легенда о нимфе Сиринкс,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текстов, сказок и легенд, рассказывающих о музыкальных инструментах, истории их появления.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инструменты. Скрипка, виолончель.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певучесть тембров струнных смычковых инструментов, композиторы, сочинявшие скрипичную музыку, знаменитые исполнители, мастера, изготавливавшие инструменты.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игра-имитация исполнительских движений во время звучания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песен, посвящённых музыкальным инструментам;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Вокальная музыка.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человеческий голос – самый совершенный инструмент, бережное отношение к своему голосу, известные певцы, жанры вокальной музыки: песни, вокализы, романсы, арии из опер. Кантата. Песня, романс, вокализ, кант.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вокальной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комплекса дыхательных, артикуляционных упражнений;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на развитие гибкости голоса, расширения его диапазона;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что значит красивое пение;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посещение концерта вокальной музыки; школьный конкурс юных вокалистов.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жанры камерной инструментальной музыки: этюд, пьеса. Альбом. Цикл. Сюита. Соната. Квартет.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камерной инструментальной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композиторов-классиков;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комплекса 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своего впечатления от восприятия;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посещение концерта инструментальной музыки; составление словаря музыкальных жанров.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Программная музыка.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название, известный сюжет, литературный эпиграф.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Симфоническая музыка.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симфонический оркестр, тембры, группы инструментов, симфония, симфоническая картина.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составом симфонического оркестра, группами инструментов;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 симфонического оркестра;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симфонической музыки;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оркестром;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посещение концерта симфонической музыки; просмотр фильма об устройстве оркестра.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Русские композиторы-классики.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отечественных композиторов.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фрагменты вокальных, инструментальных, симфонических сочинений;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 музыкальных образов, музыкально-выразительных средств;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жанра, формы;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посещение концерта; просмотр биографического фильма.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Европейские композиторы-классики.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выдающихся зарубежных композиторов.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фрагменты вокальных, инструментальных, симфонических сочинений;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круг характерных образов (картины природы, народной жизни, истории);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 музыкальных образов, музыкально-выразительных средств;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 музыки;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жанра, формы;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тем инструментальных сочинений;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посещение концерта; просмотр биографического фильма.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Мастерство исполнителя.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pacing w:val="-6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pacing w:val="-6"/>
          <w:sz w:val="28"/>
        </w:rPr>
        <w:t xml:space="preserve"> творчество выдающихся исполнителей-певцов, инструменталистов,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дирижёров. Консерватория, филармония, Конкурс имени П.И. Чайковского.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выдающихся исполнителей классической музыки;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программ, афиш консерватории, филармонии;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беседа на тему «Композитор – исполнитель – слушатель»;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посещение концерта классической музыки;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коллекции записей любимого исполнителя.</w:t>
      </w:r>
    </w:p>
    <w:p>
      <w:pPr>
        <w:spacing w:before="0" w:after="0"/>
        <w:ind w:left="120"/>
        <w:jc w:val="left"/>
      </w:pPr>
      <w:bookmarkStart w:name="_Toc144448638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«Музыка в жизни человека».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Красота и вдохновение.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красоты и вдохновения в жизни человека;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музыки, концентрация на её восприятии, своём внутреннем состоянии;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выстраивание хорового унисона – вокального и психологического;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красивой песни;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разучивание хоровода.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пейзажи.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 природы в музыке, настроение музыкальных пейзажей,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программной музыки, посвящённой образам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импровизация, пластическое интонирование;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одухотворенное исполнение песен о природе, её красоте;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Музыкальные портреты.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описания настроения,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музыки с произведениями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импровизация в образе героя музыкального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харáктерное исполнение песни – портретной зарисовки;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Какой же праздник без музыки?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музыка, создающая настроение праздника. Музыка в цирке, на уличном шествии, спортивном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значении музыки на празднике;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 торжественного, праздничного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«дирижирование» фрагментами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конкурс на лучшего «дирижёра»;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тематических песен к ближайшему празднику;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почему на праздниках обязательно звучит музыка;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Танцы, игры и веселье.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игра звуками. Танец – искусство и радость движения. Примеры популярных танцев.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музыки скерцозного характера;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танцевальных движений;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танец-игра;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рефлексия собственного эмоционального состояния после участия в танцевальных композициях и импровизациях;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люди танцуют;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импровизация в стиле определённого танцевального жанра.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на войне, музыка о войне.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Главный музыкальный символ.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Российской Федерации;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историей создания, правилами исполнения;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видеозаписей парада, церемонии награждения спортсменов;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чувство гордости, понятия достоинства и чести;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Гимна своей республики, города, школы.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времени.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как музыка воздействует на человека;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программная ритмическая или инструментальная импровизация «Поезд», «Космический корабль».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ИНВАРИАНТНЫЕ МОДУЛИ</w:t>
      </w:r>
    </w:p>
    <w:p>
      <w:pPr>
        <w:spacing w:before="0" w:after="0"/>
        <w:ind w:left="120"/>
        <w:jc w:val="left"/>
      </w:pPr>
      <w:bookmarkStart w:name="_Toc144448639" w:id="13"/>
      <w:bookmarkEnd w:id="13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«Музыка народов мира».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Певец своего народа.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стран ближнего зарубежья.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 – подражание игре на музыкальных инструментах;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 стран дальнего зарубежья.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народов Европы. Танцевальный и песенный фольклор европейских народов. Канон. Странствующие музыканты. Карнавал.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Смешение традиций и культур в музыке Северной Америки.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 и других стран региона.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особенностями музыкального фольклора народов других стран;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инструментов;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на группы духовых, ударных, струнных;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тембров народных инструментов;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творческие, исследовательские проекты, школьные фестивали, посвященные музыкальной культуре народов мира. 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Диалог культур.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композиторов;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сочинений с народной музыкой;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формы, принципа развития фольклорного музыкального материала;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 наиболее ярких тем инструментальных сочинений;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доступных вокальных сочинений;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 «Духовная музыка».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Звучание храма.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колокола, колокольные звоны (благовест, трезвон и другие), звонарские приговорки. Колокольность в музыке русских композиторов.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обобщение жизненного опыта, связанного со звучанием колоколов;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 традициях изготовления колоколов, значении колокольного звона;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видами колокольных звонов;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слушание музыки русских композиторов с ярко выраженным изобразительным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и артикуляционные упражнения на основе звонарских приговорок;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вариативно: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просмотр документального фильма о колоколах;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Песни верующих.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просмотр документального фильма о значении молитвы;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по мотивам прослушанных музыкальных произведений.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Инструментальная музыка в церкви.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 и его роль в богослужении. Творчество И.С. Баха.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ответы на вопросы учителя;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органной музыки И.С. Баха;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игровая имитация особенностей игры на органе (во время слушания);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трансформацией музыкального образа;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Искусство Русской православной церкви.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исполняемых мелодий по нотной записи;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типа мелодического движения, особенностей ритма, темпа, динамики;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Религиозные праздники.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(с использованием нотного текста), исполнение доступных вокальных произведений духовной музыки;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 «Музыка театра и кино».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сказка на сцене, на экране.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характеры персонажей, отражённые в музыке. Тембр голоса. Соло. Хор, ансамбль.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видеопросмотр музыкальной сказки;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игра-викторина «Угадай по голосу»;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вариативно: постановка детской музыкальной сказки, спектакль для родителей;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творческий проект «Озвучиваем мультфильм».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Театр оперы и балета.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знаменитыми музыкальными театрами;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музыкальных спектаклей с комментариями учителя;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особенностей балетного и оперного спектакля;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тесты или кроссворды на освоение специальных терминов;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танцевальная импровизация под музыку фрагмента балета;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доступного фрагмента, обработки песни (хора из оперы);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Балет. Хореография – искусство танца.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балетной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Опера. Главные герои и номера оперного спектакля.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тембрами голосов оперных певцов;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терминологии;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тесты и кроссворды на проверку знаний;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песни, хора из оперы;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героев, сцен из опер;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просмотр фильма-оперы; постановка детской оперы.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Сюжет музыкального спектакля.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либретто, развитие музыки в соответствии с сюжетом. Действия и сцены в опере и балете. Контрастные образы, лейтмотивы.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либретто, структурой музыкального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рисунок обложки для либретто опер и балетов;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музыкальная викторина на знание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звучащие и терминологические тесты;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Оперетта, мюзикл.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возникновения и особенности жанра. Отдельные номера из оперетт И. Штрауса, И. Кальмана и другие.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жанрами оперетты, мюзикла;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из оперетт, анализ характерных особенностей жанра;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разных постановок одного и того же мюзикла;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Кто создаёт музыкальный спектакль?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 по поводу синкретичного характера музыкального спектакля;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одного и того же спектакля в разных постановках;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различий в оформлении, режиссуре;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виртуальный квест по музыкальному театру.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Патриотическая и народная тема в театре и кино.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с учителем;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фрагментов крупных сценических произведений, фильмов;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характера героев и событий;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проблемная ситуация: зачем нужна серьёзная музыка;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«Современная музыкальная культура».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Современные обработки классической музыки.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музыки классической и её современной обработки;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обработок классической музыки, сравнение их с оригиналом;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Джаз.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творчеством джазовых музыкантов;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Исполнители современной музыки.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творчество одного или нескольких исполнителей современной музыки, популярных у молодёжи.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просмотр видеоклипов современных исполнителей;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Электронные музыкальные инструменты.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электронных тембров для создания музыки к фантастическому фильму;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 «Музыкальная грамота».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Весь мир звучит.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музыкальные и шумовые. Свойства звука: высота, громкость, длительность, тембр.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звуками музыкальными и шумовыми;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определение на слух звуков различного качества;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Звукоряд.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нотный стан, скрипичный ключ. Ноты первой октавы.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нотной записи;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с названием нот, игра на металлофоне звукоряда от ноты «до»;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 и исполнение вокальных упражнений, песен, построенных на элементах звукоряда.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Интонация.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выразительные и изобразительные интонации.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звуки длинные и короткие (восьмые и четвертные длительности), такт, тактовая черта.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Ритмический рисунок.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длительности половинная, целая, шестнадцатые. Паузы. Ритмические рисунки. Ритмическая партитура.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Размер.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равномерная пульсация. Сильные и слабые доли. Размеры 2/4, 3/4, 4/4.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по нотной записи размеров 2/4, 3/4, 4/4;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Музыкальный язык.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темп, тембр. Динамика (форте, пиано, крещендо, диминуэндо). Штрихи (стаккато, легато, акцент).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Высота звуков.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понятий «выше-ниже»;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регистра;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Мелодия.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мотив, музыкальная фраза. Поступенное, плавное движение мелодии, скачки. Мелодический рисунок.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Сопровождение.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аккомпанемент. Остинато. Вступление, заключение, проигрыш.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 рукой линии движения главного голоса и аккомпанемента;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графической схемы;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Песня.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куплетная форма. Запев, припев.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куплетной формы;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 куплетной формы;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куплетной форме;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импровизация, сочинение новых куплетов к знакомой песне.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Лад.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лада. Семиступенные лады мажор и минор. Краска звучания. Ступеневый состав.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ладового наклонения музыки;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«Солнышко – туча»;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изменением музыкального образа при изменении лада;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 с ярко выраженной ладовой окраской;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Пентатоника.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пентатоника – пятиступенный лад, распространённый у многих народов.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инструментальных произведений, исполнение песен, написанных в пентатонике.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Ноты в разных октавах.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ноты второй и малой октавы. Басовый ключ.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нотной записью во второй и малой октаве;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в какой октаве звучит музыкальный фрагмент;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Дополнительные обозначения в нотах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реприза, фермата, вольта, украшения (трели, форшлаги).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 дополнительными элементами нотной записи;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попевок, в которых присутствуют данные элементы.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Ритмические рисунки в размере 6/8.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размер 6/8. Нота с точкой. Шестнадцатые. Пунктирный ритм.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на ударных инструментах ритмической партитуры;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исполнение на клавишных или духовых инструментах попевок, мелодий и аккомпанементов в размере 6/8.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Тональность. Гамма.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тоника, тональность. Знаки при ключе. Мажорные и минорные тональности (до 2–3 знаков при ключе).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устойчивых звуков;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игра «устой – неустой»;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пение упражнений – гамм с названием нот, прослеживание по нотам;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«тоника»;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импровизация в заданной тональности.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Интервалы.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понятия «интервал»;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 ступеневого состава мажорной и минорной гаммы (тон-полутон);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эпитетов для определения краски звучания различных интервалов;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двухголосия;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Гармония.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интервалов и аккордов;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мажорных и минорных аккордов;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разучивание, исполнение попевок и песен с мелодическим движением по звукам аккордов;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вокальные упражнения с элементами трёхголосия;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сочинение аккордового аккомпанемента к мелодии песни.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Музыкальная форма.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произведений: определение формы их строения на слух;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песен, написанных в двухчастной или трёхчастной форме;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Вариации.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Содержание: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варьирование как принцип развития. Тема. Вариации.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Виды деятельности обучающихся: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слушание произведений, сочинённых в форме вариаций;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развитием, изменением основной темы;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наглядной буквенной или графической схемы;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исполнение ритмической партитуры, построенной по принципу вариаций;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вариативно: коллективная импровизация в форме вариаций.</w:t>
      </w:r>
    </w:p>
    <w:bookmarkStart w:name="block-51926326" w:id="14"/>
    <w:p>
      <w:pPr>
        <w:sectPr>
          <w:pgSz w:w="11906" w:h="16383" w:orient="portrait"/>
        </w:sectPr>
      </w:pPr>
    </w:p>
    <w:bookmarkEnd w:id="14"/>
    <w:bookmarkEnd w:id="9"/>
    <w:bookmarkStart w:name="block-51926327" w:id="15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МУЗЫКЕ НА УРОВНЕ НАЧАЛЬНОГО ОБЩЕГО ОБРАЗОВАНИЯ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1) в области гражданско-патриотического воспитания: 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достижениям отечественных мастеров культуры;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участвовать в творческой жизни своей школы, города, республики;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в области духовно-нравственного воспитания: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деятельности;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в области эстетического воспитания: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видеть прекрасное в жизни, наслаждаться красотой;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искусства;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4) в области научного познания: 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познании;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умственного и физического утомления с использованием возможностей музыкотерапии;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в области трудового воспитания: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посильное активное участие в практической деятельности;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трудолюбие в учёбе, настойчивость в достижении поставленных целей;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в сфере культуры и искусства;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труду и результатам трудовой деятельности;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в области экологического воспитания: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 неприятие действий, приносящих ей вред.</w:t>
      </w:r>
    </w:p>
    <w:p>
      <w:pPr>
        <w:spacing w:before="0" w:after="0"/>
        <w:ind w:left="120"/>
        <w:jc w:val="left"/>
      </w:pPr>
      <w:bookmarkStart w:name="_Toc144448646" w:id="16"/>
      <w:bookmarkEnd w:id="16"/>
    </w:p>
    <w:p>
      <w:pPr>
        <w:spacing w:before="0" w:after="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/>
        <w:ind w:left="120"/>
        <w:jc w:val="both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>
      <w:pPr>
        <w:spacing w:before="0" w:after="0" w:line="252"/>
        <w:ind w:left="120"/>
        <w:jc w:val="both"/>
      </w:pP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информации, в том числе слуховой, акустической, для решения учебной (практической) задачи на основе предложенного алгоритма;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числев отношении собственных музыкально-исполнительских навыков;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с помощью взрослых (учителей, родителей (законных </w:t>
      </w: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представителей) обучающихся) правила информационной безопасности при поиске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информации в Интернете;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анализировать музыкальные тексты (акустические и нотные) по предложенному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учителем алгоритму;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Невербальная коммуникация: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Вербальная коммуникация: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подготавливать небольшие публичные выступления;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 (сотрудничество):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проектные, творческие задания с использованием предложенных образцов.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Самоконтроль: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ошибок.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spacing w:before="0" w:after="0"/>
        <w:ind w:left="120"/>
        <w:jc w:val="left"/>
      </w:pPr>
      <w:bookmarkStart w:name="_Toc144448647" w:id="17"/>
      <w:bookmarkEnd w:id="17"/>
    </w:p>
    <w:p>
      <w:pPr>
        <w:spacing w:before="0" w:after="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Обучающиеся, освоившие основную образовательную программу </w:t>
      </w:r>
      <w:r>
        <w:rPr>
          <w:rFonts w:ascii="Times New Roman" w:hAnsi="Times New Roman"/>
          <w:b/>
          <w:i w:val="false"/>
          <w:color w:val="000000"/>
          <w:sz w:val="28"/>
        </w:rPr>
        <w:t>по музыке: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сознательно стремятся к развитию своих музыкальных способностей;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уважением относятся к достижениям отечественной музыкальной культуры;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стремятся к расширению своего музыкального кругозора.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изучения </w:t>
      </w:r>
      <w:r>
        <w:rPr>
          <w:rFonts w:ascii="Times New Roman" w:hAnsi="Times New Roman"/>
          <w:b/>
          <w:i w:val="false"/>
          <w:color w:val="000000"/>
          <w:sz w:val="28"/>
        </w:rPr>
        <w:t>модуля № 1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«Народная музыка России» обучающийся научится: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и называть знакомые народные музыкальные инструменты;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ритмический аккомпанемент на ударных инструментах при исполнении народной песни;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изучения </w:t>
      </w:r>
      <w:r>
        <w:rPr>
          <w:rFonts w:ascii="Times New Roman" w:hAnsi="Times New Roman"/>
          <w:b/>
          <w:i w:val="false"/>
          <w:color w:val="000000"/>
          <w:sz w:val="28"/>
        </w:rPr>
        <w:t>модуля № 2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«Классическая музыка» обучающийся научится: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кратко описывать свои впечатления от музыкального восприятия;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изучения </w:t>
      </w:r>
      <w:r>
        <w:rPr>
          <w:rFonts w:ascii="Times New Roman" w:hAnsi="Times New Roman"/>
          <w:b/>
          <w:i w:val="false"/>
          <w:color w:val="000000"/>
          <w:sz w:val="28"/>
        </w:rPr>
        <w:t>модуля № 3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«Музыка в жизни человека» обучающийся научится: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 xml:space="preserve">К концу изучения </w:t>
      </w:r>
      <w:r>
        <w:rPr>
          <w:rFonts w:ascii="Times New Roman" w:hAnsi="Times New Roman"/>
          <w:b/>
          <w:i w:val="false"/>
          <w:color w:val="000000"/>
          <w:spacing w:val="-4"/>
          <w:sz w:val="28"/>
        </w:rPr>
        <w:t>модуля № 4</w:t>
      </w: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 xml:space="preserve"> «Музыка народов мира» обучающийся научится: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изучения </w:t>
      </w:r>
      <w:r>
        <w:rPr>
          <w:rFonts w:ascii="Times New Roman" w:hAnsi="Times New Roman"/>
          <w:b/>
          <w:i w:val="false"/>
          <w:color w:val="000000"/>
          <w:sz w:val="28"/>
        </w:rPr>
        <w:t>модуля № 5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«Духовная музыка» обучающийся научится: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доступные образцы духовной музыки;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изучения </w:t>
      </w:r>
      <w:r>
        <w:rPr>
          <w:rFonts w:ascii="Times New Roman" w:hAnsi="Times New Roman"/>
          <w:b/>
          <w:i w:val="false"/>
          <w:color w:val="000000"/>
          <w:sz w:val="28"/>
        </w:rPr>
        <w:t>модуля № 6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«Музыка театра и кино» обучающийся научится: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виды музыкальных коллективов (ансамблей, оркестров, хоров), </w:t>
      </w: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тембры человеческих голосов и музыкальных инструментов, определять их на слух;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изучения </w:t>
      </w:r>
      <w:r>
        <w:rPr>
          <w:rFonts w:ascii="Times New Roman" w:hAnsi="Times New Roman"/>
          <w:b/>
          <w:i w:val="false"/>
          <w:color w:val="000000"/>
          <w:sz w:val="28"/>
        </w:rPr>
        <w:t>модуля № 7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«Современная музыкальная культура» обучающийся научится: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изучения </w:t>
      </w:r>
      <w:r>
        <w:rPr>
          <w:rFonts w:ascii="Times New Roman" w:hAnsi="Times New Roman"/>
          <w:b/>
          <w:i w:val="false"/>
          <w:color w:val="000000"/>
          <w:sz w:val="28"/>
        </w:rPr>
        <w:t>модуля № 8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«Музыкальная грамота» обучающийся научится: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принципы развития: повтор, контраст, варьирование;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нотной записи в пределах певческого диапазона;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и создавать различные ритмические рисунки;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исполнять песни с простым мелодическим рисунком.</w:t>
      </w:r>
    </w:p>
    <w:bookmarkStart w:name="block-51926327" w:id="18"/>
    <w:p>
      <w:pPr>
        <w:sectPr>
          <w:pgSz w:w="11906" w:h="16383" w:orient="portrait"/>
        </w:sectPr>
      </w:pPr>
    </w:p>
    <w:bookmarkEnd w:id="18"/>
    <w:bookmarkEnd w:id="15"/>
    <w:bookmarkStart w:name="block-51926328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8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39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64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2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3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4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8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3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2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6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8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8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2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3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5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1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486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63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405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540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4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3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3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https://m.edsoo.ru/7f411bf8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16"/>
        <w:gridCol w:w="2720"/>
        <w:gridCol w:w="1396"/>
        <w:gridCol w:w="2428"/>
        <w:gridCol w:w="2553"/>
        <w:gridCol w:w="3781"/>
      </w:tblGrid>
      <w:tr>
        <w:trPr>
          <w:trHeight w:val="300" w:hRule="atLeast"/>
          <w:trHeight w:val="144" w:hRule="atLeast"/>
        </w:trPr>
        <w:tc>
          <w:tcPr>
            <w:tcW w:w="5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ИНВАРИАНТНАЯ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Народная музыка России</w:t>
            </w:r>
          </w:p>
        </w:tc>
      </w:tr>
      <w:tr>
        <w:trPr>
          <w:trHeight w:val="32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46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565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Классическая музыка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3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в жизни человека</w:t>
            </w:r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ВАРИАТИВНАЯ ЧАСТЬ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народов мира</w:t>
            </w:r>
          </w:p>
        </w:tc>
      </w:tr>
      <w:tr>
        <w:trPr>
          <w:trHeight w:val="598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Духовная музыка</w:t>
            </w:r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 театра и кино</w:t>
            </w:r>
          </w:p>
        </w:tc>
      </w:tr>
      <w:tr>
        <w:trPr>
          <w:trHeight w:val="45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9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Современная музыкальная культура</w:t>
            </w:r>
          </w:p>
        </w:tc>
      </w:tr>
      <w:tr>
        <w:trPr>
          <w:trHeight w:val="43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Музыкальная грамота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5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https://m.edsoo.ru/7f412ea4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1926328" w:id="20"/>
    <w:p>
      <w:pPr>
        <w:sectPr>
          <w:pgSz w:w="16383" w:h="11906" w:orient="landscape"/>
        </w:sectPr>
      </w:pPr>
    </w:p>
    <w:bookmarkEnd w:id="20"/>
    <w:bookmarkEnd w:id="19"/>
    <w:bookmarkStart w:name="block-51926329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465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https://m.edsoo.ru/f5e9668a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https://m.edsoo.ru/f5e92d78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https://m.edsoo.ru/f5e946aa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https://m.edsoo.ru/f5e96b94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https://m.edsoo.ru/f5e986ce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https://m.edsoo.ru/f2a35116</w:t>
              </w:r>
            </w:hyperlink>
          </w:p>
        </w:tc>
      </w:tr>
      <w:tr>
        <w:trPr>
          <w:trHeight w:val="168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https://m.edsoo.ru/f5e99484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https://m.edsoo.ru/f5e98bb0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https://m.edsoo.ru/f5e942cc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https://m.edsoo.ru/f5e99ad8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https://m.edsoo.ru/f5e98962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https://m.edsoo.ru/f5e96e50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https://m.edsoo.ru/f5e98d86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https://m.edsoo.ru/f5e95050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https://m.edsoo.ru/f5e9a154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1926329" w:id="22"/>
    <w:p>
      <w:pPr>
        <w:sectPr>
          <w:pgSz w:w="16383" w:h="11906" w:orient="landscape"/>
        </w:sectPr>
      </w:pPr>
    </w:p>
    <w:bookmarkEnd w:id="22"/>
    <w:bookmarkEnd w:id="21"/>
    <w:bookmarkStart w:name="block-51926330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0d4d2a67-5837-4252-b43a-95aa3f3876a6" w:id="24"/>
      <w:r>
        <w:rPr>
          <w:rFonts w:ascii="Times New Roman" w:hAnsi="Times New Roman"/>
          <w:b w:val="false"/>
          <w:i w:val="false"/>
          <w:color w:val="000000"/>
          <w:sz w:val="28"/>
        </w:rPr>
        <w:t>• Музыка: 1-й класс: учебник; 15-е издание, переработанное, 1 класс/ Критская Е.Д., Сергеева Г.П., Шмагина Т.С., Акционерное общество «Издательство «Просвещение»</w:t>
      </w:r>
      <w:bookmarkEnd w:id="24"/>
      <w:r>
        <w:rPr>
          <w:sz w:val="28"/>
        </w:rPr>
        <w:br/>
      </w:r>
      <w:bookmarkStart w:name="0d4d2a67-5837-4252-b43a-95aa3f3876a6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Музыка: 2-й класс: учебник; 15-е издание, переработанное, 2 класс/ Критская Е.Д., Сергеева Г.П., Шмагина Т.С., Акционерное общество «Издательство «Просвещение»</w:t>
      </w:r>
      <w:bookmarkEnd w:id="25"/>
      <w:r>
        <w:rPr>
          <w:sz w:val="28"/>
        </w:rPr>
        <w:br/>
      </w:r>
      <w:bookmarkStart w:name="0d4d2a67-5837-4252-b43a-95aa3f3876a6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Музыка: 3-й класс: учебник; 15-е издание, переработанное, 3 класс/ Критская Е.Д., Сергеева Г.П., Шмагина Т.С., Акционерное общество «Издательство «Просвещение»</w:t>
      </w:r>
      <w:bookmarkEnd w:id="26"/>
      <w:r>
        <w:rPr>
          <w:sz w:val="28"/>
        </w:rPr>
        <w:br/>
      </w:r>
      <w:bookmarkStart w:name="0d4d2a67-5837-4252-b43a-95aa3f3876a6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Музыка: 4-й класс: учебник; 14-е издание, переработанное, 4 класс/ Критская Е.Д., Сергеева Г.П., Шмагина Т.С., Акционерное общество «Издательство «Просвещение»</w:t>
      </w:r>
      <w:bookmarkEnd w:id="27"/>
    </w:p>
    <w:p>
      <w:pPr>
        <w:spacing w:before="0" w:after="0" w:line="480"/>
        <w:ind w:left="120"/>
        <w:jc w:val="left"/>
      </w:pPr>
      <w:bookmarkStart w:name="5c6d637d-e9f9-46e1-898f-706394ab67fc" w:id="28"/>
      <w:r>
        <w:rPr>
          <w:rFonts w:ascii="Times New Roman" w:hAnsi="Times New Roman"/>
          <w:b w:val="false"/>
          <w:i w:val="false"/>
          <w:color w:val="000000"/>
          <w:sz w:val="28"/>
        </w:rPr>
        <w:t>___</w:t>
      </w:r>
      <w:bookmarkEnd w:id="28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6c624f83-d6f6-4560-bdb9-085c19f7dab0" w:id="29"/>
      <w:r>
        <w:rPr>
          <w:rFonts w:ascii="Times New Roman" w:hAnsi="Times New Roman"/>
          <w:b w:val="false"/>
          <w:i w:val="false"/>
          <w:color w:val="000000"/>
          <w:sz w:val="28"/>
        </w:rPr>
        <w:t>___</w:t>
      </w:r>
      <w:bookmarkEnd w:id="29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b3e9be70-5c6b-42b4-b0b4-30ca1a14a2b3" w:id="30"/>
      <w:r>
        <w:rPr>
          <w:rFonts w:ascii="Times New Roman" w:hAnsi="Times New Roman"/>
          <w:b w:val="false"/>
          <w:i w:val="false"/>
          <w:color w:val="000000"/>
          <w:sz w:val="28"/>
        </w:rPr>
        <w:t>___</w:t>
      </w:r>
      <w:bookmarkEnd w:id="30"/>
    </w:p>
    <w:bookmarkStart w:name="block-51926330" w:id="31"/>
    <w:p>
      <w:pPr>
        <w:sectPr>
          <w:pgSz w:w="11906" w:h="16383" w:orient="portrait"/>
        </w:sectPr>
      </w:pPr>
    </w:p>
    <w:bookmarkEnd w:id="31"/>
    <w:bookmarkEnd w:id="23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bf8" Type="http://schemas.openxmlformats.org/officeDocument/2006/relationships/hyperlink" Id="rId4"/>
    <Relationship TargetMode="External" Target="https://m.edsoo.ru/7f411bf8" Type="http://schemas.openxmlformats.org/officeDocument/2006/relationships/hyperlink" Id="rId5"/>
    <Relationship TargetMode="External" Target="https://m.edsoo.ru/7f411bf8" Type="http://schemas.openxmlformats.org/officeDocument/2006/relationships/hyperlink" Id="rId6"/>
    <Relationship TargetMode="External" Target="https://m.edsoo.ru/7f411bf8" Type="http://schemas.openxmlformats.org/officeDocument/2006/relationships/hyperlink" Id="rId7"/>
    <Relationship TargetMode="External" Target="https://m.edsoo.ru/7f411bf8" Type="http://schemas.openxmlformats.org/officeDocument/2006/relationships/hyperlink" Id="rId8"/>
    <Relationship TargetMode="External" Target="https://m.edsoo.ru/7f411bf8" Type="http://schemas.openxmlformats.org/officeDocument/2006/relationships/hyperlink" Id="rId9"/>
    <Relationship TargetMode="External" Target="https://m.edsoo.ru/7f411bf8" Type="http://schemas.openxmlformats.org/officeDocument/2006/relationships/hyperlink" Id="rId10"/>
    <Relationship TargetMode="External" Target="https://m.edsoo.ru/7f411bf8" Type="http://schemas.openxmlformats.org/officeDocument/2006/relationships/hyperlink" Id="rId11"/>
    <Relationship TargetMode="External" Target="https://m.edsoo.ru/7f411bf8" Type="http://schemas.openxmlformats.org/officeDocument/2006/relationships/hyperlink" Id="rId12"/>
    <Relationship TargetMode="External" Target="https://m.edsoo.ru/7f411bf8" Type="http://schemas.openxmlformats.org/officeDocument/2006/relationships/hyperlink" Id="rId13"/>
    <Relationship TargetMode="External" Target="https://m.edsoo.ru/7f411bf8" Type="http://schemas.openxmlformats.org/officeDocument/2006/relationships/hyperlink" Id="rId14"/>
    <Relationship TargetMode="External" Target="https://m.edsoo.ru/7f411bf8" Type="http://schemas.openxmlformats.org/officeDocument/2006/relationships/hyperlink" Id="rId15"/>
    <Relationship TargetMode="External" Target="https://m.edsoo.ru/7f411bf8" Type="http://schemas.openxmlformats.org/officeDocument/2006/relationships/hyperlink" Id="rId16"/>
    <Relationship TargetMode="External" Target="https://m.edsoo.ru/7f411bf8" Type="http://schemas.openxmlformats.org/officeDocument/2006/relationships/hyperlink" Id="rId17"/>
    <Relationship TargetMode="External" Target="https://m.edsoo.ru/7f411bf8" Type="http://schemas.openxmlformats.org/officeDocument/2006/relationships/hyperlink" Id="rId18"/>
    <Relationship TargetMode="External" Target="https://m.edsoo.ru/7f411bf8" Type="http://schemas.openxmlformats.org/officeDocument/2006/relationships/hyperlink" Id="rId19"/>
    <Relationship TargetMode="External" Target="https://m.edsoo.ru/7f411bf8" Type="http://schemas.openxmlformats.org/officeDocument/2006/relationships/hyperlink" Id="rId20"/>
    <Relationship TargetMode="External" Target="https://m.edsoo.ru/7f411bf8" Type="http://schemas.openxmlformats.org/officeDocument/2006/relationships/hyperlink" Id="rId21"/>
    <Relationship TargetMode="External" Target="https://m.edsoo.ru/7f411bf8" Type="http://schemas.openxmlformats.org/officeDocument/2006/relationships/hyperlink" Id="rId22"/>
    <Relationship TargetMode="External" Target="https://m.edsoo.ru/7f411bf8" Type="http://schemas.openxmlformats.org/officeDocument/2006/relationships/hyperlink" Id="rId23"/>
    <Relationship TargetMode="External" Target="https://m.edsoo.ru/7f411bf8" Type="http://schemas.openxmlformats.org/officeDocument/2006/relationships/hyperlink" Id="rId24"/>
    <Relationship TargetMode="External" Target="https://m.edsoo.ru/7f411bf8" Type="http://schemas.openxmlformats.org/officeDocument/2006/relationships/hyperlink" Id="rId25"/>
    <Relationship TargetMode="External" Target="https://m.edsoo.ru/7f411bf8" Type="http://schemas.openxmlformats.org/officeDocument/2006/relationships/hyperlink" Id="rId26"/>
    <Relationship TargetMode="External" Target="https://m.edsoo.ru/7f411bf8" Type="http://schemas.openxmlformats.org/officeDocument/2006/relationships/hyperlink" Id="rId27"/>
    <Relationship TargetMode="External" Target="https://m.edsoo.ru/7f411bf8" Type="http://schemas.openxmlformats.org/officeDocument/2006/relationships/hyperlink" Id="rId28"/>
    <Relationship TargetMode="External" Target="https://m.edsoo.ru/7f411bf8" Type="http://schemas.openxmlformats.org/officeDocument/2006/relationships/hyperlink" Id="rId29"/>
    <Relationship TargetMode="External" Target="https://m.edsoo.ru/7f411bf8" Type="http://schemas.openxmlformats.org/officeDocument/2006/relationships/hyperlink" Id="rId30"/>
    <Relationship TargetMode="External" Target="https://m.edsoo.ru/7f411bf8" Type="http://schemas.openxmlformats.org/officeDocument/2006/relationships/hyperlink" Id="rId31"/>
    <Relationship TargetMode="External" Target="https://m.edsoo.ru/7f411bf8" Type="http://schemas.openxmlformats.org/officeDocument/2006/relationships/hyperlink" Id="rId32"/>
    <Relationship TargetMode="External" Target="https://m.edsoo.ru/7f411bf8" Type="http://schemas.openxmlformats.org/officeDocument/2006/relationships/hyperlink" Id="rId33"/>
    <Relationship TargetMode="External" Target="https://m.edsoo.ru/7f412ea4" Type="http://schemas.openxmlformats.org/officeDocument/2006/relationships/hyperlink" Id="rId34"/>
    <Relationship TargetMode="External" Target="https://m.edsoo.ru/7f412ea4" Type="http://schemas.openxmlformats.org/officeDocument/2006/relationships/hyperlink" Id="rId35"/>
    <Relationship TargetMode="External" Target="https://m.edsoo.ru/7f412ea4" Type="http://schemas.openxmlformats.org/officeDocument/2006/relationships/hyperlink" Id="rId36"/>
    <Relationship TargetMode="External" Target="https://m.edsoo.ru/7f412ea4" Type="http://schemas.openxmlformats.org/officeDocument/2006/relationships/hyperlink" Id="rId37"/>
    <Relationship TargetMode="External" Target="https://m.edsoo.ru/7f412ea4" Type="http://schemas.openxmlformats.org/officeDocument/2006/relationships/hyperlink" Id="rId38"/>
    <Relationship TargetMode="External" Target="https://m.edsoo.ru/7f412ea4" Type="http://schemas.openxmlformats.org/officeDocument/2006/relationships/hyperlink" Id="rId39"/>
    <Relationship TargetMode="External" Target="https://m.edsoo.ru/7f412ea4" Type="http://schemas.openxmlformats.org/officeDocument/2006/relationships/hyperlink" Id="rId40"/>
    <Relationship TargetMode="External" Target="https://m.edsoo.ru/7f412ea4" Type="http://schemas.openxmlformats.org/officeDocument/2006/relationships/hyperlink" Id="rId41"/>
    <Relationship TargetMode="External" Target="https://m.edsoo.ru/7f412ea4" Type="http://schemas.openxmlformats.org/officeDocument/2006/relationships/hyperlink" Id="rId42"/>
    <Relationship TargetMode="External" Target="https://m.edsoo.ru/7f412ea4" Type="http://schemas.openxmlformats.org/officeDocument/2006/relationships/hyperlink" Id="rId43"/>
    <Relationship TargetMode="External" Target="https://m.edsoo.ru/7f412ea4" Type="http://schemas.openxmlformats.org/officeDocument/2006/relationships/hyperlink" Id="rId44"/>
    <Relationship TargetMode="External" Target="https://m.edsoo.ru/7f412ea4" Type="http://schemas.openxmlformats.org/officeDocument/2006/relationships/hyperlink" Id="rId45"/>
    <Relationship TargetMode="External" Target="https://m.edsoo.ru/7f412ea4" Type="http://schemas.openxmlformats.org/officeDocument/2006/relationships/hyperlink" Id="rId46"/>
    <Relationship TargetMode="External" Target="https://m.edsoo.ru/7f412ea4" Type="http://schemas.openxmlformats.org/officeDocument/2006/relationships/hyperlink" Id="rId47"/>
    <Relationship TargetMode="External" Target="https://m.edsoo.ru/7f412ea4" Type="http://schemas.openxmlformats.org/officeDocument/2006/relationships/hyperlink" Id="rId48"/>
    <Relationship TargetMode="External" Target="https://m.edsoo.ru/7f412ea4" Type="http://schemas.openxmlformats.org/officeDocument/2006/relationships/hyperlink" Id="rId49"/>
    <Relationship TargetMode="External" Target="https://m.edsoo.ru/7f412ea4" Type="http://schemas.openxmlformats.org/officeDocument/2006/relationships/hyperlink" Id="rId50"/>
    <Relationship TargetMode="External" Target="https://m.edsoo.ru/7f412ea4" Type="http://schemas.openxmlformats.org/officeDocument/2006/relationships/hyperlink" Id="rId51"/>
    <Relationship TargetMode="External" Target="https://m.edsoo.ru/7f412ea4" Type="http://schemas.openxmlformats.org/officeDocument/2006/relationships/hyperlink" Id="rId52"/>
    <Relationship TargetMode="External" Target="https://m.edsoo.ru/7f412ea4" Type="http://schemas.openxmlformats.org/officeDocument/2006/relationships/hyperlink" Id="rId53"/>
    <Relationship TargetMode="External" Target="https://m.edsoo.ru/7f412ea4" Type="http://schemas.openxmlformats.org/officeDocument/2006/relationships/hyperlink" Id="rId54"/>
    <Relationship TargetMode="External" Target="https://m.edsoo.ru/7f412ea4" Type="http://schemas.openxmlformats.org/officeDocument/2006/relationships/hyperlink" Id="rId55"/>
    <Relationship TargetMode="External" Target="https://m.edsoo.ru/7f412ea4" Type="http://schemas.openxmlformats.org/officeDocument/2006/relationships/hyperlink" Id="rId56"/>
    <Relationship TargetMode="External" Target="https://m.edsoo.ru/7f412ea4" Type="http://schemas.openxmlformats.org/officeDocument/2006/relationships/hyperlink" Id="rId57"/>
    <Relationship TargetMode="External" Target="https://m.edsoo.ru/7f412ea4" Type="http://schemas.openxmlformats.org/officeDocument/2006/relationships/hyperlink" Id="rId58"/>
    <Relationship TargetMode="External" Target="https://m.edsoo.ru/7f412ea4" Type="http://schemas.openxmlformats.org/officeDocument/2006/relationships/hyperlink" Id="rId59"/>
    <Relationship TargetMode="External" Target="https://m.edsoo.ru/7f412ea4" Type="http://schemas.openxmlformats.org/officeDocument/2006/relationships/hyperlink" Id="rId60"/>
    <Relationship TargetMode="External" Target="https://m.edsoo.ru/7f412ea4" Type="http://schemas.openxmlformats.org/officeDocument/2006/relationships/hyperlink" Id="rId61"/>
    <Relationship TargetMode="External" Target="https://m.edsoo.ru/f5e9668a" Type="http://schemas.openxmlformats.org/officeDocument/2006/relationships/hyperlink" Id="rId62"/>
    <Relationship TargetMode="External" Target="https://m.edsoo.ru/f5e92d78" Type="http://schemas.openxmlformats.org/officeDocument/2006/relationships/hyperlink" Id="rId63"/>
    <Relationship TargetMode="External" Target="https://m.edsoo.ru/f5e946aa" Type="http://schemas.openxmlformats.org/officeDocument/2006/relationships/hyperlink" Id="rId64"/>
    <Relationship TargetMode="External" Target="https://m.edsoo.ru/f5e96b94" Type="http://schemas.openxmlformats.org/officeDocument/2006/relationships/hyperlink" Id="rId65"/>
    <Relationship TargetMode="External" Target="https://m.edsoo.ru/f5e92bb6" Type="http://schemas.openxmlformats.org/officeDocument/2006/relationships/hyperlink" Id="rId66"/>
    <Relationship TargetMode="External" Target="https://m.edsoo.ru/f5e986ce" Type="http://schemas.openxmlformats.org/officeDocument/2006/relationships/hyperlink" Id="rId67"/>
    <Relationship TargetMode="External" Target="https://m.edsoo.ru/f2a35116" Type="http://schemas.openxmlformats.org/officeDocument/2006/relationships/hyperlink" Id="rId68"/>
    <Relationship TargetMode="External" Target="https://m.edsoo.ru/f5e99484" Type="http://schemas.openxmlformats.org/officeDocument/2006/relationships/hyperlink" Id="rId69"/>
    <Relationship TargetMode="External" Target="https://m.edsoo.ru/f5e98bb0" Type="http://schemas.openxmlformats.org/officeDocument/2006/relationships/hyperlink" Id="rId70"/>
    <Relationship TargetMode="External" Target="https://m.edsoo.ru/f5e942cc" Type="http://schemas.openxmlformats.org/officeDocument/2006/relationships/hyperlink" Id="rId71"/>
    <Relationship TargetMode="External" Target="https://m.edsoo.ru/f5e99ad8" Type="http://schemas.openxmlformats.org/officeDocument/2006/relationships/hyperlink" Id="rId72"/>
    <Relationship TargetMode="External" Target="https://m.edsoo.ru/f5e98962" Type="http://schemas.openxmlformats.org/officeDocument/2006/relationships/hyperlink" Id="rId73"/>
    <Relationship TargetMode="External" Target="https://m.edsoo.ru/f5e93f52" Type="http://schemas.openxmlformats.org/officeDocument/2006/relationships/hyperlink" Id="rId74"/>
    <Relationship TargetMode="External" Target="https://m.edsoo.ru/f5e96e50" Type="http://schemas.openxmlformats.org/officeDocument/2006/relationships/hyperlink" Id="rId75"/>
    <Relationship TargetMode="External" Target="https://m.edsoo.ru/f5e98d86" Type="http://schemas.openxmlformats.org/officeDocument/2006/relationships/hyperlink" Id="rId76"/>
    <Relationship TargetMode="External" Target="https://m.edsoo.ru/f5e95050" Type="http://schemas.openxmlformats.org/officeDocument/2006/relationships/hyperlink" Id="rId77"/>
    <Relationship TargetMode="External" Target="https://m.edsoo.ru/f5e9a154" Type="http://schemas.openxmlformats.org/officeDocument/2006/relationships/hyperlink" Id="rId7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