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264"/>
        <w:ind w:left="120"/>
        <w:jc w:val="both"/>
      </w:pPr>
      <w:bookmarkStart w:name="block-78278904" w:id="0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дает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дает распределение тематических разделов и рекомендуемую последовательность их изучения с учетом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программе по физической культуре нашли свое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учетом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ее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определенных статьей 41 Федерального закона «Об образовании в Российской Федерации» от 29 декабря 2012 г. N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определенных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Программа по физической культуре разработана в соответствии с требованиями ФГОС НОО.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здоровогои безопасного образа жизни, выполнить нормы ГТО.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целеустремленность,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объем практико-ориентированных знаний и умений.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соответствии с ФГОС НОО содержание программы по физической культуре состоит из следующих компонентов: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знания о физической культуре (информационный компонент деятельности);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способы физкультурной деятельности (операциональный компонент деятельности);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Концепция программы по физической культуре основана на следующих принципах: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определенную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разделен на логически завершенные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определенных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учетом их сенситивного периода развития: гибкости, координации, быстроты.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Принципы непрерывности и цикличности выражают основные закономерности построения занятий в физическом воспитании. Они обеспечивают преемственность между занятиями, частоту и суммарную протяженность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выражающейсяв преднамеренном, целеустремленном и волевом поведении обучающихся.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объема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все более трудных новых заданий, в постепенном нарастании объема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программы по физической культуре предполагает соблюдение главных педагогических правил: от известного к неизвестному, от легкого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здоровьяи здорового образа жизни.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Наряду с этим программа по физической культуре обеспечивает: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возможности формирования индивидуального подхода и различного уровня сложности с учетом образовательных потребностей и способностей обучающихся (включая одаренных детей, детей с ограниченными возможностями здоровья);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государственные гарантии качества начального общего образования, личностного развития обучающихся;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>
      <w:pPr>
        <w:spacing w:before="0" w:after="0"/>
        <w:ind w:firstLine="600"/>
        <w:jc w:val="both"/>
      </w:pPr>
      <w:bookmarkStart w:name="d0105156-7319-4d26-85cb-cb8fb61f0249" w:id="1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Общее число часов, рекомендованных для изучения физической культуры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1"/>
      <w:r>
        <w:rPr>
          <w:sz w:val="28"/>
        </w:rPr>
        <w:br/>
      </w:r>
      <w:r>
        <w:rPr>
          <w:sz w:val="28"/>
        </w:rPr>
        <w:br/>
      </w:r>
      <w:bookmarkStart w:name="d0105156-7319-4d26-85cb-cb8fb61f0249" w:id="2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Общее число часов, рекомендованных для изучения физической культуры по варианту № 1 федерального учебного плана, – 303 часа: в 1 классе – 99 часов (3 часа в неделю), во 2 классе – 68 часов (2 часа в неделю), в 3 классе – 68 часов (2 часа в неделю), в 4 классе – 68 часов (2 часа в неделю).</w:t>
      </w:r>
      <w:bookmarkEnd w:id="2"/>
      <w:r>
        <w:rPr>
          <w:sz w:val="28"/>
        </w:rPr>
        <w:br/>
      </w:r>
      <w:r>
        <w:rPr>
          <w:sz w:val="28"/>
        </w:rPr>
        <w:br/>
      </w:r>
      <w:bookmarkStart w:name="d0105156-7319-4d26-85cb-cb8fb61f0249" w:id="3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Общее число часов, рекомендованных для изучения физической культуры по вариантам NN 2, 3 – 5 федерального учебного плана,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3"/>
      <w:r>
        <w:rPr>
          <w:sz w:val="28"/>
        </w:rPr>
        <w:br/>
      </w:r>
      <w:r>
        <w:rPr>
          <w:sz w:val="28"/>
        </w:rPr>
        <w:br/>
      </w:r>
      <w:bookmarkStart w:name="d0105156-7319-4d26-85cb-cb8fb61f0249" w:id="4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объеме не менее 70% учебных часов должно быть отведено на выполнение физических упражнений.</w:t>
      </w:r>
      <w:bookmarkEnd w:id="4"/>
    </w:p>
    <w:bookmarkStart w:name="block-78278904" w:id="5"/>
    <w:p>
      <w:pPr>
        <w:sectPr>
          <w:pgSz w:w="11906" w:h="16383" w:orient="portrait"/>
        </w:sectPr>
      </w:pPr>
    </w:p>
    <w:bookmarkEnd w:id="5"/>
    <w:bookmarkEnd w:id="0"/>
    <w:bookmarkStart w:name="block-78278907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Исходные положения в физических упражнениях: стойки, упоры, седы, положения лежа, сидя, у опоры.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Распорядок дня. Личная гигиена. Основные правила личной гигиены.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Самоконтроль. Строевые команды, построение, расчет.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Физические упражнения.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Упражнения по видам разминки.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вперед на полной стопе (гимнастический шаг), шаги с продвижением вперед на полупальцах и пятках («казачок»), шаги с продвижением вперед на полупальцах с выпрямленными коленями и в полуприседе («жираф»), шаги с продвижением вперед, сочетаемые с отведением рук назад на горизонтальном уровне («конькобежец»). Освоение танцевальных позиций у опоры.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(«веревочка»),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лежа.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Подводящие упражнения.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Упражнения для развития моторики и координации с гимнастическим предметом.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Удержание скакалки. Вращение кистью руки скакалки, сложенной вчетверо, – перед собой, сложенной вдвое – поочередно в лицевой, боковой плоскостях. Подскоки через скакалку вперед, назад. Прыжки через скакалку вперед, назад. Игровые задания со скакалкой.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Упражнения для развития координации и развития жизненно важных навыков и умений.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Равновесие – колено вперед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вперед, назад, с поворотом на сорок пять и девяносто градусов в обе стороны.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танцевальных шагов: «буратино», «ковырялочка», «веревочка».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Бег, сочетаемый с круговыми движениями руками.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Игры и игровые задания, спортивные эстафеты.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Организующие команды и приемы.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универсальных умений при выполнении организующих команд.</w:t>
      </w:r>
      <w:bookmarkStart w:name="_Toc101876902" w:id="7"/>
      <w:bookmarkEnd w:id="7"/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2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Упражнения по видам разминки.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вперед, назад, приставные шаги на полной стопе вперед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вперед до касания грудью бедра («цапля»), приставные шаги в сторону с наклонами («качалка»), наклоны туловища вперед, попеременно касаясь прямых ног животом, грудью («складочка»).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упражнений для укрепления мышц спины и брюшного пресса («березка»),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поочередно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вперед, вместе) – вытянуть колени – подняться на полупальцы – опустить пятки на пол в исходное положение. Наклоны туловища вперед, назад и в сторону в опоре на полной стопе и на носках. Равновесие «пассе» (в сторону, затем вперед) в опоре на стопе и на носках. Равновесие с ногой вперед (горизонтально) и мах вперед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(вперед и в сторону).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Подводящие упражнения, акробатические упражнения.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упражнений: кувырок вперед, назад, шпагат, колесо, мост из положения сидя, стоя и вставание из положения мост.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Упражнения для развития моторики и координации с гимнастическим предметом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Удержание скакалки. Вращение кистью руки скакалки, сложенной вдвое, перед собой, ловля скакалки. Высокие прыжки вперед через скакалку с двойным махом вперед. Игровые задания со скакалкой.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Бросок мяча в заданную плоскость и ловля мяча. Серия отбивов мяча.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Комбинации упражнений. Осваиваем соединение изученных упражнений в комбинации.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Пример: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Исходное положение: стоя в VI позиции ног, колени вытянуты, рука с мячом на ладони вперед (локоть прямой) – бросок мяча в заданную плоскость (на шаг вперед) – шаг вперед с поворотом тела на триста шестьдесят градусов – ловля мяча.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Пример: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Исходное положение: сидя в группировке – кувырок вперед-поворот «казак» – подъем – стойка в VI позиции, руки опущены.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Упражнения для развития координации и развития жизненно важных навыков и умений.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Плавательная подготовка.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«веселый дельфин». Освоение спортивных стилей плавания.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Основная гимнастика.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универсальных умений дыхания во время выполнения гимнастических упражнений.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вперед, в сторону, поворот «казак», нога вперед горизонтально. Освоение техники выполнения прыжков толчком с одной ноги вперед, с поворотом на девяносто и сто восемьдесят градусов в обе стороны.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танцевальных шагов: шаги с подскоками (вперед, назад, с поворотом), шаги галопа (в сторону, вперед), а также в сочетании с различными подскоками, элементы русского танца («припадание»), элементы современного танца.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упражнений на развитие силы: сгибание и разгибание рук в упоре лежа на полу.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Игры и игровые задания, спортивные эстафеты.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Организующие команды и приемы.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name="_Toc101876903" w:id="8"/>
      <w:bookmarkEnd w:id="8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одному с равномерной скоростью.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3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Основные группы мышц человека. Подводящие упражнения к выполнению акробатических упражнений.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навыков по самостоятельному ведению общей, партерной разминки и разминки у опоры в группе.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и демонстрация приемов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Организующие команды и приемы.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Спортивно-оздоровительная деятельность.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Овладение техникой выполнения упражнений основной гимнастики на развитие отдельных мышечных групп.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Овладение техникой выполнения упражнений основной гимнастики с учетом особенностей режима работы мышц (динамичные, статичные).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Овладение техникой плавания на дистанцию не менее 25 метров (при наличии материально-технической базы).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Выполнение заданий в ролевых играх и игровых заданий.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Различные групповые выступления, в том числе освоение основных условий участия во флешмобах.</w:t>
      </w:r>
      <w:bookmarkStart w:name="_Toc101876904" w:id="9"/>
      <w:bookmarkEnd w:id="9"/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4 КЛАСС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ее видам.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Способы демонстрации результатов освоения программы по физической культуре.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Спортивно-оздоровительная деятельность.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Овладение техникой выполнения гимнастических упражнений для развития силы мышц рук (для удержания собственного веса).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Овладение техникой выполнения гимнастических упражнений на укрепление мышц брюшного пресса, спины, мышц груди: «уголок» (усложненный вариант), упражнение для рук, упражнение «волна» вперед, назад, упражнение для укрепления мышц спины и увеличения эластичности мышц туловища.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Овладение техникой выполнения гимнастической, строевой и туристической ходьбы и равномерного бега на 60 и 100 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Выполнение заданий в ролевых, туристических, спортивных играх.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Овладение техникой выполнения групповых гимнастических и спортивных упражнений.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Демонстрация результатов освоения программы по физической культуре.</w:t>
      </w:r>
    </w:p>
    <w:bookmarkStart w:name="block-78278907" w:id="10"/>
    <w:p>
      <w:pPr>
        <w:sectPr>
          <w:pgSz w:w="11906" w:h="16383" w:orient="portrait"/>
        </w:sectPr>
      </w:pPr>
    </w:p>
    <w:bookmarkEnd w:id="10"/>
    <w:bookmarkEnd w:id="6"/>
    <w:bookmarkStart w:name="block-78278905" w:id="11"/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"Рамешковская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21E36C8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</w:t>
            </w:r>
            <w:r w:rsidR="00DE57B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А</w:t>
            </w:r>
            <w:bookmarkStart w:name="_GoBack" w:id="0"/>
            <w:bookmarkEnd w:id="0"/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[Приказ №1]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9626849)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«Физическая культура» (Вариант 1)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left"/>
      </w:pPr>
    </w:p>
    <w:bookmarkStart w:name="block-78278905" w:id="12"/>
    <w:p>
      <w:pPr>
        <w:sectPr>
          <w:pgSz w:w="11906" w:h="16383" w:orient="portrait"/>
        </w:sectPr>
      </w:pPr>
    </w:p>
    <w:bookmarkEnd w:id="12"/>
    <w:bookmarkEnd w:id="11"/>
    <w:bookmarkStart w:name="block-78278908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ФИЗИЧЕСКОЙ КУЛЬТУРЕ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ЛИЧНОСТНЫЕ РЕЗУЛЬТАТЫ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1) патриотическое воспитание: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2) гражданское воспитание: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3) ценности научного познания: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4) формирование культуры здоровья: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5) экологическое воспитание: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name="_Toc101876894" w:id="14"/>
      <w:bookmarkEnd w:id="14"/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МЕТАПРЕДМЕТНЫЕ РЕЗУЛЬТАТЫ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Познавательные универсальные учебные действия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Базовые логические и исследовательские действия, работа с информацией: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устныхи письменных высказываниях;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моделировать правила безопасного поведения при освоении физических упражнений, плавании;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устанавливать связь между физическими упражнениями и их влиянием на развитие физических качеств;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Коммуникативные универсальные учебные действия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Общение: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описывать влияние физической культуры на здоровье и эмоциональное благополучие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конструктивно разрешать конфликты посредством учета интересов сторон и сотрудничества.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Регулятивные универсальные учебные действия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Самоорганизация и самоконтроль: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контролировать состояние организма на уроках физической культурыи в самостоятельной повседневной физической деятельности по показателям частоты пульса и самочувствия;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предусматривать возникновение возможных ситуаций, опасных для здоровья и жизни;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name="_Toc101876895" w:id="15"/>
      <w:bookmarkEnd w:id="15"/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ПРЕДМЕТНЫЕ РЕЗУЛЬТАТЫ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состав предметных результатов по освоению обязательного содержания включены физические упражнения: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трех групп,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Предметные результаты представлены по годам обучения и отражают сформированность у обучающихся определенных умений.</w:t>
      </w:r>
      <w:bookmarkStart w:name="_Toc101876896" w:id="16"/>
      <w:bookmarkEnd w:id="16"/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1 классе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Знания о физической культуре: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различать основные предметные области физической культуры (гимнастика, игры, туризм, спорт);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иметь представление об основных видах разминки.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Способы физкультурной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Самостоятельные занятия общеразвивающими и здоровье формирующими физическими упражнениями: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Самостоятельные развивающие, подвижные игры и спортивные эстафеты, строевые упражнения: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Физическое совершенствование.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Физкультурно-оздоровительная деятельность: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технику выполнения гимнастических упражнений для формирования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опорно-двигательного аппарата, включая гимнастический шаг, мягкий бег;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общего образования, и развития силы, основанной на удержании собственного веса;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вперед, назад, с поворотом в обе стороны;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способы игровой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К концу обучения во</w:t>
      </w:r>
      <w:r>
        <w:rPr>
          <w:rFonts w:ascii="Times New Roman" w:hAnsi="Times New Roman"/>
          <w:b/>
          <w:i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333333"/>
          <w:sz w:val="28"/>
        </w:rPr>
        <w:t>2 классе</w:t>
      </w:r>
      <w:r>
        <w:rPr>
          <w:rFonts w:ascii="Times New Roman" w:hAnsi="Times New Roman"/>
          <w:b/>
          <w:i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обучающийся достигнет следующих предметных результатов по отдельным темам программы по физической культуре: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Знания о физической культуре: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Способы физкультурной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Самостоятельные занятия общеразвивающими и здоровье формирующими физическими упражнениями: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выбирать и составлять комплексы упражнений основной гимнастики для выполнения определенных задач, включая формирование свода стопы, укрепление определенных групп мышц, увеличение подвижности суставов;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принимать решения в условиях игровой деятельности, оценивать правила безопасности в процессе игры;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знать основные строевые команды.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Самостоятельные наблюдения за физическим развитием и физической подготовленностью: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Самостоятельные развивающие, подвижные игры и спортивные эстафеты, командные перестроения: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Физическое совершенствование.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Физкультурно-оздоровительная деятельность: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физические упражнения на развитие гибкости и координационно-скоростных способностей;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и демонстрировать технику перемещения гимнастическим шагом, мягким бегом вперед, назад, прыжками, подскоками, галопом;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name="_Toc101876898" w:id="17"/>
      <w:bookmarkEnd w:id="17"/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333333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Знания о физической культуре: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описывать технику выполнения освоенных физических упражнений;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формулировать основные правила безопасного поведения на занятиях по физической культуре;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различать упражнения по воздействию на развитие основных физических качеств и способностей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различать упражнения на развитие моторики;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объяснять технику дыхания под водой, технику удержания тела на воде;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формулировать основные правила выполнения спортивных упражнений (по виду спорта на выбор);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выявлять характерные ошибки при выполнении физических упражнений.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Способы физкультурной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Самостоятельные занятия общеразвивающими и здоровье формирующими физическими упражнениями: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самостоятельно проводить разминку по ее видам: общую, партерную, разминку у опоры, характеризовать комплексы гимнастических упражнений по целевому назначению;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организовывать проведение игр, игровых заданий и спортивных эстафет (на выбор).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Самостоятельные наблюдения за физическим развитием и физической подготовленностью: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проводить наблюдения за своим дыханием при выполнении упражнений основной гимнастики.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Самостоятельные развивающие, подвижные игры и спортивные эстафеты: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составлять, организовывать и проводить игры и игровые задания;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выполнять ролевые задания при проведении спортивных эстафетс гимнастическим предметом/без гимнастического предмета (организатор эстафеты, главный судья, капитан, член команды).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Физическое совершенствование.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Физкультурно-оздоровительная деятельность: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и выполнять технику спортивного плавания стилями (на выбор): брасс, кроль на спине, кроль;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проявлять физические качества: гибкость, координацию – и демонстрировать динамику их развития;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универсальные умения по самостоятельному выполнению упражнений в оздоровительных формах занятий;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строевой и походный шаг.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Спортивно-оздоровительная деятельность: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определенное расстояние;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name="_Toc101876899" w:id="18"/>
      <w:bookmarkEnd w:id="18"/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333333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Знания о физической культуре: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определять и кратко характеризовать физическую культуру, ее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понимать и перечислять физические упражнения в классификации по преимущественной целевой направленности;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характеризовать туристическую деятельность, ее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знать строевые команды;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определять ситуации, требующие применения правил предупреждения травматизма;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определять состав спортивной одежды в зависимости от погодных условий и условий занятий;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Способы физкультурной деятельности: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составлять индивидуальный режим дня, вести дневник наблюдений за своим физическим развитием, в том числе оценивая свое состояние после закаливающих процедур;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общаться и взаимодействовать в игровой деятельности;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составлять, организовывать и проводить подвижные игры с элементами соревновательной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Физическое совершенствование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Физкультурно-оздоровительная деятельность: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положениях(в движении, лежа, сидя, стоя);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принимать на себя ответственность за результаты эффективного развития собственных физических качеств.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Спортивно-оздоровительная деятельность: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и показывать универсальные умения при выполнении организующих упражнений;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технику выполнения спортивных упражнений;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выявлять характерные ошибки при выполнении гимнастических упражнений и техники плавания;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различать, выполнять и озвучивать строевые команды;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и демонстрировать технику различных стилей плавания (на выбор), выполнять плавание на скорость;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описывать и демонстрировать правила соревновательной деятельности по виду спорта (на выбор);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соблюдать правила техники безопасности при занятиях физической культурой и спортом;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технику танцевальных шагов, выполняемых индивидуально, парами, в группах;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моделировать комплексы упражнений общей гимнастики по видам разминки (общая, партерная, у опоры);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универсальные умения управлять эмоциями в процессе учебной и игровой деятельности;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осваивать технические действия из спортивных игр.</w:t>
      </w:r>
    </w:p>
    <w:bookmarkStart w:name="block-78278908" w:id="19"/>
    <w:p>
      <w:pPr>
        <w:sectPr>
          <w:pgSz w:w="11906" w:h="16383" w:orient="portrait"/>
        </w:sectPr>
      </w:pPr>
    </w:p>
    <w:bookmarkEnd w:id="19"/>
    <w:bookmarkEnd w:id="13"/>
    <w:bookmarkStart w:name="block-78278909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Знания о физической культуре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Способы физкультурной деятельности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занятия общеразвивающими и здоровьеформирующими физическими упражнениями. Самоконтроль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Строевые команды и построения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ФИЗИЧЕСКОЕ СОВЕРШЕНСТВОВАНИЕ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>
        <w:trPr>
          <w:trHeight w:val="154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99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Знания о физической культуре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Способы физкультурной деятельности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ФИЗИЧЕСКОЕ СОВЕРШЕНСТВОВАНИЕ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Овладение техникой выполнения упражнений основной гимнастики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Освоение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Знания о физической культуре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Способы физкультурной деятельности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ФИЗИЧЕСКОЕ СОВЕРШЕНСТВОВАНИЕ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Освоение специальных упражнений основной гимнастики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Комбинации упражнений основной гимнастики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Спортивные упражнения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Знания о физической культуре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Способы физкультурной 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физкультурной деятельности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ФИЗИЧЕСКОЕ СОВЕРШЕНСТВОВАНИЕ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Овладение техникой выполнения специальных комплексов упражнений основной гимнастики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Универсальные умения по самостоятельному выполнению упражнений в оздоровительных формах занятий и выполнения перемещений различными способами передвижений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29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Универсальные умения удержания гимнатстических предметов (мяч, скакалка) при передаче, броске, ловле, вращении, перекатах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8278909" w:id="21"/>
    <w:p>
      <w:pPr>
        <w:sectPr>
          <w:pgSz w:w="16383" w:h="11906" w:orient="landscape"/>
        </w:sectPr>
      </w:pPr>
    </w:p>
    <w:bookmarkEnd w:id="21"/>
    <w:bookmarkEnd w:id="20"/>
    <w:bookmarkStart w:name="block-78278906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 и спорт. Классификация физических упражнений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Распорядок дня и личная гигиена. Самоконтроль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движения. Гимнастика. Общие принципы выполнения гимнастических упражнений. Гимнастический шаг и бег. Основные хореографические позиции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направления физической культуры и спорта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правила подбора одежды для занятий физической культурой, спортом. Знакомство с основным спортивным оборудованием в школе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основных строевых команд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строевых упражнений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8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Составление комплекса упражнений для утренней зарядки, физкультминуток. Дневник измерений массы и длины тела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закаливания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оздоровительных упражнений и комплексов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элементы физических упражнений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1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гимнастического шага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шагов: приставные шаги вперёд, в сторону на полной стопе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шагов: шаги с продвижением вперёд на носках, пятках, на полной стопе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шагов: шаги с наклоном туловища вперед, в сторону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формирования стопы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увеличения подвижности голеностопного сустава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увеличения эластичности мышц стопы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выворотности стоп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укрепления мышц стопы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Методика составления комбинаций упражнений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укрепления мышц спины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разогревания мышц спины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развития гибкости позвоночника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увеличения подвижности плечевого пояса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различных видов ходьбы для развития координации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подскоков и прыжков через скакалку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вращения кистью руки скакалки, сложенной вчетверо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вращения вдвое сложенной скакалки в лицевой, боковой, горизонтальной плоскостях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вращения скакалки в боковой плоскости справа налево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правила участия в музыкально-сценических играх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правила проведения ролевых подвижных игр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Формирование навыков участия в общеразвивающих играх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в игровой деятельности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выполнения гимнастических упражнений в общеразвивающих играх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Эстетическое воспитание на уроках физической культуры: передача образа движением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Эстетическое воспитание на уроках физической культуры: соблюдение музыкального ритма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Эстетическое воспитание на уроках физической культуры: восприятие образа через музыку и движение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Эстетическое воспитание на уроках физической культуры: игровые задания по ролям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Игровые задания, направленные на тестирование гибкости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Игровые задания, направленные на тестирование координационно-скоростных способностей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с гимнастическим предметом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проведение игр с гимнастическим предметом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правила участия в спортивных эстафетах с гимнастическими предметами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4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Спортивные эстафеты со скакалкой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проведение спортивных эстафет с гимнастическим предметом (мячом)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проведение спортивных эстафет с гимнастическим предметом (скакалкой)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Организующие команды при построении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Организующие команды при передвижении, перестроении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партерной разминки на формирование осанки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партерной разминки на развитие гибкости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8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спортивных упражнений на выталкивание соперника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спортивных упражнений на теснение соперника грудь в грудь руки за спиной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спортивных упражнений на теснение соперника, сидя спина к спине, ноги в упор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спортивных упражнений на перетягивание соперника в свою сторону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3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спортивных упражнений на овладение предметом у соперника одной рукой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спортивных упражнений на овладение предметом у соперника двумя руками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подводящих упражнений к выполнению шпагатов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подводящих упражнений к выполнению упражнения «мост». Техника выполнения подводящих упражнений к выполнению упражнения «кувырок»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99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6"/>
        <w:gridCol w:w="2720"/>
        <w:gridCol w:w="1192"/>
        <w:gridCol w:w="2190"/>
        <w:gridCol w:w="2331"/>
        <w:gridCol w:w="1654"/>
        <w:gridCol w:w="2831"/>
      </w:tblGrid>
      <w:tr>
        <w:trPr>
          <w:trHeight w:val="300" w:hRule="atLeast"/>
          <w:trHeight w:val="144" w:hRule="atLeast"/>
        </w:trPr>
        <w:tc>
          <w:tcPr>
            <w:tcW w:w="47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52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Олимпийское движение: история и современность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Структура российского спортивного движения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Общая характеристика плавания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бассейне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плавания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Характерные ошибки при освоении основных элементов плавания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Методика наблюдений за динамикой своего физического развития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Осанка и ее влияние на физическое здоровье. Методика контроля осанки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321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способы его формирования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выполнения организующих команд и приёмов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общей разминки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выполнения упражнений общей разминки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гимнастического шага с контролем дыхания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гимнастического бега с контролем дыхания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1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правила выполнения упражнений общей разминки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комбинаций упражнений общей разминки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выполнения разученных упражнений общей разминки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партерной разминки для укрепления мышц спины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партерной разминки для разогревания мышц спины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партерной разминки для развития гибкости позвоночника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3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партерной разминки для развития подвижности плечевого пояса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и комбинирование упражнений партерной разминки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правила правильного выполнения упражнений разминки у опоры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базовых упражнений на равновесие у опоры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4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приставных шагов и поворотов у опоры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приземления после прыжка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и комбинирование упражнений разминки у опоры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правила выполнения акробатических упражнений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подводящих и акробатических упражнений: кувырок вперёд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подводящих и акробатических упражнений: кувырок назад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подводящих и акробатических упражнений: шпагат продольный, поперечный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подводящих и акробатических упражнений: колесо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подводящих и акробатических упражнений: мост из положения сидя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подводящих и акробатических упражнений: мост из положения стоя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выполнения акробатического упражнения «мост из положения стоя» и подъем из положения «мост»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удержания скакалки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вращения сложенной вдвое скакалки в различных плоскостях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броска и ловли скакалки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бросков мяча, ловли мяча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серии отбивов мяча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принципы соединения упражнений в комбинации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комбинаций упражнений основной гимнастики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Комбинации с упражнениями общей разминки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Комбинации с упражнениями партерной разминки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Комбинации с упражнениями разминки у опоры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Комбинации с упражнениями с гимнастическими предметами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Комбинации с акробатическими упражнениями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принципы и правила взаимодействия и сотрудничества в музыкально-сценических и ролевых играх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принципы и правила взаимодействия и сотрудничества в туристических играх и игровых заданиях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принципы и правила взаимодействия и сотрудничества в спортивных эстафетах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3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Музыкально-сценические и ролевые игры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Туристические игры и спортивные эстафеты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принципы и правила участия в спортивных эстафетах с элементами соревновательной деятельности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организующие команды и приемы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действий при строевых командах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2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определенных двигательных умений и навыков- бега на короткие дистанции (30 м)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перемещений прыжками через скакалку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перемещений с броском и ловлей гимнастического предмета (мяча)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0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прыжка в группировке с полуповоротом всего тела толчком с двух ног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прыжка с выбросом ноги вперед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Плавание: общая характеристика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бассейне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формирования навыков плавания: «поплавок», «морская звезда»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формирования навыков плавания: «лягушонок», «весёлый дельфин».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Спортивные стили плавания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Плавательная подготовка: плавание кролем на груди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Плавательная подготовка: плавание кролем на груди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Плавательная подготовка: упражнение «Веселый дельфин»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Плавательная подготовка: упражнение «Лягушонок»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9"/>
        <w:gridCol w:w="2800"/>
        <w:gridCol w:w="1178"/>
        <w:gridCol w:w="2174"/>
        <w:gridCol w:w="2317"/>
        <w:gridCol w:w="1641"/>
        <w:gridCol w:w="2815"/>
      </w:tblGrid>
      <w:tr>
        <w:trPr>
          <w:trHeight w:val="300" w:hRule="atLeast"/>
          <w:trHeight w:val="144" w:hRule="atLeast"/>
        </w:trPr>
        <w:tc>
          <w:tcPr>
            <w:tcW w:w="4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нагрузка: определение и влияние на физическое развитие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физических упражнений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гимнастики в физическом развитии и физическом совершенствовании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Подводящие упражнения и их назначение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дыхания в воде при плавании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спортивных стилей плавания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комплексов и демонстрация техники выполнения гимнастических упражнений из общей разминки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комплексов и демонстрация техники выполнения гимнастических упражнений из партерной разминки и разминки у опоры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танцевальных движений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нагрузка в гимнастических упражнениях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Методика моделирования комбинаций гимнастических упражнений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правил новых игр и спортивных эстафет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Самостоятельная организация игр (спортивных эстафет) и игровых заданий. Оценивание правил безопасности в процессе выполняемой игры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44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Строевые команды: построения, перестроения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Методика контроля правильного выполнения упражнений при увеличении нагрузки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применения методики измерения пульса при увеличении нагрузки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применения техники дыхания при выполнении упражнений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применения методики контроля осанки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общей разминки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с гимнастическими предметами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укрепления мышц стопы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укрепления мышц ног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укрепления мышц брюшного пресса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укрепления мышц спины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укрепления мышц рук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укрепления мышц плечевого пояса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9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подвижности голеностопного сустава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подвижности тазобедренного сустава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эластичности мышц ног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гибкости позвоночника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подвижности коленного сустава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98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упражнений с гимнастическими предметами для развития координационно-скоростных способностей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Универсальные умения в оздоровительных формах занятий: разминка, физкультминутка, утренняя гимнастика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соблюдения распорядка дня, практика личной гигиены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нормативов ГТО, тестовых заданий на гибкость и координационно-скоростные способности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Игровые задания на выполнение физических упражнений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Построения и перестроения в шеренги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Построения и перестроения, повороты в строю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Построения и перестроения в шеренги по два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Перемещения с помощью танцевальных движений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Акробатические упражнения для перемещений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с выталкиванием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2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с теснением соперника, упираясь в грудь рукой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с теснением соперника, сидя спина к спине, ноги в упор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в перетягивания соперника в свою сторону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за овладение у соперника предметом одной рукой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за овладение у соперника предметом двумя руками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Игры на устойчивость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Туристическая игра «Пройди по бревну»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Туристическая игра «Сквозь бурелом»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Игровое задание: собери рюкзак в поход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поворотов с гимнастическими предметами и без гимнастических предметов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специальных упражнений: прыжки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прыжков через скакалку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5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прыгучести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ловкости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устойчивости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и демонстрация выполнения упражнений с гимнастическими предметами для развития прыгучести, устойчивости и ловкости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Бег на скорость (30 м) и подготовка к сдаче норм ГТО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комбинаций танцевальных шагов и элементов танцевальных движений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комбинации упражнений с использованием танцевальных шагов и элементов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Проектная деятельность по подготовке личного выступления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Проектная деятельность по подготовке группового упражнения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5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Освоение и демонстрация техники стилей спортивного плавания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сдачи норм ГТО (по возрасту)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Туристические игры для тренировки координационных способностей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Туристические игры для тренировки ловкости, точности, координации движений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Игровое задание на продолжение маршрута туристического похода на карте местности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7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Игровые задания по сбору рюкзака для туристического похода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Контрольно-тестовые упражнения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группового показательного выступления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ГТО II ступени на координационно-скоростные способности: прыжок в длину с места толчком с двух ног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ГТО II ступени на координационно-скоростные способности: метание мяча в заданную плоскость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навыков и умений соревновательной деятельности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навыков и умений в итоговых показательных упражнениях</w:t>
            </w:r>
          </w:p>
        </w:tc>
        <w:tc>
          <w:tcPr>
            <w:tcW w:w="8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5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360"/>
        <w:gridCol w:w="1082"/>
        <w:gridCol w:w="2062"/>
        <w:gridCol w:w="2213"/>
        <w:gridCol w:w="1553"/>
        <w:gridCol w:w="2703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физической культуры, ее роли в общей культуре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59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Задачи спорта и задачи физической культуры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Важные навыки жизнедеятельности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Туристическая деятельность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Строевые команды. Строевые упражнения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правила безопасного поведения на уроке физической культуры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Направления физической культуры в классификации физических упражнений по признаку исторически сложившихся систем физического воспитания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физических упражнений по целевому назначению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занятия общеразвивающими и здоровьеформирующими физическими упражнениями: общая разминка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занятия общеразвивающими и здоровьеформирующими физическими упражнениями: партерная разминка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4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занятия общеразвивающими и здоровьеформирующими физическими упражнениями: разминка у опоры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занятия общеразвивающими и здоровьеформирующими физическими упражнениями: игры и игровые задания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определения динамики развития гибкости и координационно-скоростных способностей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комплексов упражнений на развитие гибкости и увеличения эластичности мышц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комплексов упражнений на развитие моторики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комплексов упражнений на увеличение подвижности суставов, формирование стопы и осанки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комплексов упражнений на укрепление мышц тела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игр и игровых заданий с выполнением комплексов физических упражнений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Туристическая деятельность: базовое снаряжение для похода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Туристическая деятельность: составление маршрута, ориентирование на местности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на укрепление мышц рук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на развитие гибкости позвоночника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на развитие подвижности тазобедренных суставов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на развитие подвижности коленных и голеностопных суставов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на развитие эластичности мышц ног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с гимнастическими предметами для развития координации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акробатических упражнений для развития координации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упражнений с гимнастическими предметами для развития координации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танцевальных шагов для развития координации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правил новых ролевых спортивных эстафет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Участие в спортивных эстафетах по ролям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строевого, походного шага, практика выполнения строевых команд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комплекса базовых упражнений гимнастики для общей разминки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программы с базовыми упражнениями гимнастики для общей разминки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универсальных умений при выполнении организующих упражнений для групп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универсальных умений при выполнении организующих упражнений для групп при выполнении спортивных упражнений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перемещений: перекаты, повороты, прыжки, танцевальные шаги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Моделирование комплексов упражнений общей гимнастики по видам разминки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спортивных и туристических упражнений для укрепления отдельных мышечных групп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Жизненно важные навыки и умения на уроках физической культуры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Практика наблюдения за динамикой развития физических качеств и способностей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индивидуальной образовательной траектории для эффективного развития физических качеств и способностей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комплексов утренней гимнастики, физкультминуток по целевым задачам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перемещений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проведения спортивных ролевых игр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универсальных умений управлять эмоциями в процессе учебной и игровой деятельности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организации и проведения туристических игр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и проведение туристических игр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к демонстрации личных результатов при выполнении игровых заданий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личных результатов при выполнении игровых заданий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синхронного выполнения физических упражнений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упражнений под ритм и счет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21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взаимодействия и сотрудничества в группах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стилей плавания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удержания на воде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дыхания при плавании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специальных упражнений в воде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погружения в воду с головой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подныривания и открывания глаз в воде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всплывания и лежания на воде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выдохов в воду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скольжения в воде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с использованием плавательных досок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удержания скакалки при передаче, вращении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акробатических упражнений с гимнастическим предметом (мяч)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комплексов акробатических упражнений с гимнастическим предметом (скакалка)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техники выполнения равновесий, поворотов, прыжков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Освоение универсальных умений по взаимодействию в парах и группах при разучивании специальных физических упражнений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техники безопасности при выполнении акробатических упражнений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техники танцевальных шагов, выполняемых индивидуально, парами, в группах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381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Участие в соревновательной 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тестовых упражнений ГТО II ступени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тестовых упражнений ГТО II ступени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Сдача нормативов ГТО II ступени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и демонстрация туристических физических игр, игровых заданий. Приёмы безопасной жизнедеятельности на природе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контрольно-тестовых упражнений для определения динамики развития гибкости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Выполнение контрольно-тестовых упражнений для определения динамики развития координации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контрольно-тестовых упражнений для определения динамики развития гибкости, координации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к демонстрации показательного выступления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к демонстрации показательного выступления в сотрудничестве с группой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Демонстрация показательного выступления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 для свободного ввода1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8278906" w:id="23"/>
    <w:p>
      <w:pPr>
        <w:sectPr>
          <w:pgSz w:w="16383" w:h="11906" w:orient="landscape"/>
        </w:sectPr>
      </w:pPr>
    </w:p>
    <w:bookmarkEnd w:id="23"/>
    <w:bookmarkEnd w:id="22"/>
    <w:bookmarkStart w:name="block-78278910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78278910" w:id="25"/>
    <w:p>
      <w:pPr>
        <w:sectPr>
          <w:pgSz w:w="11906" w:h="16383" w:orient="portrait"/>
        </w:sectPr>
      </w:pPr>
    </w:p>
    <w:bookmarkEnd w:id="25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