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863899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"Рамешковская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09E9A67E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46502FB3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5551731D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</w:t>
            </w:r>
            <w:r w:rsidR="00CD0EDA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А</w:t>
            </w:r>
            <w:bookmarkStart w:name="_GoBack" w:id="0"/>
            <w:bookmarkEnd w:id="0"/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[Приказ №1]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9667421)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78638995" w:id="1"/>
    <w:p>
      <w:pPr>
        <w:sectPr>
          <w:pgSz w:w="11906" w:h="16383" w:orient="portrait"/>
        </w:sectPr>
      </w:pPr>
    </w:p>
    <w:bookmarkEnd w:id="1"/>
    <w:bookmarkEnd w:id="0"/>
    <w:bookmarkStart w:name="block-78638998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78638998" w:id="3"/>
    <w:p>
      <w:pPr>
        <w:sectPr>
          <w:pgSz w:w="11906" w:h="16383" w:orient="portrait"/>
        </w:sectPr>
      </w:pPr>
    </w:p>
    <w:bookmarkEnd w:id="3"/>
    <w:bookmarkEnd w:id="2"/>
    <w:bookmarkStart w:name="block-78638992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78638992" w:id="5"/>
    <w:p>
      <w:pPr>
        <w:sectPr>
          <w:pgSz w:w="11906" w:h="16383" w:orient="portrait"/>
        </w:sectPr>
      </w:pPr>
    </w:p>
    <w:bookmarkEnd w:id="5"/>
    <w:bookmarkEnd w:id="4"/>
    <w:bookmarkStart w:name="block-78638993" w:id="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78638993" w:id="7"/>
    <w:p>
      <w:pPr>
        <w:sectPr>
          <w:pgSz w:w="11906" w:h="16383" w:orient="portrait"/>
        </w:sectPr>
      </w:pPr>
    </w:p>
    <w:bookmarkEnd w:id="7"/>
    <w:bookmarkEnd w:id="6"/>
    <w:bookmarkStart w:name="block-78638994" w:id="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92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638994" w:id="9"/>
    <w:p>
      <w:pPr>
        <w:sectPr>
          <w:pgSz w:w="16383" w:h="11906" w:orient="landscape"/>
        </w:sectPr>
      </w:pPr>
    </w:p>
    <w:bookmarkEnd w:id="9"/>
    <w:bookmarkEnd w:id="8"/>
    <w:bookmarkStart w:name="block-78638997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880"/>
        <w:gridCol w:w="1175"/>
        <w:gridCol w:w="2169"/>
        <w:gridCol w:w="2312"/>
        <w:gridCol w:w="1716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https://m.edsoo.ru/ffdfa218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https://m.edsoo.ru/27d36d15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https://m.edsoo.ru/b88f07d0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https://m.edsoo.ru/3c267565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https://m.edsoo.ru/cc0077eb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https://m.edsoo.ru/f215d7de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https://m.edsoo.ru/162f5faa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https://m.edsoo.ru/649beae5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https://m.edsoo.ru/0ca86aa5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https://m.edsoo.ru/c942abff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https://m.edsoo.ru/4e77bb62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https://m.edsoo.ru/5d600dbc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https://m.edsoo.ru/7f442a0e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https://m.edsoo.ru/91637eda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https://m.edsoo.ru/aa3ecb5a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https://m.edsoo.ru/c6dacc29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https://m.edsoo.ru/65174e5e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https://m.edsoo.ru/0eed79ae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https://m.edsoo.ru/ecadfbef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https://m.edsoo.ru/93309d60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https://m.edsoo.ru/c4278ec5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https://m.edsoo.ru/237bd39a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https://m.edsoo.ru/a46a58f2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https://m.edsoo.ru/e9ee33a7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https://m.edsoo.ru/dda31777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https://m.edsoo.ru/942888de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https://m.edsoo.ru/d540fdca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https://m.edsoo.ru/bbf99678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https://m.edsoo.ru/7625486a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https://m.edsoo.ru/fadc69c5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https://m.edsoo.ru/70ca3e0e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https://m.edsoo.ru/f47859b6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https://m.edsoo.ru/8bf658e4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https://m.edsoo.ru/28e4ee9f </w:t>
            </w: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4"/>
        <w:gridCol w:w="2960"/>
        <w:gridCol w:w="1161"/>
        <w:gridCol w:w="2153"/>
        <w:gridCol w:w="2297"/>
        <w:gridCol w:w="1705"/>
        <w:gridCol w:w="2794"/>
      </w:tblGrid>
      <w:tr>
        <w:trPr>
          <w:trHeight w:val="300" w:hRule="atLeast"/>
          <w:trHeight w:val="144" w:hRule="atLeast"/>
        </w:trPr>
        <w:tc>
          <w:tcPr>
            <w:tcW w:w="3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https://m.edsoo.ru/03d5b80c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https://m.edsoo.ru/9c27853b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https://m.edsoo.ru/0f493b32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https://m.edsoo.ru/ef56cc0d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https://m.edsoo.ru/aaae17ca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https://m.edsoo.ru/9dc84341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1590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https://m.edsoo.ru/617417a1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https://m.edsoo.ru/9ff81d7c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https://m.edsoo.ru/520ad57d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https://m.edsoo.ru/14573ea9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https://m.edsoo.ru/670e7ad4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https://m.edsoo.ru/142b9f91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https://m.edsoo.ru/ceb3ff80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https://m.edsoo.ru/05a6ef99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https://m.edsoo.ru/17a4b0c9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https://m.edsoo.ru/cfdf401a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https://m.edsoo.ru/1d2af6f9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https://m.edsoo.ru/f6104121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https://m.edsoo.ru/a1a7f711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https://m.edsoo.ru/0ccf91be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https://m.edsoo.ru/170bf7a1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https://m.edsoo.ru/6322913e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https://m.edsoo.ru/0b6d0eb0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https://m.edsoo.ru/80eff172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https://m.edsoo.ru/76a69bb8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https://m.edsoo.ru/4b7f8980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https://m.edsoo.ru/f8b8a56c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https://m.edsoo.ru/a54b6710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https://m.edsoo.ru/d02d3fbc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https://m.edsoo.ru/476919d7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https://m.edsoo.ru/e69de731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https://m.edsoo.ru/f01496b0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https://m.edsoo.ru/4b720696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https://m.edsoo.ru/b035571a </w:t>
            </w:r>
          </w:p>
        </w:tc>
        <w:tc>
          <w:tcPr>
            <w:tcW w:w="19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8638997" w:id="11"/>
    <w:p>
      <w:pPr>
        <w:sectPr>
          <w:pgSz w:w="16383" w:h="11906" w:orient="landscape"/>
        </w:sectPr>
      </w:pPr>
    </w:p>
    <w:bookmarkEnd w:id="11"/>
    <w:bookmarkEnd w:id="10"/>
    <w:bookmarkStart w:name="block-78638996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8638996" w:id="13"/>
    <w:p>
      <w:pPr>
        <w:sectPr>
          <w:pgSz w:w="11906" w:h="16383" w:orient="portrait"/>
        </w:sectPr>
      </w:pPr>
    </w:p>
    <w:bookmarkEnd w:id="13"/>
    <w:bookmarkEnd w:id="12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